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EE35B" w14:textId="17029728" w:rsidR="008F1FB0" w:rsidRPr="00B02FC5" w:rsidRDefault="008F1FB0" w:rsidP="008F1FB0">
      <w:pPr>
        <w:pStyle w:val="Heading3"/>
      </w:pPr>
      <w:r>
        <w:t>1</w:t>
      </w:r>
    </w:p>
    <w:p w14:paraId="5584FC37" w14:textId="77777777" w:rsidR="008F1FB0" w:rsidRPr="009811A7" w:rsidRDefault="008F1FB0" w:rsidP="008F1FB0">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69CCA1DE" w14:textId="77777777" w:rsidR="008F1FB0" w:rsidRPr="009811A7" w:rsidRDefault="008F1FB0" w:rsidP="008F1FB0">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6A6AC452" w14:textId="77777777" w:rsidR="008F1FB0" w:rsidRPr="009811A7" w:rsidRDefault="008F1FB0" w:rsidP="008F1FB0">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CFA759A" w14:textId="77777777" w:rsidR="008F1FB0" w:rsidRPr="009811A7" w:rsidRDefault="008F1FB0" w:rsidP="008F1FB0">
      <w:pPr>
        <w:rPr>
          <w:sz w:val="12"/>
        </w:rPr>
      </w:pPr>
    </w:p>
    <w:p w14:paraId="4F7E596E" w14:textId="77777777" w:rsidR="008F1FB0" w:rsidRPr="009811A7" w:rsidRDefault="008F1FB0" w:rsidP="008F1FB0">
      <w:pPr>
        <w:pStyle w:val="Heading4"/>
        <w:rPr>
          <w:rFonts w:cs="Calibri"/>
        </w:rPr>
      </w:pPr>
      <w:r w:rsidRPr="009811A7">
        <w:rPr>
          <w:rFonts w:cs="Calibri"/>
        </w:rPr>
        <w:t xml:space="preserve">It applies to </w:t>
      </w:r>
      <w:r>
        <w:rPr>
          <w:rFonts w:cs="Calibri"/>
        </w:rPr>
        <w:t>private entities</w:t>
      </w:r>
      <w:r w:rsidRPr="009811A7">
        <w:rPr>
          <w:rFonts w:cs="Calibri"/>
        </w:rPr>
        <w:t>:</w:t>
      </w:r>
    </w:p>
    <w:p w14:paraId="3D39AB8D" w14:textId="77777777" w:rsidR="008F1FB0" w:rsidRPr="009811A7" w:rsidRDefault="008F1FB0" w:rsidP="008F1FB0">
      <w:pPr>
        <w:pStyle w:val="Heading4"/>
        <w:numPr>
          <w:ilvl w:val="0"/>
          <w:numId w:val="13"/>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68770AD9" w14:textId="77777777" w:rsidR="008F1FB0" w:rsidRDefault="008F1FB0" w:rsidP="008F1FB0">
      <w:pPr>
        <w:pStyle w:val="Heading4"/>
        <w:numPr>
          <w:ilvl w:val="0"/>
          <w:numId w:val="13"/>
        </w:numPr>
        <w:tabs>
          <w:tab w:val="num" w:pos="360"/>
          <w:tab w:val="num" w:pos="720"/>
        </w:tabs>
        <w:ind w:left="0" w:firstLine="0"/>
        <w:rPr>
          <w:rFonts w:cs="Calibri"/>
        </w:rPr>
      </w:pPr>
      <w:r w:rsidRPr="009811A7">
        <w:rPr>
          <w:rFonts w:cs="Calibri"/>
        </w:rPr>
        <w:t>Adverb test – adding “usually” to the res doesn’t substantially change its meaning</w:t>
      </w:r>
    </w:p>
    <w:p w14:paraId="39E823BD" w14:textId="77777777" w:rsidR="008F1FB0" w:rsidRDefault="008F1FB0" w:rsidP="008F1FB0"/>
    <w:p w14:paraId="19AFDBA2" w14:textId="77777777" w:rsidR="008F1FB0" w:rsidRPr="00BD7CB4" w:rsidRDefault="008F1FB0" w:rsidP="008F1FB0">
      <w:pPr>
        <w:pStyle w:val="Heading4"/>
        <w:rPr>
          <w:rFonts w:cs="Calibri"/>
        </w:rPr>
      </w:pPr>
      <w:r w:rsidRPr="00BD7CB4">
        <w:rPr>
          <w:rFonts w:cs="Calibri"/>
        </w:rPr>
        <w:t>Vote neg:</w:t>
      </w:r>
    </w:p>
    <w:p w14:paraId="0A89A4C1" w14:textId="77777777" w:rsidR="008F1FB0" w:rsidRPr="00BD7CB4" w:rsidRDefault="008F1FB0" w:rsidP="008F1FB0">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5D823DDA" w14:textId="77777777" w:rsidR="008F1FB0" w:rsidRPr="00BD7CB4" w:rsidRDefault="008F1FB0" w:rsidP="008F1FB0">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688BC7CF" w14:textId="77777777" w:rsidR="008F1FB0" w:rsidRPr="00BD7CB4" w:rsidRDefault="008F1FB0" w:rsidP="008F1FB0">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557D3474" w14:textId="77777777" w:rsidR="008F1FB0" w:rsidRPr="00BD7CB4" w:rsidRDefault="008F1FB0" w:rsidP="008F1FB0">
      <w:pPr>
        <w:pStyle w:val="Heading4"/>
        <w:rPr>
          <w:rFonts w:cs="Calibri"/>
        </w:rPr>
      </w:pPr>
      <w:r w:rsidRPr="00BD7CB4">
        <w:rPr>
          <w:rFonts w:cs="Calibri"/>
        </w:rPr>
        <w:t>Hypothetical neg abuse doesn’t justify aff abuse, and theory checks cheaty CPs</w:t>
      </w:r>
    </w:p>
    <w:p w14:paraId="3F522154" w14:textId="77777777" w:rsidR="008F1FB0" w:rsidRPr="00BD7CB4" w:rsidRDefault="008F1FB0" w:rsidP="008F1FB0">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4CD56F87" w14:textId="77777777" w:rsidR="008F1FB0" w:rsidRDefault="008F1FB0" w:rsidP="008F1FB0"/>
    <w:p w14:paraId="142DAC00" w14:textId="33B07DCE" w:rsidR="00B67EFD" w:rsidRDefault="00B67EFD" w:rsidP="008F1FB0">
      <w:pPr>
        <w:pStyle w:val="Heading3"/>
      </w:pPr>
      <w:r>
        <w:lastRenderedPageBreak/>
        <w:t>2</w:t>
      </w:r>
    </w:p>
    <w:p w14:paraId="14D71FE1" w14:textId="5CBADA91" w:rsidR="00B67EFD" w:rsidRPr="00B67EFD" w:rsidRDefault="00B67EFD" w:rsidP="00B67EFD">
      <w:pPr>
        <w:pStyle w:val="Heading4"/>
      </w:pPr>
      <w:r>
        <w:t xml:space="preserve">The appropriation of outer space by private entities in Ukraine that sell parts for ballistic missiles to North Korea and/or that are invested in by the Chinese is unjust.  </w:t>
      </w:r>
    </w:p>
    <w:p w14:paraId="7C964D2F" w14:textId="0C8CE4AE" w:rsidR="008F1FB0" w:rsidRDefault="00B67EFD" w:rsidP="008F1FB0">
      <w:pPr>
        <w:pStyle w:val="Heading3"/>
      </w:pPr>
      <w:r>
        <w:lastRenderedPageBreak/>
        <w:t>3</w:t>
      </w:r>
    </w:p>
    <w:p w14:paraId="44AF1A33" w14:textId="77777777" w:rsidR="00B67EFD" w:rsidRPr="00B67EFD" w:rsidRDefault="00B67EFD" w:rsidP="00B67EFD"/>
    <w:p w14:paraId="2D1BFF1C" w14:textId="77777777" w:rsidR="008F1FB0" w:rsidRPr="00503E1C" w:rsidRDefault="008F1FB0" w:rsidP="008F1FB0">
      <w:pPr>
        <w:pStyle w:val="Heading4"/>
      </w:pPr>
      <w:r>
        <w:t xml:space="preserve">Russian </w:t>
      </w:r>
      <w:r>
        <w:rPr>
          <w:u w:val="single"/>
        </w:rPr>
        <w:t>ethno-nationalism</w:t>
      </w:r>
      <w:r>
        <w:t xml:space="preserve"> is </w:t>
      </w:r>
      <w:r>
        <w:rPr>
          <w:u w:val="single"/>
        </w:rPr>
        <w:t>fringe</w:t>
      </w:r>
      <w:r>
        <w:t xml:space="preserve"> now </w:t>
      </w:r>
      <w:r>
        <w:rPr>
          <w:u w:val="single"/>
        </w:rPr>
        <w:t>because</w:t>
      </w:r>
      <w:r>
        <w:t xml:space="preserve"> of Putin’s strength – he’ll </w:t>
      </w:r>
      <w:r>
        <w:rPr>
          <w:u w:val="single"/>
        </w:rPr>
        <w:t>align</w:t>
      </w:r>
      <w:r>
        <w:t xml:space="preserve"> to </w:t>
      </w:r>
      <w:r>
        <w:rPr>
          <w:u w:val="single"/>
        </w:rPr>
        <w:t>regain</w:t>
      </w:r>
      <w:r>
        <w:t xml:space="preserve"> clout, causing </w:t>
      </w:r>
      <w:r>
        <w:rPr>
          <w:u w:val="single"/>
        </w:rPr>
        <w:t>global war</w:t>
      </w:r>
    </w:p>
    <w:p w14:paraId="2616928A" w14:textId="77777777" w:rsidR="008F1FB0" w:rsidRPr="001E3BA3" w:rsidRDefault="008F1FB0" w:rsidP="008F1FB0">
      <w:r w:rsidRPr="001E3BA3">
        <w:rPr>
          <w:rStyle w:val="Style13ptBold"/>
        </w:rPr>
        <w:t>Wiechnik 19</w:t>
      </w:r>
      <w:r w:rsidRPr="001E3BA3">
        <w:t>, [Stanley Wiechnik is a prior-enlisted officer in the U.S. Army Reserve, serves in the Office of the Chief Army Reserve, and writes on political legitimacy and democratization, Russian Identity: The Risks of a New Russian Nationalism, March 12, https://www.realcleardefense.com/articles/2019/03/12/russian_identity_the_risks_of_a_new_russian_nationalism_114255.html</w:t>
      </w:r>
      <w:r>
        <w:t>]</w:t>
      </w:r>
    </w:p>
    <w:p w14:paraId="4B0088E8" w14:textId="77777777" w:rsidR="008F1FB0" w:rsidRPr="00A4776D" w:rsidRDefault="008F1FB0" w:rsidP="008F1FB0">
      <w:pPr>
        <w:rPr>
          <w:sz w:val="16"/>
        </w:rPr>
      </w:pPr>
      <w:r w:rsidRPr="00A4776D">
        <w:rPr>
          <w:sz w:val="16"/>
        </w:rPr>
        <w:t xml:space="preserve">As one threat passes another may be on the rise.  This is the potential for the new Russian identity to merge with a new Russian ideology.  At the same time </w:t>
      </w:r>
      <w:r w:rsidRPr="00D11E1A">
        <w:rPr>
          <w:rStyle w:val="StyleUnderline"/>
          <w:highlight w:val="cyan"/>
        </w:rPr>
        <w:t xml:space="preserve">Russians </w:t>
      </w:r>
      <w:r w:rsidRPr="00E674BF">
        <w:rPr>
          <w:rStyle w:val="StyleUnderline"/>
        </w:rPr>
        <w:t>lost their identity as</w:t>
      </w:r>
      <w:r w:rsidRPr="00A4776D">
        <w:rPr>
          <w:sz w:val="16"/>
        </w:rPr>
        <w:t xml:space="preserve"> the </w:t>
      </w:r>
      <w:r w:rsidRPr="00E674BF">
        <w:rPr>
          <w:rStyle w:val="StyleUnderline"/>
        </w:rPr>
        <w:t xml:space="preserve">vanguard of the workers revolution, they </w:t>
      </w:r>
      <w:r w:rsidRPr="00A4776D">
        <w:rPr>
          <w:rStyle w:val="StyleUnderline"/>
        </w:rPr>
        <w:t>lost their ideology</w:t>
      </w:r>
      <w:r w:rsidRPr="00A4776D">
        <w:rPr>
          <w:sz w:val="16"/>
        </w:rPr>
        <w:t xml:space="preserve">.  Communism was a failure.  Russia felt the sting of the collapse of communism so acutely that they included a provision in their new constitution that there would be no single ideology.[16] But over the years, as sovereign democracy and the new Russian identity began to form, some new ideas about where Russia should move ideologically began to be discussed.  The one that may present </w:t>
      </w:r>
      <w:r w:rsidRPr="00A4776D">
        <w:rPr>
          <w:rStyle w:val="StyleUnderline"/>
        </w:rPr>
        <w:t xml:space="preserve">the </w:t>
      </w:r>
      <w:r w:rsidRPr="00D11E1A">
        <w:rPr>
          <w:rStyle w:val="Emphasis"/>
          <w:highlight w:val="cyan"/>
        </w:rPr>
        <w:t>greatest threat</w:t>
      </w:r>
      <w:r w:rsidRPr="00D11E1A">
        <w:rPr>
          <w:rStyle w:val="StyleUnderline"/>
          <w:highlight w:val="cyan"/>
        </w:rPr>
        <w:t xml:space="preserve"> is </w:t>
      </w:r>
      <w:r w:rsidRPr="00E674BF">
        <w:rPr>
          <w:rStyle w:val="StyleUnderline"/>
        </w:rPr>
        <w:t xml:space="preserve">an </w:t>
      </w:r>
      <w:r w:rsidRPr="00A4776D">
        <w:rPr>
          <w:rStyle w:val="StyleUnderline"/>
        </w:rPr>
        <w:t xml:space="preserve">updated </w:t>
      </w:r>
      <w:r w:rsidRPr="00F32090">
        <w:rPr>
          <w:rStyle w:val="StyleUnderline"/>
          <w:highlight w:val="cyan"/>
        </w:rPr>
        <w:t>fascist ideology</w:t>
      </w:r>
      <w:r w:rsidRPr="00A4776D">
        <w:rPr>
          <w:sz w:val="16"/>
        </w:rPr>
        <w:t xml:space="preserve"> that seems to be </w:t>
      </w:r>
      <w:r w:rsidRPr="00F32090">
        <w:rPr>
          <w:rStyle w:val="Emphasis"/>
        </w:rPr>
        <w:t>gaining ground</w:t>
      </w:r>
      <w:r w:rsidRPr="00F32090">
        <w:rPr>
          <w:rStyle w:val="StyleUnderline"/>
        </w:rPr>
        <w:t xml:space="preserve"> </w:t>
      </w:r>
      <w:r w:rsidRPr="00E674BF">
        <w:rPr>
          <w:rStyle w:val="StyleUnderline"/>
        </w:rPr>
        <w:t>in Russia</w:t>
      </w:r>
      <w:r w:rsidRPr="00A4776D">
        <w:rPr>
          <w:sz w:val="16"/>
        </w:rPr>
        <w:t>.</w:t>
      </w:r>
    </w:p>
    <w:p w14:paraId="6E90FEC6" w14:textId="77777777" w:rsidR="008F1FB0" w:rsidRPr="00F32090" w:rsidRDefault="008F1FB0" w:rsidP="008F1FB0">
      <w:pPr>
        <w:rPr>
          <w:sz w:val="16"/>
        </w:rPr>
      </w:pPr>
      <w:r w:rsidRPr="00F32090">
        <w:rPr>
          <w:sz w:val="16"/>
        </w:rPr>
        <w:t xml:space="preserve">Russia’s recent history may favor the rise of fascism. There are historical parallels between Germany prior to fascism’s success there and Russia’s recent experiences. Like Russia, Germany has a long history but only became a unified state in 1871. It was still creating its national identity when fascism came along 50 years later. </w:t>
      </w:r>
      <w:r w:rsidRPr="00F32090">
        <w:rPr>
          <w:rStyle w:val="StyleUnderline"/>
          <w:highlight w:val="cyan"/>
        </w:rPr>
        <w:t>Germany</w:t>
      </w:r>
      <w:r w:rsidRPr="00F32090">
        <w:rPr>
          <w:sz w:val="16"/>
          <w:highlight w:val="cyan"/>
        </w:rPr>
        <w:t xml:space="preserve"> </w:t>
      </w:r>
      <w:r w:rsidRPr="00F32090">
        <w:rPr>
          <w:sz w:val="16"/>
        </w:rPr>
        <w:t xml:space="preserve">had </w:t>
      </w:r>
      <w:r w:rsidRPr="00F32090">
        <w:rPr>
          <w:rStyle w:val="StyleUnderline"/>
          <w:highlight w:val="cyan"/>
        </w:rPr>
        <w:t>suffered defeat</w:t>
      </w:r>
      <w:r w:rsidRPr="00F32090">
        <w:rPr>
          <w:sz w:val="16"/>
          <w:highlight w:val="cyan"/>
        </w:rPr>
        <w:t xml:space="preserve"> </w:t>
      </w:r>
      <w:r w:rsidRPr="00F32090">
        <w:rPr>
          <w:rStyle w:val="StyleUnderline"/>
          <w:highlight w:val="cyan"/>
        </w:rPr>
        <w:t>and</w:t>
      </w:r>
      <w:r w:rsidRPr="00F32090">
        <w:rPr>
          <w:sz w:val="16"/>
          <w:highlight w:val="cyan"/>
        </w:rPr>
        <w:t xml:space="preserve"> </w:t>
      </w:r>
      <w:r w:rsidRPr="00F32090">
        <w:rPr>
          <w:sz w:val="16"/>
        </w:rPr>
        <w:t xml:space="preserve">had a brief-but-failed attempt at liberal democracy. Germany had suffered an </w:t>
      </w:r>
      <w:r w:rsidRPr="00F32090">
        <w:rPr>
          <w:rStyle w:val="StyleUnderline"/>
          <w:highlight w:val="cyan"/>
        </w:rPr>
        <w:t>economic collapse</w:t>
      </w:r>
      <w:r w:rsidRPr="00F32090">
        <w:rPr>
          <w:sz w:val="16"/>
          <w:highlight w:val="cyan"/>
        </w:rPr>
        <w:t xml:space="preserve"> </w:t>
      </w:r>
      <w:r w:rsidRPr="00F32090">
        <w:rPr>
          <w:sz w:val="16"/>
        </w:rPr>
        <w:t xml:space="preserve">that hastened the end of the democratic experiment and caused Germans to seek a strong leader. A </w:t>
      </w:r>
      <w:r w:rsidRPr="00F32090">
        <w:rPr>
          <w:rStyle w:val="StyleUnderline"/>
          <w:highlight w:val="cyan"/>
        </w:rPr>
        <w:t>similar</w:t>
      </w:r>
      <w:r w:rsidRPr="00F32090">
        <w:rPr>
          <w:sz w:val="16"/>
          <w:highlight w:val="cyan"/>
        </w:rPr>
        <w:t xml:space="preserve"> </w:t>
      </w:r>
      <w:r w:rsidRPr="00F32090">
        <w:rPr>
          <w:sz w:val="16"/>
        </w:rPr>
        <w:t xml:space="preserve">set of </w:t>
      </w:r>
      <w:r w:rsidRPr="00F32090">
        <w:rPr>
          <w:rStyle w:val="StyleUnderline"/>
        </w:rPr>
        <w:t>circumstances</w:t>
      </w:r>
      <w:r w:rsidRPr="00F32090">
        <w:rPr>
          <w:sz w:val="16"/>
        </w:rPr>
        <w:t xml:space="preserve"> could be laid out </w:t>
      </w:r>
      <w:r w:rsidRPr="00F32090">
        <w:rPr>
          <w:rStyle w:val="StyleUnderline"/>
          <w:highlight w:val="cyan"/>
        </w:rPr>
        <w:t>for Italy</w:t>
      </w:r>
      <w:r w:rsidRPr="00F32090">
        <w:rPr>
          <w:sz w:val="16"/>
        </w:rPr>
        <w:t xml:space="preserve">, which also only reunified in 1871 and saw the rise of fascism a decade before Germany. If there is a set a </w:t>
      </w:r>
      <w:r w:rsidRPr="00F32090">
        <w:rPr>
          <w:rStyle w:val="Emphasis"/>
          <w:highlight w:val="cyan"/>
        </w:rPr>
        <w:t>precursors events</w:t>
      </w:r>
      <w:r w:rsidRPr="00F32090">
        <w:rPr>
          <w:sz w:val="16"/>
          <w:highlight w:val="cyan"/>
        </w:rPr>
        <w:t xml:space="preserve"> </w:t>
      </w:r>
      <w:r w:rsidRPr="00F32090">
        <w:rPr>
          <w:sz w:val="16"/>
        </w:rPr>
        <w:t xml:space="preserve">that </w:t>
      </w:r>
      <w:r w:rsidRPr="00F32090">
        <w:rPr>
          <w:rStyle w:val="Emphasis"/>
          <w:highlight w:val="cyan"/>
        </w:rPr>
        <w:t>favor</w:t>
      </w:r>
      <w:r w:rsidRPr="00F32090">
        <w:rPr>
          <w:sz w:val="16"/>
          <w:highlight w:val="cyan"/>
        </w:rPr>
        <w:t xml:space="preserve"> </w:t>
      </w:r>
      <w:r w:rsidRPr="00F32090">
        <w:rPr>
          <w:sz w:val="16"/>
        </w:rPr>
        <w:t xml:space="preserve">the rise of </w:t>
      </w:r>
      <w:r w:rsidRPr="00F32090">
        <w:rPr>
          <w:rStyle w:val="Emphasis"/>
          <w:highlight w:val="cyan"/>
        </w:rPr>
        <w:t>fascism</w:t>
      </w:r>
      <w:r w:rsidRPr="00F32090">
        <w:rPr>
          <w:sz w:val="16"/>
        </w:rPr>
        <w:t xml:space="preserve">, it would appear </w:t>
      </w:r>
      <w:r w:rsidRPr="00F32090">
        <w:rPr>
          <w:rStyle w:val="StyleUnderline"/>
        </w:rPr>
        <w:t>Russia</w:t>
      </w:r>
      <w:r w:rsidRPr="00F32090">
        <w:rPr>
          <w:sz w:val="16"/>
        </w:rPr>
        <w:t xml:space="preserve"> has </w:t>
      </w:r>
      <w:r w:rsidRPr="00F32090">
        <w:rPr>
          <w:rStyle w:val="StyleUnderline"/>
        </w:rPr>
        <w:t>experienced</w:t>
      </w:r>
      <w:r w:rsidRPr="00F32090">
        <w:rPr>
          <w:sz w:val="16"/>
        </w:rPr>
        <w:t xml:space="preserve"> </w:t>
      </w:r>
      <w:r w:rsidRPr="00F32090">
        <w:rPr>
          <w:rStyle w:val="StyleUnderline"/>
        </w:rPr>
        <w:t>many</w:t>
      </w:r>
      <w:r w:rsidRPr="00F32090">
        <w:rPr>
          <w:sz w:val="16"/>
        </w:rPr>
        <w:t xml:space="preserve"> of them.</w:t>
      </w:r>
    </w:p>
    <w:p w14:paraId="4B8AF19B" w14:textId="77777777" w:rsidR="008F1FB0" w:rsidRPr="00F32090" w:rsidRDefault="008F1FB0" w:rsidP="008F1FB0">
      <w:pPr>
        <w:rPr>
          <w:sz w:val="16"/>
        </w:rPr>
      </w:pPr>
      <w:r w:rsidRPr="00F32090">
        <w:rPr>
          <w:sz w:val="16"/>
        </w:rPr>
        <w:t xml:space="preserve">At first this seems patently absurd. The Great Patriot War, or World War II for the rest of us, has always been portrayed as Russia’s victory against fascist Nazi Germany.  To sidestep this thorny issue, a popular Russian political philosopher has created a narrative that rebrands fascist ideology as something new and potentially very Russian. In Fourth Political Theory Alexander Dugin claims the three great political philosophies—Liberalism, Fascism, and Communism—have all failed. Russia must now create a new ideology.[17] But what Dugin advocates is a form of neo-fascist Eurasionism.[18] </w:t>
      </w:r>
      <w:r w:rsidRPr="00F32090">
        <w:rPr>
          <w:rStyle w:val="StyleUnderline"/>
          <w:highlight w:val="cyan"/>
        </w:rPr>
        <w:t>Eurasionists believed</w:t>
      </w:r>
      <w:r w:rsidRPr="00F32090">
        <w:rPr>
          <w:sz w:val="16"/>
          <w:highlight w:val="cyan"/>
        </w:rPr>
        <w:t xml:space="preserve"> </w:t>
      </w:r>
      <w:r w:rsidRPr="00F32090">
        <w:rPr>
          <w:sz w:val="16"/>
        </w:rPr>
        <w:t xml:space="preserve">various historical, geographical, linguistic, and other </w:t>
      </w:r>
      <w:r w:rsidRPr="00F32090">
        <w:rPr>
          <w:rStyle w:val="StyleUnderline"/>
        </w:rPr>
        <w:t>unifying characteristics of</w:t>
      </w:r>
      <w:r w:rsidRPr="00F32090">
        <w:rPr>
          <w:sz w:val="16"/>
        </w:rPr>
        <w:t xml:space="preserve"> the territory of the </w:t>
      </w:r>
      <w:r w:rsidRPr="00F32090">
        <w:rPr>
          <w:rStyle w:val="StyleUnderline"/>
        </w:rPr>
        <w:t xml:space="preserve">Tsarist and </w:t>
      </w:r>
      <w:r w:rsidRPr="00F32090">
        <w:rPr>
          <w:rStyle w:val="StyleUnderline"/>
          <w:highlight w:val="cyan"/>
        </w:rPr>
        <w:t xml:space="preserve">Soviet empires were </w:t>
      </w:r>
      <w:r w:rsidRPr="00F32090">
        <w:rPr>
          <w:rStyle w:val="StyleUnderline"/>
        </w:rPr>
        <w:t xml:space="preserve">sufficiently </w:t>
      </w:r>
      <w:r w:rsidRPr="00F32090">
        <w:rPr>
          <w:rStyle w:val="Emphasis"/>
          <w:highlight w:val="cyan"/>
        </w:rPr>
        <w:t>unique</w:t>
      </w:r>
      <w:r w:rsidRPr="00F32090">
        <w:rPr>
          <w:rStyle w:val="StyleUnderline"/>
          <w:highlight w:val="cyan"/>
        </w:rPr>
        <w:t xml:space="preserve"> </w:t>
      </w:r>
      <w:r w:rsidRPr="00F32090">
        <w:rPr>
          <w:sz w:val="16"/>
        </w:rPr>
        <w:t xml:space="preserve">to declare the existence of a separate Eurasian civilization, different from what they called the Romano-Germanic culture of Central and Western Europe. Dugin’s version of Eurasionism is radically anti-Western. It is very much in line with the concept of Russiky Mir. Luckily, </w:t>
      </w:r>
      <w:r w:rsidRPr="00F32090">
        <w:rPr>
          <w:rStyle w:val="StyleUnderline"/>
          <w:highlight w:val="cyan"/>
        </w:rPr>
        <w:t>Dugin’s</w:t>
      </w:r>
      <w:r w:rsidRPr="00F32090">
        <w:rPr>
          <w:rStyle w:val="StyleUnderline"/>
        </w:rPr>
        <w:t xml:space="preserve"> ideas are currently considered extreme</w:t>
      </w:r>
      <w:r w:rsidRPr="00F32090">
        <w:rPr>
          <w:sz w:val="16"/>
        </w:rPr>
        <w:t xml:space="preserve">, and </w:t>
      </w:r>
      <w:r w:rsidRPr="00F32090">
        <w:rPr>
          <w:rStyle w:val="StyleUnderline"/>
        </w:rPr>
        <w:t>while he is gaining</w:t>
      </w:r>
      <w:r w:rsidRPr="00F32090">
        <w:rPr>
          <w:sz w:val="16"/>
        </w:rPr>
        <w:t xml:space="preserve"> in </w:t>
      </w:r>
      <w:r w:rsidRPr="00F32090">
        <w:rPr>
          <w:rStyle w:val="StyleUnderline"/>
        </w:rPr>
        <w:t>popularity</w:t>
      </w:r>
      <w:r w:rsidRPr="00F32090">
        <w:rPr>
          <w:sz w:val="16"/>
        </w:rPr>
        <w:t xml:space="preserve"> </w:t>
      </w:r>
      <w:r w:rsidRPr="00F32090">
        <w:rPr>
          <w:rStyle w:val="StyleUnderline"/>
        </w:rPr>
        <w:t xml:space="preserve">he is </w:t>
      </w:r>
      <w:r w:rsidRPr="00F32090">
        <w:rPr>
          <w:rStyle w:val="Emphasis"/>
          <w:highlight w:val="cyan"/>
        </w:rPr>
        <w:t>still</w:t>
      </w:r>
      <w:r w:rsidRPr="00F32090">
        <w:rPr>
          <w:sz w:val="16"/>
          <w:highlight w:val="cyan"/>
        </w:rPr>
        <w:t xml:space="preserve"> </w:t>
      </w:r>
      <w:r w:rsidRPr="00F32090">
        <w:rPr>
          <w:sz w:val="16"/>
        </w:rPr>
        <w:t xml:space="preserve">a </w:t>
      </w:r>
      <w:r w:rsidRPr="00F32090">
        <w:rPr>
          <w:rStyle w:val="Emphasis"/>
          <w:highlight w:val="cyan"/>
        </w:rPr>
        <w:t>fringe</w:t>
      </w:r>
      <w:r w:rsidRPr="00F32090">
        <w:rPr>
          <w:sz w:val="16"/>
          <w:highlight w:val="cyan"/>
        </w:rPr>
        <w:t xml:space="preserve"> </w:t>
      </w:r>
      <w:r w:rsidRPr="00F32090">
        <w:rPr>
          <w:sz w:val="16"/>
        </w:rPr>
        <w:t>personality.[19] Yet, his ideas offer a view of a potential future where Russia creates a new ideology all its own, based on a deeply anti-Western form of neo-fascist Eurasianist identity.[20]</w:t>
      </w:r>
    </w:p>
    <w:p w14:paraId="2C63B4EE" w14:textId="77777777" w:rsidR="008F1FB0" w:rsidRPr="00A4776D" w:rsidRDefault="008F1FB0" w:rsidP="008F1FB0">
      <w:pPr>
        <w:rPr>
          <w:sz w:val="16"/>
        </w:rPr>
      </w:pPr>
      <w:r w:rsidRPr="00A4776D">
        <w:rPr>
          <w:rStyle w:val="StyleUnderline"/>
        </w:rPr>
        <w:t xml:space="preserve">In the near-term, </w:t>
      </w:r>
      <w:r w:rsidRPr="00D11E1A">
        <w:rPr>
          <w:rStyle w:val="StyleUnderline"/>
          <w:highlight w:val="cyan"/>
        </w:rPr>
        <w:t>it is unlikely</w:t>
      </w:r>
      <w:r w:rsidRPr="00D11E1A">
        <w:rPr>
          <w:sz w:val="16"/>
          <w:highlight w:val="cyan"/>
        </w:rPr>
        <w:t xml:space="preserve"> </w:t>
      </w:r>
      <w:r w:rsidRPr="00A4776D">
        <w:rPr>
          <w:rStyle w:val="StyleUnderline"/>
        </w:rPr>
        <w:t xml:space="preserve">ideas </w:t>
      </w:r>
      <w:r w:rsidRPr="00E674BF">
        <w:rPr>
          <w:rStyle w:val="StyleUnderline"/>
        </w:rPr>
        <w:t>like</w:t>
      </w:r>
      <w:r w:rsidRPr="00A4776D">
        <w:rPr>
          <w:sz w:val="16"/>
        </w:rPr>
        <w:t xml:space="preserve"> </w:t>
      </w:r>
      <w:r w:rsidRPr="00D11E1A">
        <w:rPr>
          <w:rStyle w:val="StyleUnderline"/>
          <w:highlight w:val="cyan"/>
        </w:rPr>
        <w:t>Dugin’s</w:t>
      </w:r>
      <w:r w:rsidRPr="00A4776D">
        <w:rPr>
          <w:sz w:val="16"/>
        </w:rPr>
        <w:t xml:space="preserve"> will </w:t>
      </w:r>
      <w:r w:rsidRPr="00D11E1A">
        <w:rPr>
          <w:rStyle w:val="StyleUnderline"/>
          <w:highlight w:val="cyan"/>
        </w:rPr>
        <w:t xml:space="preserve">gain a </w:t>
      </w:r>
      <w:r w:rsidRPr="00D11E1A">
        <w:rPr>
          <w:rStyle w:val="Emphasis"/>
          <w:highlight w:val="cyan"/>
        </w:rPr>
        <w:t>foothold</w:t>
      </w:r>
      <w:r w:rsidRPr="00D11E1A">
        <w:rPr>
          <w:rStyle w:val="StyleUnderline"/>
          <w:highlight w:val="cyan"/>
        </w:rPr>
        <w:t xml:space="preserve"> </w:t>
      </w:r>
      <w:r w:rsidRPr="00A4776D">
        <w:rPr>
          <w:rStyle w:val="StyleUnderline"/>
        </w:rPr>
        <w:t>in mainstream Russian politics</w:t>
      </w:r>
      <w:r w:rsidRPr="00A4776D">
        <w:rPr>
          <w:sz w:val="16"/>
        </w:rPr>
        <w:t xml:space="preserve">, at least </w:t>
      </w:r>
      <w:r w:rsidRPr="00A4776D">
        <w:rPr>
          <w:rStyle w:val="StyleUnderline"/>
        </w:rPr>
        <w:t xml:space="preserve">while Putin is still in charge. For now, </w:t>
      </w:r>
      <w:r w:rsidRPr="00D11E1A">
        <w:rPr>
          <w:rStyle w:val="StyleUnderline"/>
          <w:highlight w:val="cyan"/>
        </w:rPr>
        <w:t xml:space="preserve">Russia has </w:t>
      </w:r>
      <w:r w:rsidRPr="00A4776D">
        <w:rPr>
          <w:rStyle w:val="StyleUnderline"/>
        </w:rPr>
        <w:t>less</w:t>
      </w:r>
      <w:r w:rsidRPr="00A4776D">
        <w:rPr>
          <w:sz w:val="16"/>
        </w:rPr>
        <w:t xml:space="preserve"> of an </w:t>
      </w:r>
      <w:r w:rsidRPr="00A4776D">
        <w:rPr>
          <w:rStyle w:val="StyleUnderline"/>
        </w:rPr>
        <w:t>ideology than</w:t>
      </w:r>
      <w:r w:rsidRPr="00A4776D">
        <w:rPr>
          <w:sz w:val="16"/>
        </w:rPr>
        <w:t xml:space="preserve"> </w:t>
      </w:r>
      <w:r w:rsidRPr="00F32090">
        <w:rPr>
          <w:rStyle w:val="StyleUnderline"/>
          <w:highlight w:val="cyan"/>
        </w:rPr>
        <w:t xml:space="preserve">a cult of </w:t>
      </w:r>
      <w:r w:rsidRPr="00D11E1A">
        <w:rPr>
          <w:rStyle w:val="StyleUnderline"/>
          <w:highlight w:val="cyan"/>
        </w:rPr>
        <w:t xml:space="preserve">personality. </w:t>
      </w:r>
      <w:r w:rsidRPr="00E674BF">
        <w:rPr>
          <w:rStyle w:val="StyleUnderline"/>
        </w:rPr>
        <w:t>Putin means more</w:t>
      </w:r>
      <w:r w:rsidRPr="00A4776D">
        <w:rPr>
          <w:sz w:val="16"/>
        </w:rPr>
        <w:t xml:space="preserve"> to the Russian people as the nation’s leader </w:t>
      </w:r>
      <w:r w:rsidRPr="00E674BF">
        <w:rPr>
          <w:rStyle w:val="StyleUnderline"/>
        </w:rPr>
        <w:t>than the institution</w:t>
      </w:r>
      <w:r w:rsidRPr="00A4776D">
        <w:rPr>
          <w:sz w:val="16"/>
        </w:rPr>
        <w:t xml:space="preserve"> of the presidency or the constitution.[21] </w:t>
      </w:r>
      <w:r w:rsidRPr="00E674BF">
        <w:rPr>
          <w:rStyle w:val="StyleUnderline"/>
        </w:rPr>
        <w:t xml:space="preserve">But </w:t>
      </w:r>
      <w:r w:rsidRPr="00D11E1A">
        <w:rPr>
          <w:rStyle w:val="StyleUnderline"/>
          <w:highlight w:val="cyan"/>
        </w:rPr>
        <w:t xml:space="preserve">Putin </w:t>
      </w:r>
      <w:r w:rsidRPr="00D11E1A">
        <w:rPr>
          <w:rStyle w:val="Emphasis"/>
          <w:highlight w:val="cyan"/>
        </w:rPr>
        <w:t>cannot stay</w:t>
      </w:r>
      <w:r w:rsidRPr="00D11E1A">
        <w:rPr>
          <w:rStyle w:val="StyleUnderline"/>
          <w:highlight w:val="cyan"/>
        </w:rPr>
        <w:t xml:space="preserve"> </w:t>
      </w:r>
      <w:r w:rsidRPr="00E674BF">
        <w:rPr>
          <w:rStyle w:val="StyleUnderline"/>
        </w:rPr>
        <w:t xml:space="preserve">in power </w:t>
      </w:r>
      <w:r w:rsidRPr="00D11E1A">
        <w:rPr>
          <w:rStyle w:val="StyleUnderline"/>
          <w:highlight w:val="cyan"/>
        </w:rPr>
        <w:t xml:space="preserve">forever. As </w:t>
      </w:r>
      <w:r w:rsidRPr="00E674BF">
        <w:rPr>
          <w:rStyle w:val="StyleUnderline"/>
        </w:rPr>
        <w:t xml:space="preserve">his </w:t>
      </w:r>
      <w:r w:rsidRPr="00D11E1A">
        <w:rPr>
          <w:rStyle w:val="StyleUnderline"/>
          <w:highlight w:val="cyan"/>
        </w:rPr>
        <w:t xml:space="preserve">popularity wanes, he may seek </w:t>
      </w:r>
      <w:r w:rsidRPr="00E674BF">
        <w:rPr>
          <w:rStyle w:val="StyleUnderline"/>
        </w:rPr>
        <w:t xml:space="preserve">to garner </w:t>
      </w:r>
      <w:r w:rsidRPr="00D11E1A">
        <w:rPr>
          <w:rStyle w:val="StyleUnderline"/>
          <w:highlight w:val="cyan"/>
        </w:rPr>
        <w:t xml:space="preserve">support from </w:t>
      </w:r>
      <w:r w:rsidRPr="00A4776D">
        <w:rPr>
          <w:rStyle w:val="StyleUnderline"/>
        </w:rPr>
        <w:t>whatever sector he thinks he can control. His change in language</w:t>
      </w:r>
      <w:r w:rsidRPr="00A4776D">
        <w:rPr>
          <w:sz w:val="16"/>
        </w:rPr>
        <w:t xml:space="preserve"> </w:t>
      </w:r>
      <w:r w:rsidRPr="00A4776D">
        <w:rPr>
          <w:rStyle w:val="StyleUnderline"/>
        </w:rPr>
        <w:t>from rossisskiy to russkiy</w:t>
      </w:r>
      <w:r w:rsidRPr="00A4776D">
        <w:rPr>
          <w:sz w:val="16"/>
        </w:rPr>
        <w:t xml:space="preserve"> </w:t>
      </w:r>
      <w:r w:rsidRPr="00A4776D">
        <w:rPr>
          <w:rStyle w:val="StyleUnderline"/>
        </w:rPr>
        <w:t>could be seen as a sign</w:t>
      </w:r>
      <w:r w:rsidRPr="00A4776D">
        <w:rPr>
          <w:sz w:val="16"/>
        </w:rPr>
        <w:t xml:space="preserve"> that </w:t>
      </w:r>
      <w:r w:rsidRPr="00D11E1A">
        <w:rPr>
          <w:rStyle w:val="Emphasis"/>
          <w:highlight w:val="cyan"/>
        </w:rPr>
        <w:t>ethnic nationalism</w:t>
      </w:r>
      <w:r w:rsidRPr="00F32090">
        <w:rPr>
          <w:rStyle w:val="StyleUnderline"/>
        </w:rPr>
        <w:t xml:space="preserve"> </w:t>
      </w:r>
      <w:r w:rsidRPr="00A4776D">
        <w:rPr>
          <w:rStyle w:val="StyleUnderline"/>
        </w:rPr>
        <w:t xml:space="preserve">may be </w:t>
      </w:r>
      <w:r w:rsidRPr="00A4776D">
        <w:rPr>
          <w:rStyle w:val="Emphasis"/>
        </w:rPr>
        <w:t>gaining strength</w:t>
      </w:r>
      <w:r w:rsidRPr="00A4776D">
        <w:rPr>
          <w:sz w:val="16"/>
        </w:rPr>
        <w:t xml:space="preserve"> in Russia </w:t>
      </w:r>
      <w:r w:rsidRPr="00D11E1A">
        <w:rPr>
          <w:rStyle w:val="StyleUnderline"/>
          <w:highlight w:val="cyan"/>
        </w:rPr>
        <w:t>and</w:t>
      </w:r>
      <w:r w:rsidRPr="00D11E1A">
        <w:rPr>
          <w:sz w:val="16"/>
          <w:highlight w:val="cyan"/>
        </w:rPr>
        <w:t xml:space="preserve"> </w:t>
      </w:r>
      <w:r w:rsidRPr="00F32090">
        <w:rPr>
          <w:rStyle w:val="StyleUnderline"/>
        </w:rPr>
        <w:t xml:space="preserve">he is </w:t>
      </w:r>
      <w:r w:rsidRPr="00F32090">
        <w:rPr>
          <w:rStyle w:val="Emphasis"/>
        </w:rPr>
        <w:t>willing</w:t>
      </w:r>
      <w:r w:rsidRPr="00F32090">
        <w:rPr>
          <w:rStyle w:val="StyleUnderline"/>
        </w:rPr>
        <w:t xml:space="preserve"> to </w:t>
      </w:r>
      <w:r w:rsidRPr="00D11E1A">
        <w:rPr>
          <w:rStyle w:val="Emphasis"/>
          <w:highlight w:val="cyan"/>
        </w:rPr>
        <w:t>align</w:t>
      </w:r>
      <w:r w:rsidRPr="00D11E1A">
        <w:rPr>
          <w:rStyle w:val="StyleUnderline"/>
          <w:highlight w:val="cyan"/>
        </w:rPr>
        <w:t xml:space="preserve"> himself</w:t>
      </w:r>
      <w:r w:rsidRPr="00D11E1A">
        <w:rPr>
          <w:sz w:val="16"/>
          <w:highlight w:val="cyan"/>
        </w:rPr>
        <w:t xml:space="preserve"> </w:t>
      </w:r>
      <w:r w:rsidRPr="00431A32">
        <w:rPr>
          <w:sz w:val="16"/>
        </w:rPr>
        <w:t xml:space="preserve">with it </w:t>
      </w:r>
      <w:r w:rsidRPr="00431A32">
        <w:rPr>
          <w:rStyle w:val="StyleUnderline"/>
        </w:rPr>
        <w:t xml:space="preserve">where it </w:t>
      </w:r>
      <w:r w:rsidRPr="00431A32">
        <w:rPr>
          <w:rStyle w:val="Emphasis"/>
        </w:rPr>
        <w:t>suits him</w:t>
      </w:r>
      <w:r w:rsidRPr="00431A32">
        <w:rPr>
          <w:sz w:val="16"/>
        </w:rPr>
        <w:t>.</w:t>
      </w:r>
    </w:p>
    <w:p w14:paraId="0820DE57" w14:textId="77777777" w:rsidR="008F1FB0" w:rsidRPr="00431A32" w:rsidRDefault="008F1FB0" w:rsidP="008F1FB0">
      <w:pPr>
        <w:rPr>
          <w:u w:val="single"/>
        </w:rPr>
      </w:pPr>
      <w:r w:rsidRPr="00A4776D">
        <w:rPr>
          <w:sz w:val="16"/>
        </w:rPr>
        <w:t xml:space="preserve">What is clear is that </w:t>
      </w:r>
      <w:r w:rsidRPr="00D11E1A">
        <w:rPr>
          <w:rStyle w:val="StyleUnderline"/>
          <w:highlight w:val="cyan"/>
        </w:rPr>
        <w:t xml:space="preserve">Putin </w:t>
      </w:r>
      <w:r w:rsidRPr="00D11E1A">
        <w:rPr>
          <w:rStyle w:val="Emphasis"/>
          <w:highlight w:val="cyan"/>
        </w:rPr>
        <w:t xml:space="preserve">will </w:t>
      </w:r>
      <w:r w:rsidRPr="00F32090">
        <w:rPr>
          <w:rStyle w:val="StyleUnderline"/>
        </w:rPr>
        <w:t>not remain in power forever</w:t>
      </w:r>
      <w:r w:rsidRPr="00431A32">
        <w:rPr>
          <w:sz w:val="16"/>
        </w:rPr>
        <w:t xml:space="preserve">. Over the next two decades </w:t>
      </w:r>
      <w:r w:rsidRPr="00431A32">
        <w:rPr>
          <w:rStyle w:val="StyleUnderline"/>
        </w:rPr>
        <w:t xml:space="preserve">he will likely </w:t>
      </w:r>
      <w:r w:rsidRPr="00D11E1A">
        <w:rPr>
          <w:rStyle w:val="Emphasis"/>
          <w:highlight w:val="cyan"/>
        </w:rPr>
        <w:t>lose control</w:t>
      </w:r>
      <w:r w:rsidRPr="00D11E1A">
        <w:rPr>
          <w:rStyle w:val="StyleUnderline"/>
          <w:highlight w:val="cyan"/>
        </w:rPr>
        <w:t xml:space="preserve"> and be </w:t>
      </w:r>
      <w:r w:rsidRPr="00D11E1A">
        <w:rPr>
          <w:rStyle w:val="Emphasis"/>
          <w:highlight w:val="cyan"/>
        </w:rPr>
        <w:t>replaced</w:t>
      </w:r>
      <w:r w:rsidRPr="00A4776D">
        <w:rPr>
          <w:sz w:val="16"/>
        </w:rPr>
        <w:t xml:space="preserve">. </w:t>
      </w:r>
      <w:r w:rsidRPr="00F32090">
        <w:rPr>
          <w:rStyle w:val="StyleUnderline"/>
        </w:rPr>
        <w:t xml:space="preserve">Through his consolidation of power he has set the stage </w:t>
      </w:r>
      <w:r w:rsidRPr="00D11E1A">
        <w:rPr>
          <w:rStyle w:val="StyleUnderline"/>
          <w:highlight w:val="cyan"/>
        </w:rPr>
        <w:t xml:space="preserve">for </w:t>
      </w:r>
      <w:r w:rsidRPr="00431A32">
        <w:rPr>
          <w:rStyle w:val="StyleUnderline"/>
        </w:rPr>
        <w:t xml:space="preserve">another </w:t>
      </w:r>
      <w:r w:rsidRPr="00D11E1A">
        <w:rPr>
          <w:rStyle w:val="Emphasis"/>
          <w:highlight w:val="cyan"/>
        </w:rPr>
        <w:lastRenderedPageBreak/>
        <w:t xml:space="preserve">strong </w:t>
      </w:r>
      <w:r w:rsidRPr="00431A32">
        <w:rPr>
          <w:rStyle w:val="Emphasis"/>
        </w:rPr>
        <w:t xml:space="preserve">central </w:t>
      </w:r>
      <w:r w:rsidRPr="00D11E1A">
        <w:rPr>
          <w:rStyle w:val="Emphasis"/>
          <w:highlight w:val="cyan"/>
        </w:rPr>
        <w:t>leader</w:t>
      </w:r>
      <w:r w:rsidRPr="00D11E1A">
        <w:rPr>
          <w:rStyle w:val="StyleUnderline"/>
          <w:highlight w:val="cyan"/>
        </w:rPr>
        <w:t xml:space="preserve"> to </w:t>
      </w:r>
      <w:r w:rsidRPr="00D11E1A">
        <w:rPr>
          <w:rStyle w:val="Emphasis"/>
          <w:highlight w:val="cyan"/>
        </w:rPr>
        <w:t>take over</w:t>
      </w:r>
      <w:r w:rsidRPr="00F32090">
        <w:t>.</w:t>
      </w:r>
      <w:r w:rsidRPr="00A4776D">
        <w:rPr>
          <w:sz w:val="16"/>
        </w:rPr>
        <w:t xml:space="preserve"> It is likely that Russia will continue to develop its identity and its own political ideology. </w:t>
      </w:r>
      <w:r w:rsidRPr="00D11E1A">
        <w:rPr>
          <w:rStyle w:val="Emphasis"/>
          <w:highlight w:val="cyan"/>
        </w:rPr>
        <w:t xml:space="preserve">Who comes </w:t>
      </w:r>
      <w:r w:rsidRPr="00F32090">
        <w:rPr>
          <w:rStyle w:val="StyleUnderline"/>
        </w:rPr>
        <w:t>after Putin, an</w:t>
      </w:r>
      <w:r w:rsidRPr="00431A32">
        <w:rPr>
          <w:rStyle w:val="StyleUnderline"/>
        </w:rPr>
        <w:t xml:space="preserve">d what </w:t>
      </w:r>
      <w:r w:rsidRPr="00431A32">
        <w:rPr>
          <w:rStyle w:val="Emphasis"/>
        </w:rPr>
        <w:t>ideology</w:t>
      </w:r>
      <w:r w:rsidRPr="00431A32">
        <w:rPr>
          <w:rStyle w:val="StyleUnderline"/>
        </w:rPr>
        <w:t xml:space="preserve"> they espouse, </w:t>
      </w:r>
      <w:r w:rsidRPr="00D11E1A">
        <w:rPr>
          <w:rStyle w:val="StyleUnderline"/>
          <w:highlight w:val="cyan"/>
        </w:rPr>
        <w:t xml:space="preserve">may pose a </w:t>
      </w:r>
      <w:r w:rsidRPr="00D11E1A">
        <w:rPr>
          <w:rStyle w:val="Emphasis"/>
          <w:highlight w:val="cyan"/>
        </w:rPr>
        <w:t>significant risk</w:t>
      </w:r>
      <w:r w:rsidRPr="00D11E1A">
        <w:rPr>
          <w:rStyle w:val="StyleUnderline"/>
          <w:highlight w:val="cyan"/>
        </w:rPr>
        <w:t xml:space="preserve"> to Western countries.</w:t>
      </w:r>
      <w:r w:rsidRPr="00431A32">
        <w:rPr>
          <w:rStyle w:val="StyleUnderline"/>
        </w:rPr>
        <w:t xml:space="preserve"> </w:t>
      </w:r>
    </w:p>
    <w:p w14:paraId="6FFE54D8" w14:textId="77777777" w:rsidR="008F1FB0" w:rsidRPr="00A4776D" w:rsidRDefault="008F1FB0" w:rsidP="008F1FB0">
      <w:pPr>
        <w:rPr>
          <w:sz w:val="16"/>
          <w:szCs w:val="16"/>
        </w:rPr>
      </w:pPr>
      <w:r w:rsidRPr="00A4776D">
        <w:rPr>
          <w:sz w:val="16"/>
          <w:szCs w:val="16"/>
        </w:rPr>
        <w:t>Conclusion</w:t>
      </w:r>
    </w:p>
    <w:p w14:paraId="0B09C6E0" w14:textId="77777777" w:rsidR="008F1FB0" w:rsidRPr="00A4776D" w:rsidRDefault="008F1FB0" w:rsidP="008F1FB0">
      <w:pPr>
        <w:rPr>
          <w:sz w:val="16"/>
        </w:rPr>
      </w:pPr>
      <w:r w:rsidRPr="00A4776D">
        <w:rPr>
          <w:sz w:val="16"/>
        </w:rPr>
        <w:t xml:space="preserve">The Russian people are still somewhat malleable when it comes to their identity and political ideology.  </w:t>
      </w:r>
      <w:r w:rsidRPr="00431A32">
        <w:rPr>
          <w:rStyle w:val="StyleUnderline"/>
        </w:rPr>
        <w:t xml:space="preserve">Where they see themselves in relation to other European and Western countries can have a </w:t>
      </w:r>
      <w:r w:rsidRPr="00431A32">
        <w:rPr>
          <w:rStyle w:val="Emphasis"/>
        </w:rPr>
        <w:t>profound impact</w:t>
      </w:r>
      <w:r w:rsidRPr="00431A32">
        <w:rPr>
          <w:rStyle w:val="StyleUnderline"/>
        </w:rPr>
        <w:t xml:space="preserve"> on their </w:t>
      </w:r>
      <w:r w:rsidRPr="00431A32">
        <w:rPr>
          <w:rStyle w:val="Emphasis"/>
        </w:rPr>
        <w:t>near abroad</w:t>
      </w:r>
      <w:r w:rsidRPr="00431A32">
        <w:rPr>
          <w:rStyle w:val="StyleUnderline"/>
        </w:rPr>
        <w:t xml:space="preserve"> in the </w:t>
      </w:r>
      <w:r w:rsidRPr="00431A32">
        <w:rPr>
          <w:rStyle w:val="Emphasis"/>
        </w:rPr>
        <w:t>immediate future</w:t>
      </w:r>
      <w:r w:rsidRPr="00431A32">
        <w:rPr>
          <w:sz w:val="16"/>
        </w:rPr>
        <w:t xml:space="preserve">, as well as the world as time goes on. The opportunity for extraterritorial adventurism based on stranded compatriots may be passing, but </w:t>
      </w:r>
      <w:r w:rsidRPr="00F32090">
        <w:rPr>
          <w:rStyle w:val="Emphasis"/>
          <w:highlight w:val="cyan"/>
        </w:rPr>
        <w:t>a new threat</w:t>
      </w:r>
      <w:r w:rsidRPr="00431A32">
        <w:rPr>
          <w:sz w:val="16"/>
        </w:rPr>
        <w:t xml:space="preserve"> </w:t>
      </w:r>
      <w:r w:rsidRPr="00F32090">
        <w:rPr>
          <w:rStyle w:val="StyleUnderline"/>
          <w:highlight w:val="cyan"/>
        </w:rPr>
        <w:t>may still await</w:t>
      </w:r>
      <w:r w:rsidRPr="00431A32">
        <w:rPr>
          <w:sz w:val="16"/>
        </w:rPr>
        <w:t xml:space="preserve"> us in the near future.</w:t>
      </w:r>
      <w:r w:rsidRPr="00A4776D">
        <w:rPr>
          <w:sz w:val="16"/>
        </w:rPr>
        <w:t xml:space="preserve"> </w:t>
      </w:r>
      <w:r w:rsidRPr="00431A32">
        <w:rPr>
          <w:rStyle w:val="StyleUnderline"/>
        </w:rPr>
        <w:t xml:space="preserve">What </w:t>
      </w:r>
      <w:r w:rsidRPr="00D11E1A">
        <w:rPr>
          <w:rStyle w:val="StyleUnderline"/>
          <w:highlight w:val="cyan"/>
        </w:rPr>
        <w:t xml:space="preserve">ideology </w:t>
      </w:r>
      <w:r w:rsidRPr="00431A32">
        <w:rPr>
          <w:rStyle w:val="StyleUnderline"/>
        </w:rPr>
        <w:t>Russia embraces</w:t>
      </w:r>
      <w:r w:rsidRPr="00D11E1A">
        <w:rPr>
          <w:rStyle w:val="StyleUnderline"/>
          <w:highlight w:val="cyan"/>
        </w:rPr>
        <w:t xml:space="preserve"> may pose a </w:t>
      </w:r>
      <w:r w:rsidRPr="00D11E1A">
        <w:rPr>
          <w:rStyle w:val="Emphasis"/>
          <w:highlight w:val="cyan"/>
        </w:rPr>
        <w:t>wider threat beyond their near abroad</w:t>
      </w:r>
      <w:r w:rsidRPr="00A4776D">
        <w:rPr>
          <w:sz w:val="16"/>
        </w:rPr>
        <w:t>. The current vector does seem to be towards a system that is capitalist, centrally managed with a strong individual leader, has a utilitarian socialist or corporate slant, and formed around a newfound ethnic identity. These are similar to the basic building blocks of fascism.[22] But events could cause it to change direction towards liberalism or, even more unlikely, a return to communism.  It is too soon to tell. But how Russia develops its identity and ideology will likely pose a potential threat both currently and over then next few decades.</w:t>
      </w:r>
    </w:p>
    <w:p w14:paraId="111F4224" w14:textId="77777777" w:rsidR="008F1FB0" w:rsidRPr="00DB46C0" w:rsidRDefault="008F1FB0" w:rsidP="008F1FB0">
      <w:pPr>
        <w:pStyle w:val="Heading4"/>
      </w:pPr>
      <w:r>
        <w:t xml:space="preserve">The plan’s a </w:t>
      </w:r>
      <w:r>
        <w:rPr>
          <w:u w:val="single"/>
        </w:rPr>
        <w:t>huge loss</w:t>
      </w:r>
      <w:r>
        <w:t xml:space="preserve"> that </w:t>
      </w:r>
      <w:r>
        <w:rPr>
          <w:u w:val="single"/>
        </w:rPr>
        <w:t>destroys</w:t>
      </w:r>
      <w:r>
        <w:t xml:space="preserve"> regime legitimacy</w:t>
      </w:r>
    </w:p>
    <w:p w14:paraId="77390C7B" w14:textId="77777777" w:rsidR="008F1FB0" w:rsidRDefault="008F1FB0" w:rsidP="008F1FB0">
      <w:r w:rsidRPr="00534319">
        <w:rPr>
          <w:rStyle w:val="Style13ptBold"/>
        </w:rPr>
        <w:t>Khakimov</w:t>
      </w:r>
      <w:r>
        <w:rPr>
          <w:rStyle w:val="Style13ptBold"/>
        </w:rPr>
        <w:t xml:space="preserve"> 17</w:t>
      </w:r>
      <w:r>
        <w:t>, [Grigory Khakimov is a recent graduate from Tufts University with a degree in Political Science focusing on Comparative Politics and the post-Soviet region. Before moving to the United States, he was a member of the Russian Democratic Party Yabloko, 1-21-</w:t>
      </w:r>
      <w:r w:rsidRPr="00D21ACF">
        <w:t>2017</w:t>
      </w:r>
      <w:r>
        <w:t xml:space="preserve">, "U.S. Foreign Policy and the Russian Challenge: Is a Trump Reset Possible?," JIA SIPA, </w:t>
      </w:r>
      <w:hyperlink r:id="rId9" w:history="1">
        <w:r w:rsidRPr="00B5161F">
          <w:rPr>
            <w:rStyle w:val="FollowedHyperlink"/>
          </w:rPr>
          <w:t>https://jia.sipa.columbia.edu/online-articles/trump-russia-reset</w:t>
        </w:r>
      </w:hyperlink>
      <w:r>
        <w:t>]</w:t>
      </w:r>
    </w:p>
    <w:p w14:paraId="62A0CDBB" w14:textId="77777777" w:rsidR="008F1FB0" w:rsidRDefault="008F1FB0" w:rsidP="008F1FB0">
      <w:pPr>
        <w:rPr>
          <w:sz w:val="16"/>
        </w:rPr>
      </w:pPr>
      <w:r w:rsidRPr="00534319">
        <w:rPr>
          <w:sz w:val="16"/>
        </w:rPr>
        <w:t xml:space="preserve">The </w:t>
      </w:r>
      <w:r w:rsidRPr="00D11E1A">
        <w:rPr>
          <w:rStyle w:val="StyleUnderline"/>
          <w:highlight w:val="cyan"/>
        </w:rPr>
        <w:t>Trump</w:t>
      </w:r>
      <w:r w:rsidRPr="00534319">
        <w:rPr>
          <w:sz w:val="16"/>
        </w:rPr>
        <w:t xml:space="preserve"> Administration </w:t>
      </w:r>
      <w:r w:rsidRPr="00D11E1A">
        <w:rPr>
          <w:rStyle w:val="StyleUnderline"/>
          <w:highlight w:val="cyan"/>
        </w:rPr>
        <w:t>must not discount</w:t>
      </w:r>
      <w:r w:rsidRPr="00534319">
        <w:rPr>
          <w:sz w:val="16"/>
        </w:rPr>
        <w:t xml:space="preserve"> that all three aforementioned issues are tightly connected with </w:t>
      </w:r>
      <w:r w:rsidRPr="00431A32">
        <w:rPr>
          <w:rStyle w:val="StyleUnderline"/>
        </w:rPr>
        <w:t xml:space="preserve">Russia’s </w:t>
      </w:r>
      <w:r w:rsidRPr="00D11E1A">
        <w:rPr>
          <w:rStyle w:val="StyleUnderline"/>
          <w:highlight w:val="cyan"/>
        </w:rPr>
        <w:t>domestic politics.</w:t>
      </w:r>
      <w:r w:rsidRPr="00D11E1A">
        <w:rPr>
          <w:sz w:val="16"/>
          <w:highlight w:val="cyan"/>
        </w:rPr>
        <w:t xml:space="preserve"> </w:t>
      </w:r>
      <w:r w:rsidRPr="00E26A36">
        <w:rPr>
          <w:rStyle w:val="StyleUnderline"/>
        </w:rPr>
        <w:t xml:space="preserve">The previous </w:t>
      </w:r>
      <w:hyperlink r:id="rId10" w:history="1">
        <w:r w:rsidRPr="00E26A36">
          <w:rPr>
            <w:rStyle w:val="StyleUnderline"/>
          </w:rPr>
          <w:t>reset</w:t>
        </w:r>
      </w:hyperlink>
      <w:r w:rsidRPr="00E26A36">
        <w:rPr>
          <w:sz w:val="16"/>
        </w:rPr>
        <w:t>, initiated by the Obama Administration in 2009 right after the 2008 Russo-Georgian War</w:t>
      </w:r>
      <w:r w:rsidRPr="00E26A36">
        <w:rPr>
          <w:rStyle w:val="StyleUnderline"/>
        </w:rPr>
        <w:t>, was interrupted by the Kremlin</w:t>
      </w:r>
      <w:r w:rsidRPr="00E26A36">
        <w:rPr>
          <w:sz w:val="16"/>
        </w:rPr>
        <w:t xml:space="preserve">. During the last reset, important </w:t>
      </w:r>
      <w:r w:rsidRPr="00E26A36">
        <w:rPr>
          <w:rStyle w:val="StyleUnderline"/>
        </w:rPr>
        <w:t>steps signaling improvement</w:t>
      </w:r>
      <w:r w:rsidRPr="00E26A36">
        <w:rPr>
          <w:sz w:val="16"/>
        </w:rPr>
        <w:t xml:space="preserve"> in the two countries’ bilateral relations </w:t>
      </w:r>
      <w:r w:rsidRPr="00E26A36">
        <w:rPr>
          <w:rStyle w:val="StyleUnderline"/>
        </w:rPr>
        <w:t>were made</w:t>
      </w:r>
      <w:r w:rsidRPr="00E26A36">
        <w:rPr>
          <w:sz w:val="16"/>
        </w:rPr>
        <w:t xml:space="preserve">. In 2010 presidents Barak Obama and Dmitry Medvedev signed the </w:t>
      </w:r>
      <w:r w:rsidRPr="00E26A36">
        <w:rPr>
          <w:rStyle w:val="StyleUnderline"/>
        </w:rPr>
        <w:t>New START</w:t>
      </w:r>
      <w:r w:rsidRPr="00E26A36">
        <w:rPr>
          <w:sz w:val="16"/>
        </w:rPr>
        <w:t xml:space="preserve">, a strategic arms control treaty, pledging to reduce the nuclear weapons of both countries. Russia and the U.S. were also aligned in the </w:t>
      </w:r>
      <w:r w:rsidRPr="00E26A36">
        <w:rPr>
          <w:rStyle w:val="StyleUnderline"/>
        </w:rPr>
        <w:t>imposing sanctions on Iran</w:t>
      </w:r>
      <w:r w:rsidRPr="00E26A36">
        <w:rPr>
          <w:sz w:val="16"/>
        </w:rPr>
        <w:t xml:space="preserve"> for its nuclear program </w:t>
      </w:r>
      <w:r w:rsidRPr="00E26A36">
        <w:rPr>
          <w:rStyle w:val="StyleUnderline"/>
        </w:rPr>
        <w:t>and</w:t>
      </w:r>
      <w:r w:rsidRPr="00E26A36">
        <w:rPr>
          <w:sz w:val="16"/>
        </w:rPr>
        <w:t xml:space="preserve"> supporting the </w:t>
      </w:r>
      <w:r w:rsidRPr="00E26A36">
        <w:rPr>
          <w:rStyle w:val="StyleUnderline"/>
        </w:rPr>
        <w:t>NATO-led intervention in Libya.</w:t>
      </w:r>
      <w:r w:rsidRPr="00E26A36">
        <w:rPr>
          <w:sz w:val="16"/>
        </w:rPr>
        <w:t xml:space="preserve"> Moscow allowed the U.S. and NATO military forces to pass through Russia into Afghanistan, and, in turn, Russia received American support to join the </w:t>
      </w:r>
      <w:hyperlink r:id="rId11" w:history="1">
        <w:r w:rsidRPr="00E26A36">
          <w:rPr>
            <w:rStyle w:val="FollowedHyperlink"/>
            <w:sz w:val="16"/>
          </w:rPr>
          <w:t>WTO</w:t>
        </w:r>
      </w:hyperlink>
      <w:r w:rsidRPr="00E26A36">
        <w:rPr>
          <w:sz w:val="16"/>
        </w:rPr>
        <w:t>. T</w:t>
      </w:r>
      <w:r w:rsidRPr="00E26A36">
        <w:rPr>
          <w:rStyle w:val="StyleUnderline"/>
        </w:rPr>
        <w:t xml:space="preserve">he short-lived </w:t>
      </w:r>
      <w:r w:rsidRPr="00D21ACF">
        <w:rPr>
          <w:rStyle w:val="StyleUnderline"/>
        </w:rPr>
        <w:t xml:space="preserve">cooperation ended in </w:t>
      </w:r>
      <w:r w:rsidRPr="00D21ACF">
        <w:rPr>
          <w:sz w:val="16"/>
        </w:rPr>
        <w:t>20</w:t>
      </w:r>
      <w:r w:rsidRPr="00D21ACF">
        <w:rPr>
          <w:rStyle w:val="StyleUnderline"/>
        </w:rPr>
        <w:t>12</w:t>
      </w:r>
      <w:r w:rsidRPr="00D21ACF">
        <w:rPr>
          <w:sz w:val="16"/>
        </w:rPr>
        <w:t xml:space="preserve"> when Putin returned to his third term of presidency. He personally </w:t>
      </w:r>
      <w:hyperlink r:id="rId12" w:history="1">
        <w:r w:rsidRPr="00D21ACF">
          <w:rPr>
            <w:rStyle w:val="FollowedHyperlink"/>
            <w:sz w:val="16"/>
          </w:rPr>
          <w:t>blamed</w:t>
        </w:r>
      </w:hyperlink>
      <w:r w:rsidRPr="00D21ACF">
        <w:rPr>
          <w:sz w:val="16"/>
        </w:rPr>
        <w:t xml:space="preserve"> then-Secretary of State Hillary Clinton for fomenting the mass demonstrations against the 2011 fraudulent parliamentary election. The regime began searching for instigators of the color revolution in Russia, introducing the so-called foreign agents and undesirable organizations laws vis-à-vis independent civil society groups. In response</w:t>
      </w:r>
      <w:r w:rsidRPr="00534319">
        <w:rPr>
          <w:sz w:val="16"/>
        </w:rPr>
        <w:t xml:space="preserve"> to the </w:t>
      </w:r>
      <w:hyperlink r:id="rId13" w:history="1">
        <w:r w:rsidRPr="00534319">
          <w:rPr>
            <w:rStyle w:val="FollowedHyperlink"/>
            <w:sz w:val="16"/>
          </w:rPr>
          <w:t>U.S. Magnitsky Act</w:t>
        </w:r>
      </w:hyperlink>
      <w:r w:rsidRPr="00534319">
        <w:rPr>
          <w:sz w:val="16"/>
        </w:rPr>
        <w:t xml:space="preserve">, the State Duma </w:t>
      </w:r>
      <w:hyperlink r:id="rId14" w:history="1">
        <w:r w:rsidRPr="00534319">
          <w:rPr>
            <w:rStyle w:val="FollowedHyperlink"/>
            <w:sz w:val="16"/>
          </w:rPr>
          <w:t>passed</w:t>
        </w:r>
      </w:hyperlink>
      <w:r w:rsidRPr="00534319">
        <w:rPr>
          <w:sz w:val="16"/>
        </w:rPr>
        <w:t xml:space="preserve"> the Dima Yakovlev Law, ending adoptions of Russian children by U.S. citizens. The legal restrictions on meetings and demonstrations were tightened, allowing agents of the Federal Security Service (the former KGB) to open fire on crowds. The increasing authoritarian practices inside the country continued to develop in parallel with Russia’s military interventions in Ukraine and Syria. </w:t>
      </w:r>
      <w:r w:rsidRPr="00D21ACF">
        <w:rPr>
          <w:rStyle w:val="Emphasis"/>
        </w:rPr>
        <w:t xml:space="preserve">An </w:t>
      </w:r>
      <w:r w:rsidRPr="00D11E1A">
        <w:rPr>
          <w:rStyle w:val="Emphasis"/>
          <w:highlight w:val="cyan"/>
        </w:rPr>
        <w:t xml:space="preserve">expansionist </w:t>
      </w:r>
      <w:r w:rsidRPr="00431A32">
        <w:rPr>
          <w:rStyle w:val="Emphasis"/>
        </w:rPr>
        <w:t xml:space="preserve">foreign </w:t>
      </w:r>
      <w:r w:rsidRPr="00D11E1A">
        <w:rPr>
          <w:rStyle w:val="Emphasis"/>
          <w:highlight w:val="cyan"/>
        </w:rPr>
        <w:t xml:space="preserve">policy became </w:t>
      </w:r>
      <w:r w:rsidRPr="00431A32">
        <w:rPr>
          <w:rStyle w:val="Emphasis"/>
        </w:rPr>
        <w:t xml:space="preserve">a </w:t>
      </w:r>
      <w:r w:rsidRPr="00D11E1A">
        <w:rPr>
          <w:rStyle w:val="Emphasis"/>
          <w:highlight w:val="cyan"/>
        </w:rPr>
        <w:t xml:space="preserve">crucial mechanism to legitimize </w:t>
      </w:r>
      <w:r w:rsidRPr="00431A32">
        <w:rPr>
          <w:rStyle w:val="Emphasis"/>
        </w:rPr>
        <w:t xml:space="preserve">the </w:t>
      </w:r>
      <w:r w:rsidRPr="00D11E1A">
        <w:rPr>
          <w:rStyle w:val="Emphasis"/>
          <w:highlight w:val="cyan"/>
        </w:rPr>
        <w:t xml:space="preserve">Putin </w:t>
      </w:r>
      <w:r w:rsidRPr="00431A32">
        <w:rPr>
          <w:rStyle w:val="Emphasis"/>
        </w:rPr>
        <w:t>regime by mobilizing public support</w:t>
      </w:r>
      <w:r w:rsidRPr="00D11E1A">
        <w:rPr>
          <w:sz w:val="16"/>
          <w:highlight w:val="cyan"/>
        </w:rPr>
        <w:t>.</w:t>
      </w:r>
      <w:r w:rsidRPr="00534319">
        <w:rPr>
          <w:sz w:val="16"/>
        </w:rPr>
        <w:t xml:space="preserve"> Stirring up anti-American and anti-European discourses, </w:t>
      </w:r>
      <w:r w:rsidRPr="00D21ACF">
        <w:rPr>
          <w:rStyle w:val="StyleUnderline"/>
        </w:rPr>
        <w:t xml:space="preserve">the rhetoric of </w:t>
      </w:r>
      <w:r w:rsidRPr="00D21ACF">
        <w:rPr>
          <w:rStyle w:val="Emphasis"/>
        </w:rPr>
        <w:t>nuclear war fears</w:t>
      </w:r>
      <w:r w:rsidRPr="00D21ACF">
        <w:rPr>
          <w:sz w:val="16"/>
        </w:rPr>
        <w:t xml:space="preserve">, </w:t>
      </w:r>
      <w:r w:rsidRPr="00D21ACF">
        <w:rPr>
          <w:rStyle w:val="StyleUnderline"/>
        </w:rPr>
        <w:t>nationalism</w:t>
      </w:r>
      <w:r w:rsidRPr="00D21ACF">
        <w:rPr>
          <w:sz w:val="16"/>
        </w:rPr>
        <w:t>, and post-Soviet resentment, the state media disseminates the image of Russia as a rising “great power” (derzhava). After the 2014 events</w:t>
      </w:r>
      <w:r w:rsidRPr="00534319">
        <w:rPr>
          <w:sz w:val="16"/>
        </w:rPr>
        <w:t xml:space="preserve"> in Ukraine, Russia was presented as a “besieged fortress” protecting stability in Eurasia and saving the post-Soviet region from the so-called U.S.-backed color revolutions. Since the beginning of the operation in Syria, the </w:t>
      </w:r>
      <w:r w:rsidRPr="00D11E1A">
        <w:rPr>
          <w:rStyle w:val="StyleUnderline"/>
          <w:highlight w:val="cyan"/>
        </w:rPr>
        <w:t>Russia</w:t>
      </w:r>
      <w:r w:rsidRPr="00534319">
        <w:rPr>
          <w:sz w:val="16"/>
        </w:rPr>
        <w:t xml:space="preserve">n government has </w:t>
      </w:r>
      <w:r w:rsidRPr="00D11E1A">
        <w:rPr>
          <w:rStyle w:val="StyleUnderline"/>
          <w:highlight w:val="cyan"/>
        </w:rPr>
        <w:t xml:space="preserve">propagated itself as </w:t>
      </w:r>
      <w:r w:rsidRPr="00D21ACF">
        <w:rPr>
          <w:rStyle w:val="StyleUnderline"/>
        </w:rPr>
        <w:t>a military world power</w:t>
      </w:r>
      <w:r w:rsidRPr="00D21ACF">
        <w:rPr>
          <w:sz w:val="16"/>
        </w:rPr>
        <w:t xml:space="preserve"> fighting</w:t>
      </w:r>
      <w:r w:rsidRPr="00534319">
        <w:rPr>
          <w:sz w:val="16"/>
        </w:rPr>
        <w:t xml:space="preserve"> against international terrorism and </w:t>
      </w:r>
      <w:r w:rsidRPr="00D11E1A">
        <w:rPr>
          <w:rStyle w:val="StyleUnderline"/>
          <w:highlight w:val="cyan"/>
        </w:rPr>
        <w:t xml:space="preserve">challenging </w:t>
      </w:r>
      <w:r w:rsidRPr="00D11E1A">
        <w:rPr>
          <w:rStyle w:val="Emphasis"/>
          <w:highlight w:val="cyan"/>
        </w:rPr>
        <w:t>the U.S.</w:t>
      </w:r>
      <w:r w:rsidRPr="00D11E1A">
        <w:rPr>
          <w:rStyle w:val="StyleUnderline"/>
          <w:highlight w:val="cyan"/>
        </w:rPr>
        <w:t xml:space="preserve"> </w:t>
      </w:r>
      <w:r w:rsidRPr="00E26A36">
        <w:rPr>
          <w:rStyle w:val="StyleUnderline"/>
        </w:rPr>
        <w:t>strategic interests</w:t>
      </w:r>
      <w:r w:rsidRPr="00534319">
        <w:rPr>
          <w:sz w:val="16"/>
        </w:rPr>
        <w:t xml:space="preserve"> in the Middle East. </w:t>
      </w:r>
      <w:r w:rsidRPr="00E26A36">
        <w:rPr>
          <w:rStyle w:val="StyleUnderline"/>
        </w:rPr>
        <w:t xml:space="preserve">As a </w:t>
      </w:r>
      <w:r w:rsidRPr="00431A32">
        <w:rPr>
          <w:rStyle w:val="StyleUnderline"/>
        </w:rPr>
        <w:t>result</w:t>
      </w:r>
      <w:r w:rsidRPr="00431A32">
        <w:rPr>
          <w:sz w:val="16"/>
        </w:rPr>
        <w:t xml:space="preserve"> of such narrative of emergency, </w:t>
      </w:r>
      <w:r w:rsidRPr="00431A32">
        <w:rPr>
          <w:rStyle w:val="StyleUnderline"/>
        </w:rPr>
        <w:t xml:space="preserve">Putin’s </w:t>
      </w:r>
      <w:r w:rsidRPr="00D11E1A">
        <w:rPr>
          <w:rStyle w:val="StyleUnderline"/>
          <w:highlight w:val="cyan"/>
        </w:rPr>
        <w:t xml:space="preserve">approval </w:t>
      </w:r>
      <w:r w:rsidRPr="00E26A36">
        <w:rPr>
          <w:rStyle w:val="StyleUnderline"/>
        </w:rPr>
        <w:t xml:space="preserve">rating has </w:t>
      </w:r>
      <w:r w:rsidRPr="00D11E1A">
        <w:rPr>
          <w:rStyle w:val="StyleUnderline"/>
          <w:highlight w:val="cyan"/>
        </w:rPr>
        <w:t xml:space="preserve">reached </w:t>
      </w:r>
      <w:hyperlink r:id="rId15" w:history="1">
        <w:r w:rsidRPr="00D11E1A">
          <w:rPr>
            <w:rStyle w:val="StyleUnderline"/>
            <w:highlight w:val="cyan"/>
          </w:rPr>
          <w:t>86 percent</w:t>
        </w:r>
      </w:hyperlink>
      <w:r w:rsidRPr="00534319">
        <w:rPr>
          <w:sz w:val="16"/>
        </w:rPr>
        <w:t xml:space="preserve">. Today, </w:t>
      </w:r>
      <w:hyperlink r:id="rId16" w:history="1">
        <w:r w:rsidRPr="00534319">
          <w:rPr>
            <w:rStyle w:val="FollowedHyperlink"/>
            <w:sz w:val="16"/>
          </w:rPr>
          <w:t>90 percent</w:t>
        </w:r>
      </w:hyperlink>
      <w:r w:rsidRPr="00534319">
        <w:rPr>
          <w:sz w:val="16"/>
        </w:rPr>
        <w:t xml:space="preserve">of Russians are proud of the country’s military forces and </w:t>
      </w:r>
      <w:hyperlink r:id="rId17" w:history="1">
        <w:r w:rsidRPr="00534319">
          <w:rPr>
            <w:rStyle w:val="FollowedHyperlink"/>
            <w:sz w:val="16"/>
          </w:rPr>
          <w:t>72 percent</w:t>
        </w:r>
      </w:hyperlink>
      <w:r w:rsidRPr="00534319">
        <w:rPr>
          <w:sz w:val="16"/>
        </w:rPr>
        <w:t xml:space="preserve"> support Russia’s position in the international arena. </w:t>
      </w:r>
      <w:r w:rsidRPr="00D11E1A">
        <w:rPr>
          <w:rStyle w:val="StyleUnderline"/>
          <w:highlight w:val="cyan"/>
        </w:rPr>
        <w:t xml:space="preserve">This </w:t>
      </w:r>
      <w:r w:rsidRPr="00D21ACF">
        <w:rPr>
          <w:rStyle w:val="StyleUnderline"/>
        </w:rPr>
        <w:t xml:space="preserve">rally ‘round the flag </w:t>
      </w:r>
      <w:r w:rsidRPr="00431A32">
        <w:rPr>
          <w:rStyle w:val="StyleUnderline"/>
        </w:rPr>
        <w:t xml:space="preserve">narrative </w:t>
      </w:r>
      <w:r w:rsidRPr="00D11E1A">
        <w:rPr>
          <w:rStyle w:val="StyleUnderline"/>
          <w:highlight w:val="cyan"/>
        </w:rPr>
        <w:t xml:space="preserve">seems to prevail despite </w:t>
      </w:r>
      <w:r w:rsidRPr="00D21ACF">
        <w:rPr>
          <w:rStyle w:val="StyleUnderline"/>
        </w:rPr>
        <w:t xml:space="preserve">a continuous domestic economic </w:t>
      </w:r>
      <w:r w:rsidRPr="00D11E1A">
        <w:rPr>
          <w:rStyle w:val="StyleUnderline"/>
          <w:highlight w:val="cyan"/>
        </w:rPr>
        <w:t>recession</w:t>
      </w:r>
      <w:r w:rsidRPr="00534319">
        <w:rPr>
          <w:sz w:val="16"/>
        </w:rPr>
        <w:t xml:space="preserve"> due to low oil prices, capital flight, and Western sanctions blocking the inflow of foreign direct investments necessary for the modernization of the Russian economy. Russians’ living standards and consumption levels are dropping while the growth of defense spending occurs only </w:t>
      </w:r>
      <w:r w:rsidRPr="00534319">
        <w:rPr>
          <w:sz w:val="16"/>
        </w:rPr>
        <w:lastRenderedPageBreak/>
        <w:t xml:space="preserve">at the expense of the welfare budget. The Kremlin faces a catch-22, which includes ongoing isolation and confrontation with the West that threatens the socio-economic stability of the regime. By contrast, </w:t>
      </w:r>
      <w:r w:rsidRPr="00D11E1A">
        <w:rPr>
          <w:rStyle w:val="Emphasis"/>
          <w:highlight w:val="cyan"/>
        </w:rPr>
        <w:t xml:space="preserve">any </w:t>
      </w:r>
      <w:r w:rsidRPr="00431A32">
        <w:rPr>
          <w:rStyle w:val="Emphasis"/>
        </w:rPr>
        <w:t xml:space="preserve">turn towards </w:t>
      </w:r>
      <w:r w:rsidRPr="00D11E1A">
        <w:rPr>
          <w:rStyle w:val="Emphasis"/>
          <w:highlight w:val="cyan"/>
        </w:rPr>
        <w:t xml:space="preserve">cooperation can destroy the regime’s </w:t>
      </w:r>
      <w:r w:rsidRPr="00431A32">
        <w:rPr>
          <w:rStyle w:val="Emphasis"/>
        </w:rPr>
        <w:t xml:space="preserve">public </w:t>
      </w:r>
      <w:r w:rsidRPr="00D11E1A">
        <w:rPr>
          <w:rStyle w:val="Emphasis"/>
          <w:highlight w:val="cyan"/>
        </w:rPr>
        <w:t>image</w:t>
      </w:r>
      <w:r w:rsidRPr="00D11E1A">
        <w:rPr>
          <w:rStyle w:val="StyleUnderline"/>
          <w:highlight w:val="cyan"/>
        </w:rPr>
        <w:t xml:space="preserve">, hinting at </w:t>
      </w:r>
      <w:r w:rsidRPr="00D11E1A">
        <w:rPr>
          <w:rStyle w:val="Emphasis"/>
          <w:highlight w:val="cyan"/>
        </w:rPr>
        <w:t>weakness and collusion with Washington</w:t>
      </w:r>
      <w:r w:rsidRPr="00534319">
        <w:rPr>
          <w:sz w:val="16"/>
        </w:rPr>
        <w:t xml:space="preserve">. Most importantly, the Trump Administration must be aware of the domestic contradictions of the Putin regime in trying to align U.S. and Russian interests relative to nuclear issues as well as the conflicts in Syria and Ukraine. </w:t>
      </w:r>
      <w:r w:rsidRPr="00E26A36">
        <w:rPr>
          <w:rStyle w:val="StyleUnderline"/>
        </w:rPr>
        <w:t>The Putin regime, in efforts to maintain public support, may continue its unpredictable modus operandi</w:t>
      </w:r>
      <w:r w:rsidRPr="00534319">
        <w:rPr>
          <w:sz w:val="16"/>
        </w:rPr>
        <w:t>, keeping the world in a state of suspense.</w:t>
      </w:r>
    </w:p>
    <w:p w14:paraId="4E01734C" w14:textId="77777777" w:rsidR="008F1FB0" w:rsidRPr="00DB46C0" w:rsidRDefault="008F1FB0" w:rsidP="008F1FB0">
      <w:pPr>
        <w:pStyle w:val="Heading4"/>
      </w:pPr>
      <w:r>
        <w:t>Putin lashes out with a diversionary war – extinction.</w:t>
      </w:r>
    </w:p>
    <w:p w14:paraId="28B107D2" w14:textId="77777777" w:rsidR="008F1FB0" w:rsidRPr="00EC7A2B" w:rsidRDefault="008F1FB0" w:rsidP="008F1FB0">
      <w:r w:rsidRPr="001925E0">
        <w:rPr>
          <w:rStyle w:val="Style13ptBold"/>
        </w:rPr>
        <w:t>Gressel</w:t>
      </w:r>
      <w:r>
        <w:rPr>
          <w:rStyle w:val="Style13ptBold"/>
        </w:rPr>
        <w:t xml:space="preserve"> 16</w:t>
      </w:r>
      <w:r>
        <w:t xml:space="preserve"> [Gustav Acting Director and a senior policy fellow with the Wider Europe Programme at the European Council on Foreign Relations' Berlin office, European Council on Foreign Relations, “The dangerous decade: </w:t>
      </w:r>
      <w:r w:rsidRPr="00902A62">
        <w:t>Russia-NATO relations 2014 to 2024”, July 2016, https://www.ecfr.eu/article/commentary_the_dangerous_decade_russia_nato_relations_2014_to_2024</w:t>
      </w:r>
      <w:r>
        <w:t>]</w:t>
      </w:r>
    </w:p>
    <w:p w14:paraId="2A85DBA2" w14:textId="77777777" w:rsidR="008F1FB0" w:rsidRPr="00902A62" w:rsidRDefault="008F1FB0" w:rsidP="008F1FB0">
      <w:pPr>
        <w:rPr>
          <w:sz w:val="16"/>
        </w:rPr>
      </w:pPr>
      <w:r w:rsidRPr="00902A62">
        <w:rPr>
          <w:sz w:val="16"/>
        </w:rPr>
        <w:t xml:space="preserve">The domestic logic of confrontation The Russian economy hit a structural crisis in 2011, so the “power swap” between Putin and Dmitry Medvedev was not sufficiently appreciated by the Russian urban middle class, and later, </w:t>
      </w:r>
      <w:r w:rsidRPr="00902A62">
        <w:rPr>
          <w:rStyle w:val="StyleUnderline"/>
        </w:rPr>
        <w:t>when oil prices plummeted, the regime looked to its foreign policy to distract people from the worsening domestic situation</w:t>
      </w:r>
      <w:r w:rsidRPr="00902A62">
        <w:rPr>
          <w:sz w:val="16"/>
        </w:rPr>
        <w:t xml:space="preserve">. But it would be an oversimplification to consider Russia’s policy of escalation as merely a short-term domestic diversion effort. For over a decade, the Russian leadership has tried to define Russia both ideologically and politically as the counter model to Europe, putting it in conflict with Europe. The struggle to reshape the European order will not lessen in the next decade. </w:t>
      </w:r>
      <w:r w:rsidRPr="00902A62">
        <w:rPr>
          <w:rStyle w:val="Emphasis"/>
        </w:rPr>
        <w:t xml:space="preserve">Structural factors play a role in </w:t>
      </w:r>
      <w:r w:rsidRPr="00902A62">
        <w:rPr>
          <w:rStyle w:val="Emphasis"/>
          <w:highlight w:val="cyan"/>
        </w:rPr>
        <w:t>Russia’s foreign policy</w:t>
      </w:r>
      <w:r w:rsidRPr="00902A62">
        <w:rPr>
          <w:rStyle w:val="Emphasis"/>
        </w:rPr>
        <w:t>.</w:t>
      </w:r>
      <w:r w:rsidRPr="00902A62">
        <w:rPr>
          <w:sz w:val="16"/>
        </w:rPr>
        <w:t xml:space="preserve"> The Russian state is more de-institutionalised and personalised than ever before. </w:t>
      </w:r>
      <w:r w:rsidRPr="00902A62">
        <w:rPr>
          <w:rStyle w:val="StyleUnderline"/>
        </w:rPr>
        <w:t>The president and a small closed circle of advisers make decisions</w:t>
      </w:r>
      <w:r w:rsidRPr="00902A62">
        <w:rPr>
          <w:sz w:val="16"/>
        </w:rPr>
        <w:t xml:space="preserve"> – sometimes behind closed doors – </w:t>
      </w:r>
      <w:r w:rsidRPr="00902A62">
        <w:rPr>
          <w:rStyle w:val="StyleUnderline"/>
        </w:rPr>
        <w:t>on crucial foreign policy issues, such as</w:t>
      </w:r>
      <w:r w:rsidRPr="00902A62">
        <w:rPr>
          <w:sz w:val="16"/>
        </w:rPr>
        <w:t xml:space="preserve"> the interventions in Crimea, Donbas, and Syria. </w:t>
      </w:r>
      <w:r w:rsidRPr="00902A62">
        <w:rPr>
          <w:rStyle w:val="StyleUnderline"/>
        </w:rPr>
        <w:t>Formal government structures and institutions are increasingly irrelevant</w:t>
      </w:r>
      <w:r w:rsidRPr="00902A62">
        <w:rPr>
          <w:sz w:val="16"/>
        </w:rPr>
        <w:t xml:space="preserve">, while informal ties to the president are pivotal. </w:t>
      </w:r>
      <w:r w:rsidRPr="00902A62">
        <w:rPr>
          <w:rStyle w:val="StyleUnderline"/>
        </w:rPr>
        <w:t xml:space="preserve">This system </w:t>
      </w:r>
      <w:r w:rsidRPr="00902A62">
        <w:rPr>
          <w:rStyle w:val="StyleUnderline"/>
          <w:highlight w:val="cyan"/>
        </w:rPr>
        <w:t>depends</w:t>
      </w:r>
      <w:r w:rsidRPr="00902A62">
        <w:rPr>
          <w:rStyle w:val="StyleUnderline"/>
        </w:rPr>
        <w:t xml:space="preserve"> </w:t>
      </w:r>
      <w:r w:rsidRPr="00902A62">
        <w:rPr>
          <w:rStyle w:val="Emphasis"/>
          <w:highlight w:val="cyan"/>
        </w:rPr>
        <w:t>solely on</w:t>
      </w:r>
      <w:r w:rsidRPr="00902A62">
        <w:rPr>
          <w:sz w:val="16"/>
        </w:rPr>
        <w:t xml:space="preserve"> the president as post, and to a very large extent on </w:t>
      </w:r>
      <w:r w:rsidRPr="00902A62">
        <w:rPr>
          <w:rStyle w:val="Emphasis"/>
          <w:highlight w:val="cyan"/>
        </w:rPr>
        <w:t>Putin</w:t>
      </w:r>
      <w:r w:rsidRPr="00902A62">
        <w:rPr>
          <w:rStyle w:val="Emphasis"/>
        </w:rPr>
        <w:t xml:space="preserve"> as a person</w:t>
      </w:r>
      <w:r w:rsidRPr="00902A62">
        <w:rPr>
          <w:rStyle w:val="StyleUnderline"/>
        </w:rPr>
        <w:t>. Any change to the position of the president</w:t>
      </w:r>
      <w:r w:rsidRPr="00902A62">
        <w:rPr>
          <w:sz w:val="16"/>
        </w:rPr>
        <w:t xml:space="preserve"> – such as may come in the 2018 and 2024 elections – </w:t>
      </w:r>
      <w:r w:rsidRPr="00902A62">
        <w:rPr>
          <w:rStyle w:val="Emphasis"/>
        </w:rPr>
        <w:t>will lead to extreme danger for the regime</w:t>
      </w:r>
      <w:r w:rsidRPr="00902A62">
        <w:rPr>
          <w:sz w:val="16"/>
        </w:rPr>
        <w:t xml:space="preserve">. </w:t>
      </w:r>
      <w:r w:rsidRPr="00902A62">
        <w:rPr>
          <w:rStyle w:val="StyleUnderline"/>
        </w:rPr>
        <w:t xml:space="preserve">A highly de-institutionalised system depending </w:t>
      </w:r>
      <w:r w:rsidRPr="00902A62">
        <w:rPr>
          <w:rStyle w:val="StyleUnderline"/>
          <w:highlight w:val="cyan"/>
        </w:rPr>
        <w:t>on one person will</w:t>
      </w:r>
      <w:r w:rsidRPr="00902A62">
        <w:rPr>
          <w:sz w:val="16"/>
        </w:rPr>
        <w:t xml:space="preserve"> by nature </w:t>
      </w:r>
      <w:r w:rsidRPr="00902A62">
        <w:rPr>
          <w:rStyle w:val="StyleUnderline"/>
          <w:highlight w:val="cyan"/>
        </w:rPr>
        <w:t>be</w:t>
      </w:r>
      <w:r w:rsidRPr="00902A62">
        <w:rPr>
          <w:sz w:val="16"/>
        </w:rPr>
        <w:t xml:space="preserve"> less effective and </w:t>
      </w:r>
      <w:r w:rsidRPr="00902A62">
        <w:rPr>
          <w:rStyle w:val="Emphasis"/>
          <w:highlight w:val="cyan"/>
        </w:rPr>
        <w:t>more prone to erratic behaviour</w:t>
      </w:r>
      <w:r w:rsidRPr="00902A62">
        <w:rPr>
          <w:sz w:val="16"/>
        </w:rPr>
        <w:t xml:space="preserve"> over time, as the leader ages. The longer this personalised authoritarianism lasts, the less flexible, open, and creative the system will become. It would not be surprising, therefore, if the system collapsed or came close to collapse. In that situation, those holding power might see an escalation to unite the country as a lesser evil. The risk of a succession crisis is amplified by the fact that Putin cannot give up power easily. Putin has a great deal to cover up: he has waged a war in the Donbas outside his constitutional competences, which has caused the deaths of 220 to 2,000 regular Russian servicemen so far, as well as 298 international civilian casualties after Russian air-defence crews shot down Malaysia Airlines flight MH17.</w:t>
      </w:r>
      <w:r w:rsidRPr="00902A62">
        <w:rPr>
          <w:rStyle w:val="StyleUnderline"/>
        </w:rPr>
        <w:t xml:space="preserve"> </w:t>
      </w:r>
      <w:r w:rsidRPr="00902A62">
        <w:rPr>
          <w:rStyle w:val="StyleUnderline"/>
          <w:highlight w:val="cyan"/>
        </w:rPr>
        <w:t>Putin cannot be sure</w:t>
      </w:r>
      <w:r w:rsidRPr="00902A62">
        <w:rPr>
          <w:rStyle w:val="StyleUnderline"/>
        </w:rPr>
        <w:t xml:space="preserve"> of indefinite protection under a new president, nor that any </w:t>
      </w:r>
      <w:r w:rsidRPr="00902A62">
        <w:rPr>
          <w:rStyle w:val="StyleUnderline"/>
          <w:highlight w:val="cyan"/>
        </w:rPr>
        <w:t xml:space="preserve">new </w:t>
      </w:r>
      <w:r w:rsidRPr="00902A62">
        <w:rPr>
          <w:rStyle w:val="StyleUnderline"/>
        </w:rPr>
        <w:t xml:space="preserve">Russian </w:t>
      </w:r>
      <w:r w:rsidRPr="00902A62">
        <w:rPr>
          <w:rStyle w:val="StyleUnderline"/>
          <w:highlight w:val="cyan"/>
        </w:rPr>
        <w:t>leadership might not consider extraditing him</w:t>
      </w:r>
      <w:r w:rsidRPr="00902A62">
        <w:rPr>
          <w:rStyle w:val="StyleUnderline"/>
        </w:rPr>
        <w:t xml:space="preserve"> as part of some political deal. There is no way out save exile in Vienna or Zurich.</w:t>
      </w:r>
      <w:r w:rsidRPr="00902A62">
        <w:rPr>
          <w:sz w:val="16"/>
        </w:rPr>
        <w:t xml:space="preserve"> </w:t>
      </w:r>
      <w:r w:rsidRPr="00902A62">
        <w:rPr>
          <w:rStyle w:val="StyleUnderline"/>
          <w:highlight w:val="cyan"/>
        </w:rPr>
        <w:t xml:space="preserve">So, Putin needs to create conditions to </w:t>
      </w:r>
      <w:r w:rsidRPr="00902A62">
        <w:rPr>
          <w:rStyle w:val="Emphasis"/>
          <w:highlight w:val="cyan"/>
        </w:rPr>
        <w:t>allow him to rule</w:t>
      </w:r>
      <w:r w:rsidRPr="00902A62">
        <w:rPr>
          <w:sz w:val="16"/>
        </w:rPr>
        <w:t xml:space="preserve"> beyond 2024. It would be difficult, and very unlikely, to create a protégé who is both unconditionally loyal and no threat, but also capable of managing intra-elite battles. Therefore, </w:t>
      </w:r>
      <w:r w:rsidRPr="00902A62">
        <w:rPr>
          <w:rStyle w:val="StyleUnderline"/>
        </w:rPr>
        <w:t xml:space="preserve">Putin has to make elites and society accept that he will lead Russia </w:t>
      </w:r>
      <w:r w:rsidRPr="00902A62">
        <w:rPr>
          <w:sz w:val="16"/>
        </w:rPr>
        <w:t xml:space="preserve">until his death. The narrative for this move needs to be shaped before 2024, most likely from re-shaping the political order in “Eurasia”. Putin needs a major project that reshapes Russia to allow him stay on, and because of Russia’s political context, the de-institutionalisation of the state, and the concentration of power with a few decision-makers, it will likely need to involve foreign policy rather than domestic modernisation. Thus, the Russian elites’ desire to rewrite the European order will coincide with Putin searching for institutional arrangements to prolong his power. The positioning of different wings of the elite to benefit from the succession could also cause instability. In old age, Putin would pick a successor who shares his thinking about Russia’s future, meaning any potential successor will have to accept the current “Eurasian” ideological framework. Rival security services are key pillars of power, and their loyalty must be secured through policies that appease their interests. All this means that </w:t>
      </w:r>
      <w:r w:rsidRPr="00902A62">
        <w:rPr>
          <w:rStyle w:val="StyleUnderline"/>
        </w:rPr>
        <w:t xml:space="preserve">the Kremlin will </w:t>
      </w:r>
      <w:r w:rsidRPr="00902A62">
        <w:rPr>
          <w:rStyle w:val="Emphasis"/>
        </w:rPr>
        <w:t xml:space="preserve">most likely use its </w:t>
      </w:r>
      <w:r w:rsidRPr="00902A62">
        <w:rPr>
          <w:rStyle w:val="Emphasis"/>
          <w:highlight w:val="cyan"/>
        </w:rPr>
        <w:t>rivalry with the West to stabilise the regime</w:t>
      </w:r>
      <w:r w:rsidRPr="00902A62">
        <w:rPr>
          <w:sz w:val="16"/>
          <w:highlight w:val="cyan"/>
        </w:rPr>
        <w:t>.</w:t>
      </w:r>
      <w:r w:rsidRPr="00902A62">
        <w:rPr>
          <w:sz w:val="16"/>
        </w:rPr>
        <w:t xml:space="preserve"> Russia cannot compete with the West as an economic bloc, so </w:t>
      </w:r>
      <w:r w:rsidRPr="00902A62">
        <w:rPr>
          <w:rStyle w:val="Emphasis"/>
        </w:rPr>
        <w:t xml:space="preserve">military might and </w:t>
      </w:r>
      <w:r w:rsidRPr="00902A62">
        <w:rPr>
          <w:rStyle w:val="Emphasis"/>
          <w:highlight w:val="cyan"/>
        </w:rPr>
        <w:t>the use of force will be the Kremlin’s main tools</w:t>
      </w:r>
      <w:r w:rsidRPr="00902A62">
        <w:rPr>
          <w:sz w:val="16"/>
        </w:rPr>
        <w:t xml:space="preserve"> to shape its foreign policy and influence its neighbourhood. Contingencies such as domestic </w:t>
      </w:r>
      <w:r w:rsidRPr="00902A62">
        <w:rPr>
          <w:sz w:val="16"/>
        </w:rPr>
        <w:lastRenderedPageBreak/>
        <w:t xml:space="preserve">insecurity, insurgencies, riots, or terrorist incidents would also be interpreted in an anti-Western context. Russian military endeavours in the post-Soviet space, such as putting down a “Maidan” in Minsk or dealing with jihadist insurgencies in Central Asia, would not threaten NATO directly, but they would increase tensions with the West. Russian security forces usually blame domestic unrest or their own failures on Western interference, and the West is usually critical of Russia’s response to such events. </w:t>
      </w:r>
      <w:r w:rsidRPr="00902A62">
        <w:rPr>
          <w:rStyle w:val="StyleUnderline"/>
        </w:rPr>
        <w:t>The Kremlin’s paranoia</w:t>
      </w:r>
      <w:r w:rsidRPr="00902A62">
        <w:rPr>
          <w:sz w:val="16"/>
        </w:rPr>
        <w:t xml:space="preserve"> </w:t>
      </w:r>
      <w:r w:rsidRPr="00902A62">
        <w:rPr>
          <w:rStyle w:val="Emphasis"/>
          <w:highlight w:val="cyan"/>
        </w:rPr>
        <w:t>could</w:t>
      </w:r>
      <w:r w:rsidRPr="00902A62">
        <w:rPr>
          <w:sz w:val="16"/>
        </w:rPr>
        <w:t xml:space="preserve"> also </w:t>
      </w:r>
      <w:r w:rsidRPr="00902A62">
        <w:rPr>
          <w:rStyle w:val="Emphasis"/>
          <w:highlight w:val="cyan"/>
        </w:rPr>
        <w:t>trigger escalation</w:t>
      </w:r>
      <w:r w:rsidRPr="00902A62">
        <w:rPr>
          <w:sz w:val="16"/>
        </w:rPr>
        <w:t xml:space="preserve">, as Russian security forces might seek to pre-emptively destroy “foreign interventionist” forces seen as instigating unrest. The Russian Baltic Navy’s war game of the occupation of Gotland, Aaland, and Bonholm, citing “Scandinavian instigation of public unrest in Moscow”, should show Western policymakers the arbitrariness of Russian accusations. The military balance Militarily, Moscow has repeatedly surprised the West. The West, and particularly Washington, was sure that US military might would deter Russia from acting militarily against the West’s interests. But they failed to recognise the many grey zones where a full US military reaction would not be expected and where Russia could create facts on the ground. Even worse: while Russia could not sustain a war with NATO, especially if the US fully engaged in Europe, </w:t>
      </w:r>
      <w:r w:rsidRPr="00902A62">
        <w:rPr>
          <w:rStyle w:val="Emphasis"/>
          <w:highlight w:val="cyan"/>
        </w:rPr>
        <w:t>Russia could start a war,</w:t>
      </w:r>
      <w:r w:rsidRPr="00902A62">
        <w:rPr>
          <w:sz w:val="16"/>
          <w:highlight w:val="cyan"/>
        </w:rPr>
        <w:t xml:space="preserve"> </w:t>
      </w:r>
      <w:r w:rsidRPr="00902A62">
        <w:rPr>
          <w:rStyle w:val="StyleUnderline"/>
        </w:rPr>
        <w:t xml:space="preserve">hoping to deter any major reaction to Russian initial aggression through </w:t>
      </w:r>
      <w:r w:rsidRPr="00902A62">
        <w:rPr>
          <w:rStyle w:val="StyleUnderline"/>
          <w:highlight w:val="cyan"/>
        </w:rPr>
        <w:t xml:space="preserve">its </w:t>
      </w:r>
      <w:r w:rsidRPr="00902A62">
        <w:rPr>
          <w:rStyle w:val="Emphasis"/>
          <w:highlight w:val="cyan"/>
        </w:rPr>
        <w:t>nuclear arsenal</w:t>
      </w:r>
      <w:r w:rsidRPr="00902A62">
        <w:rPr>
          <w:rStyle w:val="StyleUnderline"/>
        </w:rPr>
        <w:t xml:space="preserve">. The fact that Russia can start a war against NATO, but not sustain it, will remain the </w:t>
      </w:r>
      <w:r w:rsidRPr="00902A62">
        <w:rPr>
          <w:rStyle w:val="Emphasis"/>
        </w:rPr>
        <w:t>prevailing paradigm</w:t>
      </w:r>
      <w:r w:rsidRPr="00902A62">
        <w:rPr>
          <w:sz w:val="16"/>
        </w:rPr>
        <w:t xml:space="preserve"> throughout the “dangerous decade” to come. </w:t>
      </w:r>
      <w:r w:rsidRPr="00902A62">
        <w:rPr>
          <w:rStyle w:val="StyleUnderline"/>
        </w:rPr>
        <w:t xml:space="preserve">It means that Russian behaviour inclines towards </w:t>
      </w:r>
      <w:r w:rsidRPr="00902A62">
        <w:rPr>
          <w:sz w:val="16"/>
        </w:rPr>
        <w:t xml:space="preserve">confrontation, hoping that the West will blink. </w:t>
      </w:r>
      <w:r w:rsidRPr="00902A62">
        <w:rPr>
          <w:rStyle w:val="Emphasis"/>
        </w:rPr>
        <w:t xml:space="preserve">Such games </w:t>
      </w:r>
      <w:r w:rsidRPr="00902A62">
        <w:rPr>
          <w:rStyle w:val="Emphasis"/>
          <w:highlight w:val="cyan"/>
        </w:rPr>
        <w:t xml:space="preserve">can </w:t>
      </w:r>
      <w:r w:rsidRPr="00902A62">
        <w:rPr>
          <w:rStyle w:val="Emphasis"/>
        </w:rPr>
        <w:t xml:space="preserve">easily </w:t>
      </w:r>
      <w:r w:rsidRPr="00902A62">
        <w:rPr>
          <w:rStyle w:val="Emphasis"/>
          <w:highlight w:val="cyan"/>
        </w:rPr>
        <w:t>spiral out of control</w:t>
      </w:r>
      <w:r w:rsidRPr="00902A62">
        <w:rPr>
          <w:sz w:val="16"/>
          <w:highlight w:val="cyan"/>
        </w:rPr>
        <w:t xml:space="preserve">. </w:t>
      </w:r>
      <w:r w:rsidRPr="00902A62">
        <w:rPr>
          <w:rStyle w:val="Emphasis"/>
          <w:highlight w:val="cyan"/>
        </w:rPr>
        <w:t>Miscalc</w:t>
      </w:r>
      <w:r w:rsidRPr="00902A62">
        <w:rPr>
          <w:sz w:val="16"/>
        </w:rPr>
        <w:t xml:space="preserve">ulation, </w:t>
      </w:r>
      <w:r w:rsidRPr="00902A62">
        <w:rPr>
          <w:rStyle w:val="StyleUnderline"/>
        </w:rPr>
        <w:t>unprofessional behaviour, and inter-agency rivalry for political leadership</w:t>
      </w:r>
      <w:r w:rsidRPr="00902A62">
        <w:rPr>
          <w:sz w:val="16"/>
        </w:rPr>
        <w:t xml:space="preserve"> </w:t>
      </w:r>
      <w:r w:rsidRPr="00902A62">
        <w:rPr>
          <w:rStyle w:val="Emphasis"/>
          <w:highlight w:val="cyan"/>
        </w:rPr>
        <w:t>could cause escalation</w:t>
      </w:r>
      <w:r w:rsidRPr="00902A62">
        <w:rPr>
          <w:rStyle w:val="Emphasis"/>
        </w:rPr>
        <w:t xml:space="preserve"> that Russia could not control.</w:t>
      </w:r>
      <w:r w:rsidRPr="00902A62">
        <w:rPr>
          <w:sz w:val="16"/>
        </w:rPr>
        <w:t xml:space="preserve"> The main cause of Western difficulties in countering an initial Russian military escalation is that European armies in particular need to implement several structural adaptations that will take time to mature. Meanwhile, Russian defence reform is progressing. Russia’s defence reform has been largely successful. Russian armed forces are more combat-ready, flexible, and effective than ever before. The wars in Ukraine and Syria provided a testing ground for new Russian procedures, formations, and equipment. Ukraine in particular, where Russia has rotated battalions from almost every brigade, was an invaluable test. New leadership techniques and increased joint officer training introduced in the early 2010s will have increasing effect as more and more officers go through the new training. Profiting from patriotism and nationalistic hysteria after Crimea, the Russian armed forces could again afford to expand and came closer to fulfilling their recruitment goals than in previous years. On the equipment side, economic troubles derailed the 2011-2020 armament plan, and a decision on the subsequent plan was postponed until 2018. Ukrainian and Western sanctions on the defence sector forced the Russian defence industry to substitute 190 items (from Ukraine) and 860 items (from the West). Russia will not reach its goal of fielding 70 percent new weapons platforms until 2020. But it will upgrade existing weapons platforms, and continue to introduce specialised weapons and combat systems that target weaknesses in Western arsenals. As a result, any Western reaction to a Russian assault would face considerable difficulties, and Russia could at least delay a reaction. The West, and particularly Europe, also has problems producing new weapons systems. Neither Europe nor the US will produce a post-Cold War main battle tank until 2030. For infantry-fighting vehicles and artillery systems, the situation is similar. Additionally, legacy US and European equipment is suffering from wear and tear. Since the end of the Cold War, the West has engaged in expeditionary warfare operations and developed equipment specifically for this kind of mission, most of which is unsuitable for the new context. While the US, Germany, Poland, and Sweden have set out new development and procurement priorities, it will take years or decades to develop new systems. Hence, until 2024, many NATO armies will not be best equipped to engage a Russian enemy. In organisational terms, NATO is trying to react to the readiness and geographic challenge Russia poses. At the Wales Summit, the Alliance set up a small spearhead force to react within days to a hybrid incursion on a limited scale. NATO also began to retrain its forces for Article 5 operations. And the US wants to re-invest in European defence. But as long as NATO relies on “deterrence from a distance”, it will need time to effectively deploy to the eastern frontier or the Black Sea, and deployment will be vulnerable to disruption. Small forces rotating in exposed areas such as the Baltic states are capable of dealing with limited hybrid incursions, but are too small to deter larger invasions. Until NATO places more substantial troops closer to exposed borders, Russia will have a time gap of around a week to range free. But while testing NATO will always be a risky move for Russia, projecting military power into the post-Soviet periphery is not. Georgia, Kazakhstan, Belarus, and Ukraine will remain militarily vulnerable. </w:t>
      </w:r>
      <w:r w:rsidRPr="00902A62">
        <w:rPr>
          <w:rStyle w:val="StyleUnderline"/>
          <w:highlight w:val="cyan"/>
        </w:rPr>
        <w:t>The</w:t>
      </w:r>
      <w:r w:rsidRPr="00902A62">
        <w:rPr>
          <w:rStyle w:val="StyleUnderline"/>
        </w:rPr>
        <w:t xml:space="preserve"> West </w:t>
      </w:r>
      <w:r w:rsidRPr="00902A62">
        <w:rPr>
          <w:rStyle w:val="StyleUnderline"/>
          <w:highlight w:val="cyan"/>
        </w:rPr>
        <w:t>Balkans</w:t>
      </w:r>
      <w:r w:rsidRPr="00902A62">
        <w:rPr>
          <w:rStyle w:val="StyleUnderline"/>
        </w:rPr>
        <w:t>,</w:t>
      </w:r>
      <w:r w:rsidRPr="00902A62">
        <w:rPr>
          <w:sz w:val="16"/>
        </w:rPr>
        <w:t xml:space="preserve"> where Russia has deep roots in nationalist circles, </w:t>
      </w:r>
      <w:r w:rsidRPr="00902A62">
        <w:rPr>
          <w:rStyle w:val="StyleUnderline"/>
          <w:highlight w:val="cyan"/>
        </w:rPr>
        <w:t>is a theatre where</w:t>
      </w:r>
      <w:r w:rsidRPr="00902A62">
        <w:rPr>
          <w:rStyle w:val="StyleUnderline"/>
        </w:rPr>
        <w:t xml:space="preserve"> destabilising action could prepare the ground for another conflict</w:t>
      </w:r>
      <w:r w:rsidRPr="00902A62">
        <w:rPr>
          <w:sz w:val="16"/>
        </w:rPr>
        <w:t xml:space="preserve">. </w:t>
      </w:r>
      <w:r w:rsidRPr="00902A62">
        <w:rPr>
          <w:rStyle w:val="Emphasis"/>
          <w:highlight w:val="cyan"/>
        </w:rPr>
        <w:t>Any domestic conflict</w:t>
      </w:r>
      <w:r w:rsidRPr="00902A62">
        <w:rPr>
          <w:sz w:val="16"/>
          <w:highlight w:val="cyan"/>
        </w:rPr>
        <w:t xml:space="preserve"> </w:t>
      </w:r>
      <w:r w:rsidRPr="00902A62">
        <w:rPr>
          <w:rStyle w:val="StyleUnderline"/>
          <w:highlight w:val="cyan"/>
        </w:rPr>
        <w:t>could be used</w:t>
      </w:r>
      <w:r w:rsidRPr="00902A62">
        <w:rPr>
          <w:sz w:val="16"/>
        </w:rPr>
        <w:t xml:space="preserve"> or abused </w:t>
      </w:r>
      <w:r w:rsidRPr="00902A62">
        <w:rPr>
          <w:rStyle w:val="StyleUnderline"/>
        </w:rPr>
        <w:t>by Russia</w:t>
      </w:r>
      <w:r w:rsidRPr="00902A62">
        <w:rPr>
          <w:sz w:val="16"/>
        </w:rPr>
        <w:t xml:space="preserve"> </w:t>
      </w:r>
      <w:r w:rsidRPr="00902A62">
        <w:rPr>
          <w:rStyle w:val="Emphasis"/>
        </w:rPr>
        <w:t xml:space="preserve">to create a reason </w:t>
      </w:r>
      <w:r w:rsidRPr="00902A62">
        <w:rPr>
          <w:rStyle w:val="Emphasis"/>
          <w:highlight w:val="cyan"/>
        </w:rPr>
        <w:t>for a pre-emptive military strike</w:t>
      </w:r>
      <w:r w:rsidRPr="00902A62">
        <w:rPr>
          <w:sz w:val="16"/>
        </w:rPr>
        <w:t xml:space="preserve"> </w:t>
      </w:r>
      <w:r w:rsidRPr="00902A62">
        <w:rPr>
          <w:rStyle w:val="StyleUnderline"/>
        </w:rPr>
        <w:t>to “prevent NATO expansion”. The West has so far neither come up with a credible policy for vulnerable periphery states, nor defined a clear policy</w:t>
      </w:r>
      <w:r w:rsidRPr="00902A62">
        <w:rPr>
          <w:sz w:val="16"/>
        </w:rPr>
        <w:t xml:space="preserve"> for integrating states that have made a democratic transition, nor provided an assistance programme to enable those states to resist a conventional Russian incursion. For the time being, Russia’s expansionism is held back more by its own lack of resources and skills to govern (or finance) larger conquered territories than by neighbouring states’ military capacity. During the Cold War, most neutral states could check a Soviet onslaught, at least enough to allow Western counter-moves, but the existence of many weak and semi-penetrated non-aligned states is a feature of the “dangerous decade”. A succession crisis could easily result in aggression towards that region, and the West should be prepared. Conclusion Russia has ideologically and politically positioned itself as a counter model to Europe, and its leadership claims the right to fight for this model and its recognition in the post-Soviet space and on the world stage. </w:t>
      </w:r>
      <w:r w:rsidRPr="00902A62">
        <w:rPr>
          <w:rStyle w:val="Emphasis"/>
          <w:highlight w:val="cyan"/>
        </w:rPr>
        <w:t>Domestically</w:t>
      </w:r>
      <w:r w:rsidRPr="00902A62">
        <w:rPr>
          <w:rStyle w:val="StyleUnderline"/>
          <w:highlight w:val="cyan"/>
        </w:rPr>
        <w:t xml:space="preserve">, </w:t>
      </w:r>
      <w:r w:rsidRPr="00902A62">
        <w:rPr>
          <w:rStyle w:val="StyleUnderline"/>
        </w:rPr>
        <w:t xml:space="preserve">the </w:t>
      </w:r>
      <w:r w:rsidRPr="00902A62">
        <w:rPr>
          <w:rStyle w:val="StyleUnderline"/>
        </w:rPr>
        <w:lastRenderedPageBreak/>
        <w:t xml:space="preserve">struggle for </w:t>
      </w:r>
      <w:r w:rsidRPr="00902A62">
        <w:rPr>
          <w:rStyle w:val="StyleUnderline"/>
          <w:highlight w:val="cyan"/>
        </w:rPr>
        <w:t>prestige</w:t>
      </w:r>
      <w:r w:rsidRPr="00902A62">
        <w:rPr>
          <w:sz w:val="16"/>
        </w:rPr>
        <w:t xml:space="preserve"> and international recognition </w:t>
      </w:r>
      <w:r w:rsidRPr="00902A62">
        <w:rPr>
          <w:rStyle w:val="Emphasis"/>
          <w:highlight w:val="cyan"/>
        </w:rPr>
        <w:t>is</w:t>
      </w:r>
      <w:r w:rsidRPr="00902A62">
        <w:rPr>
          <w:sz w:val="16"/>
        </w:rPr>
        <w:t xml:space="preserve"> also </w:t>
      </w:r>
      <w:r w:rsidRPr="00902A62">
        <w:rPr>
          <w:rStyle w:val="StyleUnderline"/>
        </w:rPr>
        <w:t xml:space="preserve">a struggle for the current ruling elite’s </w:t>
      </w:r>
      <w:r w:rsidRPr="00902A62">
        <w:rPr>
          <w:rStyle w:val="Emphasis"/>
          <w:highlight w:val="cyan"/>
        </w:rPr>
        <w:t>survival</w:t>
      </w:r>
      <w:r w:rsidRPr="00902A62">
        <w:rPr>
          <w:rStyle w:val="StyleUnderline"/>
          <w:highlight w:val="cyan"/>
        </w:rPr>
        <w:t>. Putin</w:t>
      </w:r>
      <w:r w:rsidRPr="00902A62">
        <w:rPr>
          <w:rStyle w:val="StyleUnderline"/>
        </w:rPr>
        <w:t xml:space="preserve"> has created a structure that relies on him as sole permanent political centre and decision maker</w:t>
      </w:r>
      <w:r w:rsidRPr="00902A62">
        <w:rPr>
          <w:sz w:val="16"/>
        </w:rPr>
        <w:t xml:space="preserve">, and </w:t>
      </w:r>
      <w:r w:rsidRPr="00902A62">
        <w:rPr>
          <w:rStyle w:val="Emphasis"/>
        </w:rPr>
        <w:t xml:space="preserve">he </w:t>
      </w:r>
      <w:r w:rsidRPr="00902A62">
        <w:rPr>
          <w:rStyle w:val="Emphasis"/>
          <w:highlight w:val="cyan"/>
        </w:rPr>
        <w:t>is dependent on</w:t>
      </w:r>
      <w:r w:rsidRPr="00902A62">
        <w:rPr>
          <w:rStyle w:val="Emphasis"/>
        </w:rPr>
        <w:t xml:space="preserve"> the survival of </w:t>
      </w:r>
      <w:r w:rsidRPr="00902A62">
        <w:rPr>
          <w:rStyle w:val="Emphasis"/>
          <w:highlight w:val="cyan"/>
        </w:rPr>
        <w:t>this system</w:t>
      </w:r>
      <w:r w:rsidRPr="00902A62">
        <w:rPr>
          <w:sz w:val="16"/>
        </w:rPr>
        <w:t xml:space="preserve">. </w:t>
      </w:r>
      <w:r w:rsidRPr="00902A62">
        <w:rPr>
          <w:rStyle w:val="StyleUnderline"/>
        </w:rPr>
        <w:t>In the possible</w:t>
      </w:r>
      <w:r w:rsidRPr="00902A62">
        <w:rPr>
          <w:sz w:val="16"/>
        </w:rPr>
        <w:t xml:space="preserve"> succession </w:t>
      </w:r>
      <w:r w:rsidRPr="00902A62">
        <w:rPr>
          <w:rStyle w:val="StyleUnderline"/>
        </w:rPr>
        <w:t>crises</w:t>
      </w:r>
      <w:r w:rsidRPr="00902A62">
        <w:rPr>
          <w:sz w:val="16"/>
        </w:rPr>
        <w:t xml:space="preserve"> of 2018 and particularly 2024, </w:t>
      </w:r>
      <w:r w:rsidRPr="00902A62">
        <w:rPr>
          <w:rStyle w:val="StyleUnderline"/>
          <w:highlight w:val="cyan"/>
        </w:rPr>
        <w:t>the regime will fight</w:t>
      </w:r>
      <w:r w:rsidRPr="00902A62">
        <w:rPr>
          <w:rStyle w:val="StyleUnderline"/>
        </w:rPr>
        <w:t xml:space="preserve"> for the continuation of his power, and </w:t>
      </w:r>
      <w:r w:rsidRPr="00902A62">
        <w:rPr>
          <w:rStyle w:val="Emphasis"/>
          <w:highlight w:val="cyan"/>
        </w:rPr>
        <w:t>confrontation with the West is</w:t>
      </w:r>
      <w:r w:rsidRPr="00902A62">
        <w:rPr>
          <w:rStyle w:val="Emphasis"/>
        </w:rPr>
        <w:t xml:space="preserve"> likely to be used as </w:t>
      </w:r>
      <w:r w:rsidRPr="00902A62">
        <w:rPr>
          <w:rStyle w:val="Emphasis"/>
          <w:highlight w:val="cyan"/>
        </w:rPr>
        <w:t>a unifying force</w:t>
      </w:r>
      <w:r w:rsidRPr="00902A62">
        <w:rPr>
          <w:sz w:val="16"/>
        </w:rPr>
        <w:t xml:space="preserve">. In the same timeframe, Russia will still enjoy some military advantages over its neighbours, particularly in the post-Soviet space. The situation will remain tense unless the force-structure of the Alliance is greatly altered – and the Russia-NATO founding act revoked. </w:t>
      </w:r>
      <w:r w:rsidRPr="00902A62">
        <w:rPr>
          <w:rStyle w:val="StyleUnderline"/>
        </w:rPr>
        <w:t>The eastern periphery of the alliance and the Western Balkans will remain especially vulnerable. European-Russian relations are entering</w:t>
      </w:r>
      <w:r w:rsidRPr="00902A62">
        <w:rPr>
          <w:sz w:val="16"/>
        </w:rPr>
        <w:t xml:space="preserve"> </w:t>
      </w:r>
      <w:r w:rsidRPr="00902A62">
        <w:rPr>
          <w:rStyle w:val="Emphasis"/>
        </w:rPr>
        <w:t>a very dangerous decade</w:t>
      </w:r>
      <w:r w:rsidRPr="00902A62">
        <w:rPr>
          <w:sz w:val="16"/>
        </w:rPr>
        <w:t xml:space="preserve">. </w:t>
      </w:r>
      <w:r w:rsidRPr="00902A62">
        <w:rPr>
          <w:rStyle w:val="StyleUnderline"/>
        </w:rPr>
        <w:t xml:space="preserve">Russian </w:t>
      </w:r>
      <w:r w:rsidRPr="00902A62">
        <w:rPr>
          <w:rStyle w:val="StyleUnderline"/>
          <w:highlight w:val="cyan"/>
        </w:rPr>
        <w:t xml:space="preserve">domestic instability coincides with </w:t>
      </w:r>
      <w:r w:rsidRPr="00902A62">
        <w:rPr>
          <w:rStyle w:val="StyleUnderline"/>
        </w:rPr>
        <w:t xml:space="preserve">a weak neighbourhood, </w:t>
      </w:r>
      <w:r w:rsidRPr="00902A62">
        <w:rPr>
          <w:rStyle w:val="Emphasis"/>
        </w:rPr>
        <w:t>low crisis stability</w:t>
      </w:r>
      <w:r w:rsidRPr="00902A62">
        <w:rPr>
          <w:rStyle w:val="StyleUnderline"/>
        </w:rPr>
        <w:t>, and military advantages</w:t>
      </w:r>
      <w:r w:rsidRPr="00902A62">
        <w:rPr>
          <w:sz w:val="16"/>
        </w:rPr>
        <w:t xml:space="preserve"> for the party </w:t>
      </w:r>
      <w:r w:rsidRPr="00902A62">
        <w:rPr>
          <w:rStyle w:val="Emphasis"/>
        </w:rPr>
        <w:t xml:space="preserve">that </w:t>
      </w:r>
      <w:r w:rsidRPr="00902A62">
        <w:rPr>
          <w:rStyle w:val="Emphasis"/>
          <w:highlight w:val="cyan"/>
        </w:rPr>
        <w:t>initiates military operations</w:t>
      </w:r>
      <w:r w:rsidRPr="00902A62">
        <w:rPr>
          <w:sz w:val="16"/>
        </w:rPr>
        <w:t>. The West, and particularly Europe, needs to prepare for these contingencies.</w:t>
      </w:r>
    </w:p>
    <w:p w14:paraId="49F39B4A" w14:textId="3F0303E3" w:rsidR="008F1FB0" w:rsidRDefault="00B67EFD" w:rsidP="008F1FB0">
      <w:pPr>
        <w:pStyle w:val="Heading3"/>
      </w:pPr>
      <w:r>
        <w:lastRenderedPageBreak/>
        <w:t>3</w:t>
      </w:r>
    </w:p>
    <w:p w14:paraId="060330BF" w14:textId="062B6308" w:rsidR="008F1FB0" w:rsidRDefault="008F1FB0" w:rsidP="008F1FB0">
      <w:pPr>
        <w:pStyle w:val="Heading4"/>
      </w:pPr>
      <w:r>
        <w:t xml:space="preserve">The appropriation of outer space by private entities in Ukraine is unjust except in the case of asteroid mining. </w:t>
      </w:r>
    </w:p>
    <w:p w14:paraId="26190FD7" w14:textId="77777777" w:rsidR="008F1FB0" w:rsidRDefault="008F1FB0" w:rsidP="008F1FB0">
      <w:pPr>
        <w:pStyle w:val="Heading4"/>
      </w:pPr>
      <w:r>
        <w:t>The private sector is essential for asteroid mining – competition is key and government development is not effective, efficient, or cheap enough. Thiessen 21:</w:t>
      </w:r>
    </w:p>
    <w:p w14:paraId="2A817297" w14:textId="77777777" w:rsidR="008F1FB0" w:rsidRDefault="008F1FB0" w:rsidP="008F1FB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315C945" w14:textId="77777777" w:rsidR="008F1FB0" w:rsidRPr="00777D49" w:rsidRDefault="008F1FB0" w:rsidP="008F1FB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xml:space="preserve">. Wouldn’t it be ironic if, just as </w:t>
      </w:r>
      <w:r w:rsidRPr="00493979">
        <w:rPr>
          <w:sz w:val="16"/>
        </w:rPr>
        <w:lastRenderedPageBreak/>
        <w:t>capitalism is allowing us to explore the farthest reaches of our solar system, Americans decided to embrace socialism back here on Earth?</w:t>
      </w:r>
    </w:p>
    <w:p w14:paraId="35D741AC" w14:textId="77777777" w:rsidR="008F1FB0" w:rsidRDefault="008F1FB0" w:rsidP="008F1FB0"/>
    <w:p w14:paraId="1DFF22A7" w14:textId="77777777" w:rsidR="008F1FB0" w:rsidRDefault="008F1FB0" w:rsidP="008F1FB0">
      <w:pPr>
        <w:pStyle w:val="Heading4"/>
      </w:pPr>
      <w:r>
        <w:t>Space regulation scares investors away and spills over to other space activities. Freeland 05</w:t>
      </w:r>
    </w:p>
    <w:p w14:paraId="5FE118DD" w14:textId="77777777" w:rsidR="008F1FB0" w:rsidRPr="002C77DA" w:rsidRDefault="008F1FB0" w:rsidP="008F1FB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8" w:history="1">
        <w:r w:rsidRPr="00263890">
          <w:rPr>
            <w:rStyle w:val="Hyperlink"/>
            <w:sz w:val="16"/>
          </w:rPr>
          <w:t>https://chicagounbound.uchicago.edu/cgi/viewcontent.cgi?article=1269&amp;context=cjil</w:t>
        </w:r>
      </w:hyperlink>
    </w:p>
    <w:p w14:paraId="5983B8F7" w14:textId="77777777" w:rsidR="008F1FB0" w:rsidRPr="00BE7D84" w:rsidRDefault="008F1FB0" w:rsidP="008F1FB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2D5BBE0A" w14:textId="77777777" w:rsidR="008F1FB0" w:rsidRPr="0023115E" w:rsidRDefault="008F1FB0" w:rsidP="008F1FB0">
      <w:pPr>
        <w:rPr>
          <w:b/>
          <w:bCs/>
          <w:u w:val="single"/>
        </w:rPr>
      </w:pPr>
    </w:p>
    <w:p w14:paraId="33964519" w14:textId="77777777" w:rsidR="008F1FB0" w:rsidRPr="000832CC" w:rsidRDefault="008F1FB0" w:rsidP="008F1FB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6E5A427" w14:textId="77777777" w:rsidR="008F1FB0" w:rsidRPr="000832CC" w:rsidRDefault="008F1FB0" w:rsidP="008F1FB0">
      <w:pPr>
        <w:rPr>
          <w:szCs w:val="22"/>
        </w:rPr>
      </w:pPr>
      <w:r w:rsidRPr="000832CC">
        <w:rPr>
          <w:szCs w:val="22"/>
        </w:rPr>
        <w:t>Chris Taylor [journalist], 19 - ("How asteroid mining will save the Earth — and mint trillionaires," Mashable, 2019, accessed 12-13-2021, https://mashable.com/feature/asteroid-mining-space-economy)//ML</w:t>
      </w:r>
    </w:p>
    <w:p w14:paraId="52D73E5D" w14:textId="77777777" w:rsidR="008F1FB0" w:rsidRPr="0097088D" w:rsidRDefault="008F1FB0" w:rsidP="008F1FB0">
      <w:pPr>
        <w:rPr>
          <w:sz w:val="12"/>
          <w:szCs w:val="22"/>
        </w:rPr>
      </w:pPr>
      <w:r w:rsidRPr="000832CC">
        <w:rPr>
          <w:sz w:val="12"/>
          <w:szCs w:val="22"/>
        </w:rPr>
        <w:t>How much, exactly? We’re only just beginning to guess</w:t>
      </w:r>
      <w:r w:rsidRPr="000832CC">
        <w:rPr>
          <w:rStyle w:val="StyleUnderline"/>
        </w:rPr>
        <w:t>. </w:t>
      </w:r>
      <w:hyperlink r:id="rId19"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 xml:space="preserve">including </w:t>
      </w:r>
      <w:r w:rsidRPr="00C14378">
        <w:rPr>
          <w:rStyle w:val="StyleUnderline"/>
          <w:highlight w:val="yellow"/>
        </w:rPr>
        <w:lastRenderedPageBreak/>
        <w:t>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20"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21"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22" w:tgtFrame="_blank" w:history="1">
        <w:r w:rsidRPr="000832CC">
          <w:rPr>
            <w:rStyle w:val="StyleUnderline"/>
            <w:rFonts w:eastAsiaTheme="majorEastAsia"/>
          </w:rPr>
          <w:t>tiny hopping robot rovers</w:t>
        </w:r>
      </w:hyperlink>
      <w:r w:rsidRPr="000832CC">
        <w:rPr>
          <w:rStyle w:val="StyleUnderline"/>
        </w:rPr>
        <w:t xml:space="preserve"> and a </w:t>
      </w:r>
      <w:hyperlink r:id="rId2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4"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25"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6"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7"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8"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3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w:t>
      </w:r>
      <w:r w:rsidRPr="000832CC">
        <w:rPr>
          <w:sz w:val="12"/>
          <w:szCs w:val="22"/>
        </w:rPr>
        <w:lastRenderedPageBreak/>
        <w:t xml:space="preserve">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31"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32"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33"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34"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5"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6"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7"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6805997" w14:textId="77777777" w:rsidR="008F1FB0" w:rsidRPr="00405D88" w:rsidRDefault="008F1FB0" w:rsidP="008F1FB0">
      <w:pPr>
        <w:pStyle w:val="Heading4"/>
        <w:rPr>
          <w:rFonts w:cs="Calibri"/>
        </w:rPr>
      </w:pPr>
      <w:r w:rsidRPr="00405D88">
        <w:rPr>
          <w:rFonts w:cs="Calibri"/>
        </w:rPr>
        <w:t>Warming causes extinction.</w:t>
      </w:r>
    </w:p>
    <w:p w14:paraId="24F9CD99" w14:textId="77777777" w:rsidR="008F1FB0" w:rsidRPr="00405D88" w:rsidRDefault="008F1FB0" w:rsidP="008F1FB0">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E5134F6" w14:textId="77777777" w:rsidR="008F1FB0" w:rsidRPr="00405D88" w:rsidRDefault="008F1FB0" w:rsidP="008F1FB0">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 xml:space="preserve">trigger </w:t>
      </w:r>
      <w:r w:rsidRPr="00405D88">
        <w:rPr>
          <w:rStyle w:val="Emphasis"/>
        </w:rPr>
        <w:lastRenderedPageBreak/>
        <w:t>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C6974B2" w14:textId="77777777" w:rsidR="008F1FB0" w:rsidRPr="00287B2B" w:rsidRDefault="008F1FB0" w:rsidP="008F1FB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4AE9466" w14:textId="77777777" w:rsidR="008F1FB0" w:rsidRPr="00287B2B" w:rsidRDefault="008F1FB0" w:rsidP="008F1FB0">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187FEEB0" w14:textId="77777777" w:rsidR="008F1FB0" w:rsidRDefault="008F1FB0" w:rsidP="008F1FB0">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w:t>
      </w:r>
      <w:r>
        <w:lastRenderedPageBreak/>
        <w:t xml:space="preserve">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7EF4A369" w14:textId="77777777" w:rsidR="008F1FB0" w:rsidRPr="00F75C0E" w:rsidRDefault="008F1FB0" w:rsidP="008F1FB0"/>
    <w:p w14:paraId="0A2DEC4F" w14:textId="77777777" w:rsidR="008F1FB0" w:rsidRDefault="008F1FB0" w:rsidP="008F1FB0">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1ECF3B3D" w14:textId="77777777" w:rsidR="008F1FB0" w:rsidRPr="00287B2B" w:rsidRDefault="008F1FB0" w:rsidP="008F1FB0">
      <w:r w:rsidRPr="00287B2B">
        <w:t>Peter Vereš ’19, Harvard-Smithsonian Center for Astrophysics, “Chapter 6 Vision of Perfect Observation Capabilities”, 2019, Planetary Defense, Space and Society, https://dl1.cuni.cz/pluginfile.php/634091/mod_resource/content/1/Planetary%20Defence.pdf</w:t>
      </w:r>
    </w:p>
    <w:p w14:paraId="0F2050E8" w14:textId="77777777" w:rsidR="008F1FB0" w:rsidRPr="00456988" w:rsidRDefault="008F1FB0" w:rsidP="008F1FB0">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w:t>
      </w:r>
      <w:r>
        <w:lastRenderedPageBreak/>
        <w:t xml:space="preserve">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65CC7B2B" w14:textId="77777777" w:rsidR="008F1FB0" w:rsidRPr="00A53D9B" w:rsidRDefault="008F1FB0" w:rsidP="008F1FB0"/>
    <w:p w14:paraId="4982ED44" w14:textId="77777777" w:rsidR="008F1FB0" w:rsidRPr="008F1FB0" w:rsidRDefault="008F1FB0" w:rsidP="008F1FB0"/>
    <w:p w14:paraId="4F9322E8" w14:textId="045ABB7B" w:rsidR="00B81876" w:rsidRDefault="00B81876" w:rsidP="00337581">
      <w:pPr>
        <w:pStyle w:val="Heading3"/>
      </w:pPr>
      <w:r>
        <w:lastRenderedPageBreak/>
        <w:t>5</w:t>
      </w:r>
    </w:p>
    <w:p w14:paraId="0312E88B" w14:textId="31B7B55B" w:rsidR="00B81876" w:rsidRDefault="00B81876" w:rsidP="00B81876">
      <w:pPr>
        <w:pStyle w:val="Heading4"/>
      </w:pPr>
      <w:r>
        <w:t xml:space="preserve">Counterplan: Ukraine </w:t>
      </w:r>
      <w:r w:rsidRPr="009266AD">
        <w:t xml:space="preserve">should enter into a prior and binding consultation with the </w:t>
      </w:r>
      <w:r>
        <w:t>International Court of Justice over whether or not to ban the appropriation of outer space by private entities.</w:t>
      </w:r>
    </w:p>
    <w:p w14:paraId="076FBE38" w14:textId="77777777" w:rsidR="00B81876" w:rsidRDefault="00B81876" w:rsidP="00B81876"/>
    <w:p w14:paraId="64E113C8" w14:textId="77777777" w:rsidR="00B81876" w:rsidRDefault="00B81876" w:rsidP="00B81876">
      <w:pPr>
        <w:pStyle w:val="Heading4"/>
      </w:pPr>
      <w:r>
        <w:t>Advisory opinions from ICJ are necessary to clarify and develop international space law and they say yes</w:t>
      </w:r>
    </w:p>
    <w:p w14:paraId="29C0BB49" w14:textId="77777777" w:rsidR="00B81876" w:rsidRDefault="00B81876" w:rsidP="00B81876">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61DDAFB1" w14:textId="77777777" w:rsidR="00B81876" w:rsidRDefault="00B81876" w:rsidP="00B81876">
      <w:pPr>
        <w:pStyle w:val="ListParagraph"/>
        <w:numPr>
          <w:ilvl w:val="0"/>
          <w:numId w:val="39"/>
        </w:numPr>
      </w:pPr>
      <w:r>
        <w:t>lacunae = situation where there is no applicable law</w:t>
      </w:r>
    </w:p>
    <w:p w14:paraId="10AA00C8" w14:textId="77777777" w:rsidR="00B81876" w:rsidRDefault="00B81876" w:rsidP="00B81876">
      <w:pPr>
        <w:pStyle w:val="ListParagraph"/>
        <w:numPr>
          <w:ilvl w:val="0"/>
          <w:numId w:val="39"/>
        </w:numPr>
      </w:pPr>
      <w:r>
        <w:t>non liquet = no answer from governing system</w:t>
      </w:r>
    </w:p>
    <w:p w14:paraId="64ECA636" w14:textId="77777777" w:rsidR="00B81876" w:rsidRPr="00227D33" w:rsidRDefault="00B81876" w:rsidP="00B81876">
      <w:pPr>
        <w:rPr>
          <w:sz w:val="16"/>
        </w:rPr>
      </w:pPr>
      <w:r w:rsidRPr="00227D33">
        <w:rPr>
          <w:sz w:val="16"/>
        </w:rPr>
        <w:t xml:space="preserve">Since </w:t>
      </w:r>
      <w:r w:rsidRPr="00E92410">
        <w:rPr>
          <w:rStyle w:val="StyleUnderline"/>
          <w:highlight w:val="yellow"/>
        </w:rPr>
        <w:t>international space law has developed for</w:t>
      </w:r>
      <w:r w:rsidRPr="00464B24">
        <w:rPr>
          <w:rStyle w:val="StyleUnderline"/>
        </w:rPr>
        <w:t xml:space="preserve"> at </w:t>
      </w:r>
      <w:r w:rsidRPr="00227D33">
        <w:rPr>
          <w:rStyle w:val="StyleUnderline"/>
        </w:rPr>
        <w:t xml:space="preserve">least </w:t>
      </w:r>
      <w:r w:rsidRPr="00E92410">
        <w:rPr>
          <w:rStyle w:val="StyleUnderline"/>
          <w:highlight w:val="yellow"/>
        </w:rPr>
        <w:t>60 years</w:t>
      </w:r>
      <w:r w:rsidRPr="00464B24">
        <w:rPr>
          <w:rStyle w:val="StyleUnderline"/>
        </w:rPr>
        <w:t xml:space="preserve"> in an environment </w:t>
      </w:r>
      <w:r w:rsidRPr="00E92410">
        <w:rPr>
          <w:rStyle w:val="StyleUnderline"/>
          <w:highlight w:val="yellow"/>
        </w:rPr>
        <w:t>devoid of judicial opinions on</w:t>
      </w:r>
      <w:r w:rsidRPr="00464B24">
        <w:rPr>
          <w:rStyle w:val="StyleUnderline"/>
        </w:rPr>
        <w:t xml:space="preserve"> live </w:t>
      </w:r>
      <w:r w:rsidRPr="00E92410">
        <w:rPr>
          <w:rStyle w:val="StyleUnderline"/>
          <w:highlight w:val="yellow"/>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E92410">
        <w:rPr>
          <w:sz w:val="16"/>
          <w:highlight w:val="yellow"/>
        </w:rPr>
        <w:t xml:space="preserve">, </w:t>
      </w:r>
      <w:r w:rsidRPr="00E92410">
        <w:rPr>
          <w:rStyle w:val="StyleUnderline"/>
          <w:highlight w:val="yellow"/>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E92410">
        <w:rPr>
          <w:rStyle w:val="StyleUnderline"/>
          <w:highlight w:val="yellow"/>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65B1503D" w14:textId="77777777" w:rsidR="00B81876" w:rsidRPr="00227D33" w:rsidRDefault="00B81876" w:rsidP="00B81876">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5E602035" w14:textId="77777777" w:rsidR="00B81876" w:rsidRPr="00227D33" w:rsidRDefault="00B81876" w:rsidP="00B81876">
      <w:pPr>
        <w:rPr>
          <w:sz w:val="16"/>
        </w:rPr>
      </w:pPr>
      <w:r w:rsidRPr="00227D33">
        <w:rPr>
          <w:sz w:val="16"/>
        </w:rPr>
        <w:t>III. NON-LIQUET AT THE ICJ.</w:t>
      </w:r>
    </w:p>
    <w:p w14:paraId="28C0683F" w14:textId="77777777" w:rsidR="00B81876" w:rsidRPr="00227D33" w:rsidRDefault="00B81876" w:rsidP="00B81876">
      <w:pPr>
        <w:rPr>
          <w:sz w:val="16"/>
        </w:rPr>
      </w:pP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w:t>
      </w:r>
      <w:r w:rsidRPr="00227D33">
        <w:rPr>
          <w:sz w:val="16"/>
        </w:rPr>
        <w:lastRenderedPageBreak/>
        <w:t>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786C0E4D" w14:textId="77777777" w:rsidR="00B81876" w:rsidRPr="00227D33" w:rsidRDefault="00B81876" w:rsidP="00B81876">
      <w:pPr>
        <w:rPr>
          <w:sz w:val="16"/>
        </w:rPr>
      </w:pPr>
      <w:r w:rsidRPr="00227D33">
        <w:rPr>
          <w:sz w:val="16"/>
        </w:rPr>
        <w:t xml:space="preserve">  11</w:t>
      </w:r>
    </w:p>
    <w:p w14:paraId="646DA2DF" w14:textId="77777777" w:rsidR="00B81876" w:rsidRPr="00227D33" w:rsidRDefault="00B81876" w:rsidP="00B81876">
      <w:pPr>
        <w:rPr>
          <w:sz w:val="16"/>
        </w:rPr>
      </w:pPr>
      <w:r w:rsidRPr="00227D33">
        <w:rPr>
          <w:sz w:val="16"/>
        </w:rPr>
        <w:t>20</w:t>
      </w:r>
    </w:p>
    <w:p w14:paraId="5D0E2B70" w14:textId="77777777" w:rsidR="00B81876" w:rsidRPr="00227D33" w:rsidRDefault="00B81876" w:rsidP="00B81876">
      <w:pPr>
        <w:rPr>
          <w:sz w:val="16"/>
        </w:rPr>
      </w:pPr>
      <w:r w:rsidRPr="00227D33">
        <w:rPr>
          <w:sz w:val="16"/>
        </w:rPr>
        <w:t>Legality of the Threat or Use of Nuclear Weapons, Advisory Opinion, I.C.J. Reports (1996) p. 226, 238 para.</w:t>
      </w:r>
    </w:p>
    <w:p w14:paraId="03A54D25" w14:textId="77777777" w:rsidR="00B81876" w:rsidRPr="00227D33" w:rsidRDefault="00B81876" w:rsidP="00B81876">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778D35AB" w14:textId="77777777" w:rsidR="00B81876" w:rsidRPr="00227D33" w:rsidRDefault="00B81876" w:rsidP="00B81876">
      <w:pPr>
        <w:rPr>
          <w:sz w:val="16"/>
        </w:rPr>
      </w:pPr>
      <w:r w:rsidRPr="00227D33">
        <w:rPr>
          <w:sz w:val="16"/>
        </w:rPr>
        <w:t>Non liquet, meaning, it is not clear, is where a court finds the law insufficient, and does not permit a conclusion one way or the other regarding the issue it is presented with.</w:t>
      </w:r>
    </w:p>
    <w:p w14:paraId="7F50C7EB" w14:textId="77777777" w:rsidR="00B81876" w:rsidRPr="00227D33" w:rsidRDefault="00B81876" w:rsidP="00B81876">
      <w:pPr>
        <w:rPr>
          <w:sz w:val="16"/>
        </w:rPr>
      </w:pPr>
      <w:r w:rsidRPr="00227D33">
        <w:rPr>
          <w:sz w:val="16"/>
        </w:rPr>
        <w:t>12</w:t>
      </w:r>
    </w:p>
    <w:p w14:paraId="59128AAA" w14:textId="77777777" w:rsidR="00B81876" w:rsidRPr="00227D33" w:rsidRDefault="00B81876" w:rsidP="00B81876">
      <w:pPr>
        <w:rPr>
          <w:sz w:val="16"/>
        </w:rPr>
      </w:pPr>
      <w:r w:rsidRPr="00227D33">
        <w:rPr>
          <w:sz w:val="16"/>
        </w:rPr>
        <w:t>IV. SPACE LAW, LACUNAE, AND NON-LIQUET</w:t>
      </w:r>
    </w:p>
    <w:p w14:paraId="375E852F" w14:textId="77777777" w:rsidR="00B81876" w:rsidRPr="00227D33" w:rsidRDefault="00B81876" w:rsidP="00B81876">
      <w:pPr>
        <w:rPr>
          <w:sz w:val="16"/>
        </w:rPr>
      </w:pPr>
      <w:r w:rsidRPr="00CB7330">
        <w:rPr>
          <w:rStyle w:val="StyleUnderline"/>
        </w:rPr>
        <w:t xml:space="preserve">The idea </w:t>
      </w:r>
      <w:r w:rsidRPr="00227D33">
        <w:rPr>
          <w:rStyle w:val="StyleUnderline"/>
        </w:rPr>
        <w:t xml:space="preserve">that </w:t>
      </w:r>
      <w:r w:rsidRPr="00E92410">
        <w:rPr>
          <w:rStyle w:val="StyleUnderline"/>
          <w:highlight w:val="yellow"/>
        </w:rPr>
        <w:t xml:space="preserve">gaps in </w:t>
      </w:r>
      <w:r w:rsidRPr="00227D33">
        <w:rPr>
          <w:rStyle w:val="StyleUnderline"/>
        </w:rPr>
        <w:t xml:space="preserve">the </w:t>
      </w:r>
      <w:r w:rsidRPr="00E92410">
        <w:rPr>
          <w:rStyle w:val="StyleUnderline"/>
          <w:highlight w:val="yellow"/>
        </w:rPr>
        <w:t xml:space="preserve">law or uncertainty with </w:t>
      </w:r>
      <w:r w:rsidRPr="00227D33">
        <w:rPr>
          <w:rStyle w:val="StyleUnderline"/>
        </w:rPr>
        <w:t xml:space="preserve">its </w:t>
      </w:r>
      <w:r w:rsidRPr="00E92410">
        <w:rPr>
          <w:rStyle w:val="StyleUnderline"/>
          <w:highlight w:val="yellow"/>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E92410">
        <w:rPr>
          <w:rStyle w:val="StyleUnderline"/>
          <w:highlight w:val="yellow"/>
        </w:rPr>
        <w:t>non liquet can be extended to cover</w:t>
      </w:r>
      <w:r w:rsidRPr="00CB7330">
        <w:rPr>
          <w:rStyle w:val="StyleUnderline"/>
        </w:rPr>
        <w:t xml:space="preserve"> both </w:t>
      </w:r>
      <w:r w:rsidRPr="00E92410">
        <w:rPr>
          <w:rStyle w:val="StyleUnderline"/>
          <w:highlight w:val="yellow"/>
        </w:rPr>
        <w:t>the case where no legal rule</w:t>
      </w:r>
      <w:r w:rsidRPr="00CB7330">
        <w:rPr>
          <w:rStyle w:val="StyleUnderline"/>
        </w:rPr>
        <w:t xml:space="preserve"> can be found that </w:t>
      </w:r>
      <w:r w:rsidRPr="00E92410">
        <w:rPr>
          <w:rStyle w:val="StyleUnderline"/>
          <w:highlight w:val="yellow"/>
        </w:rPr>
        <w:t>applies</w:t>
      </w:r>
      <w:r w:rsidRPr="00CB7330">
        <w:rPr>
          <w:rStyle w:val="StyleUnderline"/>
        </w:rPr>
        <w:t xml:space="preserve"> to a case under consideration </w:t>
      </w:r>
      <w:r w:rsidRPr="00E92410">
        <w:rPr>
          <w:rStyle w:val="StyleUnderline"/>
          <w:highlight w:val="yellow"/>
        </w:rPr>
        <w:t>and</w:t>
      </w:r>
      <w:r w:rsidRPr="00CB7330">
        <w:rPr>
          <w:rStyle w:val="StyleUnderline"/>
        </w:rPr>
        <w:t xml:space="preserve"> to </w:t>
      </w:r>
      <w:r w:rsidRPr="00E92410">
        <w:rPr>
          <w:rStyle w:val="StyleUnderline"/>
          <w:highlight w:val="yellow"/>
        </w:rPr>
        <w:t>the case where lack of clarity</w:t>
      </w:r>
      <w:r w:rsidRPr="00CB7330">
        <w:rPr>
          <w:rStyle w:val="StyleUnderline"/>
        </w:rPr>
        <w:t xml:space="preserve"> in the facts or in a principle of law </w:t>
      </w:r>
      <w:r w:rsidRPr="00E92410">
        <w:rPr>
          <w:rStyle w:val="StyleUnderline"/>
          <w:highlight w:val="yellow"/>
        </w:rPr>
        <w:t>makes it impossible to discern</w:t>
      </w:r>
      <w:r w:rsidRPr="00CB7330">
        <w:rPr>
          <w:rStyle w:val="StyleUnderline"/>
        </w:rPr>
        <w:t xml:space="preserve"> clearly </w:t>
      </w:r>
      <w:r w:rsidRPr="00E92410">
        <w:rPr>
          <w:rStyle w:val="StyleUnderline"/>
          <w:highlight w:val="yellow"/>
        </w:rPr>
        <w:t>the implications of</w:t>
      </w:r>
      <w:r w:rsidRPr="00CB7330">
        <w:rPr>
          <w:rStyle w:val="StyleUnderline"/>
        </w:rPr>
        <w:t xml:space="preserve"> that </w:t>
      </w:r>
      <w:r w:rsidRPr="00E92410">
        <w:rPr>
          <w:rStyle w:val="StyleUnderline"/>
          <w:highlight w:val="yellow"/>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4028255B" w14:textId="77777777" w:rsidR="00B81876" w:rsidRPr="00227D33" w:rsidRDefault="00B81876" w:rsidP="00B81876">
      <w:pPr>
        <w:rPr>
          <w:sz w:val="16"/>
        </w:rPr>
      </w:pPr>
      <w:r w:rsidRPr="00E92410">
        <w:rPr>
          <w:rStyle w:val="StyleUnderline"/>
          <w:highlight w:val="yellow"/>
        </w:rPr>
        <w:t xml:space="preserve">Definitions become </w:t>
      </w:r>
      <w:r w:rsidRPr="007F575C">
        <w:rPr>
          <w:rStyle w:val="StyleUnderline"/>
        </w:rPr>
        <w:t xml:space="preserve">extremely </w:t>
      </w:r>
      <w:r w:rsidRPr="00E92410">
        <w:rPr>
          <w:rStyle w:val="StyleUnderline"/>
          <w:highlight w:val="yellow"/>
        </w:rPr>
        <w:t>important in</w:t>
      </w:r>
      <w:r w:rsidRPr="00227D33">
        <w:rPr>
          <w:rStyle w:val="StyleUnderline"/>
        </w:rPr>
        <w:t xml:space="preserve"> discussing the impact of lacunae and non liquet on </w:t>
      </w:r>
      <w:r w:rsidRPr="007F575C">
        <w:rPr>
          <w:rStyle w:val="StyleUnderline"/>
        </w:rPr>
        <w:t xml:space="preserve">international </w:t>
      </w:r>
      <w:r w:rsidRPr="00E92410">
        <w:rPr>
          <w:rStyle w:val="StyleUnderline"/>
          <w:highlight w:val="yellow"/>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5F2DE042" w14:textId="77777777" w:rsidR="00B81876" w:rsidRPr="00227D33" w:rsidRDefault="00B81876" w:rsidP="00B81876">
      <w:pPr>
        <w:rPr>
          <w:sz w:val="16"/>
        </w:rPr>
      </w:pPr>
      <w:r w:rsidRPr="00227D33">
        <w:rPr>
          <w:sz w:val="16"/>
        </w:rPr>
        <w:t xml:space="preserve">1. </w:t>
      </w:r>
      <w:r w:rsidRPr="00227D33">
        <w:rPr>
          <w:rStyle w:val="StyleUnderline"/>
        </w:rPr>
        <w:t>Definition of “space object”, “</w:t>
      </w:r>
      <w:r w:rsidRPr="00E92410">
        <w:rPr>
          <w:rStyle w:val="StyleUnderline"/>
          <w:highlight w:val="yellow"/>
        </w:rPr>
        <w:t>space debris</w:t>
      </w:r>
      <w:r w:rsidRPr="00227D33">
        <w:rPr>
          <w:rStyle w:val="StyleUnderline"/>
        </w:rPr>
        <w:t xml:space="preserve">”, “space </w:t>
      </w:r>
      <w:r w:rsidRPr="00E92410">
        <w:rPr>
          <w:rStyle w:val="StyleUnderline"/>
          <w:highlight w:val="yellow"/>
        </w:rPr>
        <w:t>activities</w:t>
      </w:r>
      <w:r w:rsidRPr="00227D33">
        <w:rPr>
          <w:rStyle w:val="StyleUnderline"/>
        </w:rPr>
        <w:t xml:space="preserve">”, “space </w:t>
      </w:r>
      <w:r w:rsidRPr="00E92410">
        <w:rPr>
          <w:rStyle w:val="StyleUnderline"/>
          <w:highlight w:val="yellow"/>
        </w:rPr>
        <w:t>launching</w:t>
      </w:r>
      <w:r w:rsidRPr="00227D33">
        <w:rPr>
          <w:sz w:val="16"/>
        </w:rPr>
        <w:t>”;</w:t>
      </w:r>
    </w:p>
    <w:p w14:paraId="7E0139C3" w14:textId="77777777" w:rsidR="00B81876" w:rsidRPr="00227D33" w:rsidRDefault="00B81876" w:rsidP="00B81876">
      <w:pPr>
        <w:rPr>
          <w:sz w:val="16"/>
        </w:rPr>
      </w:pPr>
      <w:r w:rsidRPr="00227D33">
        <w:rPr>
          <w:sz w:val="16"/>
        </w:rPr>
        <w:t xml:space="preserve">2. </w:t>
      </w:r>
      <w:r w:rsidRPr="00227D33">
        <w:rPr>
          <w:rStyle w:val="StyleUnderline"/>
        </w:rPr>
        <w:t>Binding “</w:t>
      </w:r>
      <w:r w:rsidRPr="00E92410">
        <w:rPr>
          <w:rStyle w:val="StyleUnderline"/>
          <w:highlight w:val="yellow"/>
        </w:rPr>
        <w:t>Space Debris Mitigation Guidelines</w:t>
      </w:r>
      <w:r w:rsidRPr="00227D33">
        <w:rPr>
          <w:sz w:val="16"/>
        </w:rPr>
        <w:t>”;</w:t>
      </w:r>
    </w:p>
    <w:p w14:paraId="1011DC5D" w14:textId="77777777" w:rsidR="00B81876" w:rsidRPr="00227D33" w:rsidRDefault="00B81876" w:rsidP="00B81876">
      <w:pPr>
        <w:rPr>
          <w:sz w:val="16"/>
        </w:rPr>
      </w:pPr>
      <w:r w:rsidRPr="00227D33">
        <w:rPr>
          <w:sz w:val="16"/>
        </w:rPr>
        <w:t xml:space="preserve">3. </w:t>
      </w:r>
      <w:r w:rsidRPr="00E92410">
        <w:rPr>
          <w:rStyle w:val="StyleUnderline"/>
          <w:highlight w:val="yellow"/>
        </w:rPr>
        <w:t>Prohibition of</w:t>
      </w:r>
      <w:r w:rsidRPr="00227D33">
        <w:rPr>
          <w:rStyle w:val="StyleUnderline"/>
        </w:rPr>
        <w:t xml:space="preserve"> all kind of </w:t>
      </w:r>
      <w:r w:rsidRPr="00E92410">
        <w:rPr>
          <w:rStyle w:val="StyleUnderline"/>
          <w:highlight w:val="yellow"/>
        </w:rPr>
        <w:t>weapons</w:t>
      </w:r>
      <w:r w:rsidRPr="00227D33">
        <w:rPr>
          <w:rStyle w:val="StyleUnderline"/>
        </w:rPr>
        <w:t xml:space="preserve"> in Earth orbits</w:t>
      </w:r>
      <w:r w:rsidRPr="00227D33">
        <w:rPr>
          <w:sz w:val="16"/>
        </w:rPr>
        <w:t>;</w:t>
      </w:r>
    </w:p>
    <w:p w14:paraId="183F8C44" w14:textId="77777777" w:rsidR="00B81876" w:rsidRPr="00227D33" w:rsidRDefault="00B81876" w:rsidP="00B81876">
      <w:pPr>
        <w:rPr>
          <w:sz w:val="16"/>
        </w:rPr>
      </w:pPr>
      <w:r w:rsidRPr="00227D33">
        <w:rPr>
          <w:sz w:val="16"/>
        </w:rPr>
        <w:t xml:space="preserve">4. </w:t>
      </w:r>
      <w:r w:rsidRPr="00227D33">
        <w:rPr>
          <w:rStyle w:val="StyleUnderline"/>
        </w:rPr>
        <w:t>Definition and delimitation of the outer space</w:t>
      </w:r>
      <w:r w:rsidRPr="00227D33">
        <w:rPr>
          <w:sz w:val="16"/>
        </w:rPr>
        <w:t>;</w:t>
      </w:r>
    </w:p>
    <w:p w14:paraId="58F4D42F" w14:textId="77777777" w:rsidR="00B81876" w:rsidRPr="00227D33" w:rsidRDefault="00B81876" w:rsidP="00B81876">
      <w:pPr>
        <w:rPr>
          <w:sz w:val="16"/>
        </w:rPr>
      </w:pPr>
      <w:r w:rsidRPr="00227D33">
        <w:rPr>
          <w:sz w:val="16"/>
        </w:rPr>
        <w:t xml:space="preserve">5. </w:t>
      </w:r>
      <w:r w:rsidRPr="00E92410">
        <w:rPr>
          <w:rStyle w:val="Emphasis"/>
          <w:highlight w:val="yellow"/>
        </w:rPr>
        <w:t>Regulation of commercialization of space activities</w:t>
      </w:r>
      <w:r w:rsidRPr="00227D33">
        <w:rPr>
          <w:sz w:val="16"/>
        </w:rPr>
        <w:t>;</w:t>
      </w:r>
    </w:p>
    <w:p w14:paraId="437CF3DA" w14:textId="77777777" w:rsidR="00B81876" w:rsidRPr="00227D33" w:rsidRDefault="00B81876" w:rsidP="00B81876">
      <w:pPr>
        <w:rPr>
          <w:sz w:val="16"/>
        </w:rPr>
      </w:pPr>
      <w:r w:rsidRPr="00227D33">
        <w:rPr>
          <w:sz w:val="16"/>
        </w:rPr>
        <w:t xml:space="preserve">6. </w:t>
      </w:r>
      <w:r w:rsidRPr="00227D33">
        <w:rPr>
          <w:rStyle w:val="StyleUnderline"/>
        </w:rPr>
        <w:t>Environmental damage in Liability Convention</w:t>
      </w:r>
      <w:r w:rsidRPr="00227D33">
        <w:rPr>
          <w:sz w:val="16"/>
        </w:rPr>
        <w:t>;</w:t>
      </w:r>
    </w:p>
    <w:p w14:paraId="2BA3D7CD" w14:textId="77777777" w:rsidR="00B81876" w:rsidRPr="00227D33" w:rsidRDefault="00B81876" w:rsidP="00B81876">
      <w:pPr>
        <w:rPr>
          <w:sz w:val="16"/>
        </w:rPr>
      </w:pPr>
      <w:r w:rsidRPr="00227D33">
        <w:rPr>
          <w:sz w:val="16"/>
        </w:rPr>
        <w:t xml:space="preserve">7. </w:t>
      </w:r>
      <w:r w:rsidRPr="00E92410">
        <w:rPr>
          <w:rStyle w:val="StyleUnderline"/>
          <w:highlight w:val="yellow"/>
        </w:rPr>
        <w:t>Industrial exploitation of</w:t>
      </w:r>
      <w:r w:rsidRPr="00227D33">
        <w:rPr>
          <w:rStyle w:val="StyleUnderline"/>
        </w:rPr>
        <w:t xml:space="preserve"> lunar natural </w:t>
      </w:r>
      <w:r w:rsidRPr="00E92410">
        <w:rPr>
          <w:rStyle w:val="StyleUnderline"/>
          <w:highlight w:val="yellow"/>
        </w:rPr>
        <w:t>resources</w:t>
      </w:r>
      <w:r w:rsidRPr="00227D33">
        <w:rPr>
          <w:sz w:val="16"/>
        </w:rPr>
        <w:t>;</w:t>
      </w:r>
    </w:p>
    <w:p w14:paraId="479A92A3" w14:textId="77777777" w:rsidR="00B81876" w:rsidRPr="00227D33" w:rsidRDefault="00B81876" w:rsidP="00B81876">
      <w:pPr>
        <w:rPr>
          <w:sz w:val="16"/>
        </w:rPr>
      </w:pPr>
      <w:r w:rsidRPr="00227D33">
        <w:rPr>
          <w:sz w:val="16"/>
        </w:rPr>
        <w:t>8. Remote sensing activities in the XXI century;</w:t>
      </w:r>
    </w:p>
    <w:p w14:paraId="0FF855C7" w14:textId="77777777" w:rsidR="00B81876" w:rsidRPr="00227D33" w:rsidRDefault="00B81876" w:rsidP="00B81876">
      <w:pPr>
        <w:rPr>
          <w:sz w:val="16"/>
        </w:rPr>
      </w:pPr>
      <w:r w:rsidRPr="00227D33">
        <w:rPr>
          <w:sz w:val="16"/>
        </w:rPr>
        <w:t>9. Satellite data as evidence in criminal proceedings;</w:t>
      </w:r>
    </w:p>
    <w:p w14:paraId="44FF6F9C" w14:textId="77777777" w:rsidR="00B81876" w:rsidRPr="00227D33" w:rsidRDefault="00B81876" w:rsidP="00B81876">
      <w:pPr>
        <w:rPr>
          <w:sz w:val="16"/>
        </w:rPr>
      </w:pPr>
      <w:r w:rsidRPr="00227D33">
        <w:rPr>
          <w:sz w:val="16"/>
        </w:rPr>
        <w:t xml:space="preserve">10. </w:t>
      </w:r>
      <w:r w:rsidRPr="00227D33">
        <w:rPr>
          <w:rStyle w:val="StyleUnderline"/>
        </w:rPr>
        <w:t xml:space="preserve">The </w:t>
      </w:r>
      <w:r w:rsidRPr="00E92410">
        <w:rPr>
          <w:rStyle w:val="StyleUnderline"/>
          <w:highlight w:val="yellow"/>
        </w:rPr>
        <w:t>use of nuclear power sources in space</w:t>
      </w:r>
      <w:r w:rsidRPr="00227D33">
        <w:rPr>
          <w:sz w:val="16"/>
        </w:rPr>
        <w:t>;</w:t>
      </w:r>
    </w:p>
    <w:p w14:paraId="166995FB" w14:textId="77777777" w:rsidR="00B81876" w:rsidRPr="00227D33" w:rsidRDefault="00B81876" w:rsidP="00B81876">
      <w:pPr>
        <w:rPr>
          <w:sz w:val="16"/>
        </w:rPr>
      </w:pPr>
      <w:r w:rsidRPr="00227D33">
        <w:rPr>
          <w:sz w:val="16"/>
        </w:rPr>
        <w:t xml:space="preserve">11. </w:t>
      </w:r>
      <w:r w:rsidRPr="00227D33">
        <w:rPr>
          <w:rStyle w:val="StyleUnderline"/>
        </w:rPr>
        <w:t>The human presence in space</w:t>
      </w:r>
      <w:r w:rsidRPr="00227D33">
        <w:rPr>
          <w:sz w:val="16"/>
        </w:rPr>
        <w:t>.</w:t>
      </w:r>
    </w:p>
    <w:p w14:paraId="6BAB7DA5" w14:textId="77777777" w:rsidR="00B81876" w:rsidRPr="00227D33" w:rsidRDefault="00B81876" w:rsidP="00B81876">
      <w:pPr>
        <w:rPr>
          <w:sz w:val="16"/>
        </w:rPr>
      </w:pPr>
      <w:r w:rsidRPr="00227D33">
        <w:rPr>
          <w:sz w:val="16"/>
        </w:rPr>
        <w:t>12</w:t>
      </w:r>
    </w:p>
    <w:p w14:paraId="2D001D60" w14:textId="77777777" w:rsidR="00B81876" w:rsidRPr="00227D33" w:rsidRDefault="00B81876" w:rsidP="00B81876">
      <w:pPr>
        <w:rPr>
          <w:rStyle w:val="StyleUnderline"/>
        </w:rPr>
      </w:pPr>
      <w:r w:rsidRPr="00227D33">
        <w:rPr>
          <w:sz w:val="16"/>
        </w:rPr>
        <w:lastRenderedPageBreak/>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E92410">
        <w:rPr>
          <w:rStyle w:val="StyleUnderline"/>
          <w:highlight w:val="yellow"/>
        </w:rPr>
        <w:t>advisory opinion could</w:t>
      </w:r>
      <w:r w:rsidRPr="00227D33">
        <w:rPr>
          <w:rStyle w:val="StyleUnderline"/>
        </w:rPr>
        <w:t xml:space="preserve"> have either one of </w:t>
      </w:r>
      <w:r w:rsidRPr="00E92410">
        <w:rPr>
          <w:rStyle w:val="StyleUnderline"/>
          <w:highlight w:val="yellow"/>
        </w:rPr>
        <w:t>two beneficial outcomes.</w:t>
      </w:r>
    </w:p>
    <w:p w14:paraId="7873BE38" w14:textId="77777777" w:rsidR="00B81876" w:rsidRPr="00227D33" w:rsidRDefault="00B81876" w:rsidP="00B81876">
      <w:pPr>
        <w:rPr>
          <w:rStyle w:val="StyleUnderline"/>
        </w:rPr>
      </w:pPr>
      <w:r w:rsidRPr="00227D33">
        <w:rPr>
          <w:sz w:val="16"/>
        </w:rPr>
        <w:t xml:space="preserve">In the first case </w:t>
      </w:r>
      <w:r w:rsidRPr="00227D33">
        <w:rPr>
          <w:rStyle w:val="StyleUnderline"/>
        </w:rPr>
        <w:t xml:space="preserve">an </w:t>
      </w:r>
      <w:r w:rsidRPr="00E92410">
        <w:rPr>
          <w:rStyle w:val="StyleUnderline"/>
          <w:highlight w:val="yellow"/>
        </w:rPr>
        <w:t>advisory opinion</w:t>
      </w:r>
      <w:r w:rsidRPr="00227D33">
        <w:rPr>
          <w:rStyle w:val="StyleUnderline"/>
        </w:rPr>
        <w:t xml:space="preserve"> could </w:t>
      </w:r>
      <w:r w:rsidRPr="00E92410">
        <w:rPr>
          <w:rStyle w:val="StyleUnderline"/>
          <w:highlight w:val="yellow"/>
        </w:rPr>
        <w:t>clarify</w:t>
      </w:r>
      <w:r w:rsidRPr="00227D33">
        <w:rPr>
          <w:rStyle w:val="StyleUnderline"/>
        </w:rPr>
        <w:t xml:space="preserve"> the meaning of terms where </w:t>
      </w:r>
      <w:r w:rsidRPr="00E92410">
        <w:rPr>
          <w:rStyle w:val="StyleUnderline"/>
          <w:highlight w:val="yellow"/>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0B555C17" w14:textId="77777777" w:rsidR="00B81876" w:rsidRPr="00227D33" w:rsidRDefault="00B81876" w:rsidP="00B81876">
      <w:pPr>
        <w:rPr>
          <w:sz w:val="16"/>
        </w:rPr>
      </w:pPr>
      <w:r w:rsidRPr="00227D33">
        <w:rPr>
          <w:sz w:val="16"/>
        </w:rPr>
        <w:t xml:space="preserve">The second case could result from </w:t>
      </w:r>
      <w:r w:rsidRPr="007F575C">
        <w:rPr>
          <w:rStyle w:val="StyleUnderline"/>
        </w:rPr>
        <w:t xml:space="preserve">an </w:t>
      </w:r>
      <w:r w:rsidRPr="00E92410">
        <w:rPr>
          <w:rStyle w:val="StyleUnderline"/>
          <w:highlight w:val="yellow"/>
        </w:rPr>
        <w:t>opinion that clarification cannot be provided</w:t>
      </w:r>
      <w:r w:rsidRPr="00227D33">
        <w:rPr>
          <w:sz w:val="16"/>
        </w:rPr>
        <w:t xml:space="preserve"> and that the matter remains non liquet. In this case</w:t>
      </w:r>
      <w:r w:rsidRPr="00227D33">
        <w:rPr>
          <w:rStyle w:val="StyleUnderline"/>
        </w:rPr>
        <w:t xml:space="preserve">, there </w:t>
      </w:r>
      <w:r w:rsidRPr="00E92410">
        <w:rPr>
          <w:rStyle w:val="StyleUnderline"/>
          <w:highlight w:val="yellow"/>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E92410">
        <w:rPr>
          <w:rStyle w:val="StyleUnderline"/>
          <w:highlight w:val="yellow"/>
        </w:rPr>
        <w:t>leave those wishing</w:t>
      </w:r>
      <w:r w:rsidRPr="00227D33">
        <w:rPr>
          <w:rStyle w:val="StyleUnderline"/>
        </w:rPr>
        <w:t xml:space="preserve"> </w:t>
      </w:r>
      <w:r w:rsidRPr="00E92410">
        <w:rPr>
          <w:rStyle w:val="StyleUnderline"/>
          <w:highlight w:val="yellow"/>
        </w:rPr>
        <w:t>to assert</w:t>
      </w:r>
      <w:r w:rsidRPr="00227D33">
        <w:rPr>
          <w:rStyle w:val="StyleUnderline"/>
        </w:rPr>
        <w:t xml:space="preserve"> that a </w:t>
      </w:r>
      <w:r w:rsidRPr="00E92410">
        <w:rPr>
          <w:rStyle w:val="StyleUnderline"/>
          <w:highlight w:val="yellow"/>
        </w:rPr>
        <w:t>prohibition against</w:t>
      </w:r>
      <w:r w:rsidRPr="00227D33">
        <w:rPr>
          <w:rStyle w:val="StyleUnderline"/>
        </w:rPr>
        <w:t xml:space="preserve"> off Earth </w:t>
      </w:r>
      <w:r w:rsidRPr="00E92410">
        <w:rPr>
          <w:rStyle w:val="StyleUnderline"/>
          <w:highlight w:val="yellow"/>
        </w:rPr>
        <w:t xml:space="preserve">mining </w:t>
      </w:r>
      <w:r w:rsidRPr="007F575C">
        <w:rPr>
          <w:rStyle w:val="StyleUnderline"/>
        </w:rPr>
        <w:t>existed in international law</w:t>
      </w:r>
      <w:r w:rsidRPr="00227D33">
        <w:rPr>
          <w:rStyle w:val="StyleUnderline"/>
        </w:rPr>
        <w:t xml:space="preserve"> </w:t>
      </w:r>
      <w:r w:rsidRPr="00E92410">
        <w:rPr>
          <w:rStyle w:val="StyleUnderline"/>
          <w:highlight w:val="yellow"/>
        </w:rPr>
        <w:t>without</w:t>
      </w:r>
      <w:r w:rsidRPr="00227D33">
        <w:rPr>
          <w:rStyle w:val="StyleUnderline"/>
        </w:rPr>
        <w:t xml:space="preserve"> a </w:t>
      </w:r>
      <w:r w:rsidRPr="00E92410">
        <w:rPr>
          <w:rStyle w:val="StyleUnderline"/>
          <w:highlight w:val="yellow"/>
        </w:rPr>
        <w:t>legal vindication</w:t>
      </w:r>
      <w:r w:rsidRPr="00227D33">
        <w:rPr>
          <w:rStyle w:val="StyleUnderline"/>
        </w:rPr>
        <w:t xml:space="preserve"> of their position while </w:t>
      </w:r>
      <w:r w:rsidRPr="00E92410">
        <w:rPr>
          <w:rStyle w:val="StyleUnderline"/>
          <w:highlight w:val="yellow"/>
        </w:rPr>
        <w:t>those wishing to engage in</w:t>
      </w:r>
      <w:r w:rsidRPr="00227D33">
        <w:rPr>
          <w:rStyle w:val="StyleUnderline"/>
        </w:rPr>
        <w:t xml:space="preserve"> such </w:t>
      </w:r>
      <w:r w:rsidRPr="00E92410">
        <w:rPr>
          <w:rStyle w:val="StyleUnderline"/>
          <w:highlight w:val="yellow"/>
        </w:rPr>
        <w:t>mining</w:t>
      </w:r>
      <w:r w:rsidRPr="00227D33">
        <w:rPr>
          <w:rStyle w:val="StyleUnderline"/>
        </w:rPr>
        <w:t xml:space="preserve"> would </w:t>
      </w:r>
      <w:r w:rsidRPr="00E92410">
        <w:rPr>
          <w:rStyle w:val="StyleUnderline"/>
          <w:highlight w:val="yellow"/>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E92410">
        <w:rPr>
          <w:rStyle w:val="StyleUnderline"/>
          <w:highlight w:val="yellow"/>
        </w:rPr>
        <w:t>both sides</w:t>
      </w:r>
      <w:r w:rsidRPr="00227D33">
        <w:rPr>
          <w:rStyle w:val="StyleUnderline"/>
        </w:rPr>
        <w:t xml:space="preserve"> would </w:t>
      </w:r>
      <w:r w:rsidRPr="00E92410">
        <w:rPr>
          <w:rStyle w:val="StyleUnderline"/>
          <w:highlight w:val="yellow"/>
        </w:rPr>
        <w:t>have</w:t>
      </w:r>
      <w:r w:rsidRPr="00227D33">
        <w:rPr>
          <w:rStyle w:val="StyleUnderline"/>
        </w:rPr>
        <w:t xml:space="preserve"> an </w:t>
      </w:r>
      <w:r w:rsidRPr="00E92410">
        <w:rPr>
          <w:rStyle w:val="StyleUnderline"/>
          <w:highlight w:val="yellow"/>
        </w:rPr>
        <w:t>incentive to seek a political resolution</w:t>
      </w:r>
      <w:r w:rsidRPr="00227D33">
        <w:rPr>
          <w:rStyle w:val="StyleUnderline"/>
        </w:rPr>
        <w:t xml:space="preserve"> with the compromises that was likely to entail</w:t>
      </w:r>
      <w:r w:rsidRPr="00227D33">
        <w:rPr>
          <w:sz w:val="16"/>
        </w:rPr>
        <w:t>.</w:t>
      </w:r>
    </w:p>
    <w:p w14:paraId="64BA87A4" w14:textId="77777777" w:rsidR="00B81876" w:rsidRDefault="00B81876" w:rsidP="00B81876">
      <w:pPr>
        <w:pStyle w:val="Heading4"/>
      </w:pPr>
      <w:r>
        <w:t>International space legal regime are needed to solve space war --- malleable laws are key in outer space</w:t>
      </w:r>
    </w:p>
    <w:p w14:paraId="62F27BA3" w14:textId="77777777" w:rsidR="00B81876" w:rsidRDefault="00B81876" w:rsidP="00B81876">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0B7E0CFC" w14:textId="77777777" w:rsidR="00B81876" w:rsidRPr="00FD185D" w:rsidRDefault="00B81876" w:rsidP="00B81876">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E92410">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E92410">
        <w:rPr>
          <w:highlight w:val="yellow"/>
          <w:u w:val="single"/>
        </w:rPr>
        <w:t>China, India, Russia a</w:t>
      </w:r>
      <w:r w:rsidRPr="00FD185D">
        <w:rPr>
          <w:u w:val="single"/>
        </w:rPr>
        <w:t xml:space="preserve">nd the </w:t>
      </w:r>
      <w:r w:rsidRPr="00E92410">
        <w:rPr>
          <w:highlight w:val="yellow"/>
          <w:u w:val="single"/>
        </w:rPr>
        <w:t>US testing a</w:t>
      </w:r>
      <w:r w:rsidRPr="00FD185D">
        <w:rPr>
          <w:u w:val="single"/>
        </w:rPr>
        <w:t>nti-</w:t>
      </w:r>
      <w:r w:rsidRPr="00E92410">
        <w:rPr>
          <w:highlight w:val="yellow"/>
          <w:u w:val="single"/>
        </w:rPr>
        <w:t>sat</w:t>
      </w:r>
      <w:r w:rsidRPr="00FD185D">
        <w:rPr>
          <w:u w:val="single"/>
        </w:rPr>
        <w:t>ellite missile</w:t>
      </w:r>
      <w:r w:rsidRPr="00E92410">
        <w:rPr>
          <w:highlight w:val="yellow"/>
          <w:u w:val="single"/>
        </w:rPr>
        <w:t>s</w:t>
      </w:r>
      <w:r w:rsidRPr="00FD185D">
        <w:rPr>
          <w:u w:val="single"/>
        </w:rPr>
        <w:t xml:space="preserve"> on their own satellites </w:t>
      </w:r>
      <w:r w:rsidRPr="00E92410">
        <w:rPr>
          <w:highlight w:val="yellow"/>
          <w:u w:val="single"/>
        </w:rPr>
        <w:t>and creating worrisome</w:t>
      </w:r>
      <w:r w:rsidRPr="00FD185D">
        <w:rPr>
          <w:u w:val="single"/>
        </w:rPr>
        <w:t xml:space="preserve"> clouds of </w:t>
      </w:r>
      <w:r w:rsidRPr="00E92410">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E92410">
        <w:rPr>
          <w:highlight w:val="yellow"/>
          <w:u w:val="single"/>
        </w:rPr>
        <w:t>space</w:t>
      </w:r>
      <w:r w:rsidRPr="00FD185D">
        <w:rPr>
          <w:u w:val="single"/>
        </w:rPr>
        <w:t xml:space="preserve"> around Earth is becoming </w:t>
      </w:r>
      <w:r w:rsidRPr="00E92410">
        <w:rPr>
          <w:highlight w:val="yellow"/>
          <w:u w:val="single"/>
        </w:rPr>
        <w:t>jammed with machinery</w:t>
      </w:r>
      <w:r w:rsidRPr="00FD185D">
        <w:rPr>
          <w:u w:val="single"/>
        </w:rPr>
        <w:t xml:space="preserve">; currently, there are 3,372 active </w:t>
      </w:r>
      <w:r w:rsidRPr="00E92410">
        <w:rPr>
          <w:highlight w:val="yellow"/>
          <w:u w:val="single"/>
        </w:rPr>
        <w:t>satellites</w:t>
      </w:r>
      <w:r w:rsidRPr="00FD185D">
        <w:rPr>
          <w:u w:val="single"/>
        </w:rPr>
        <w:t xml:space="preserve"> whizzing around Earth, but in one or two decades that number is set to leap to potentially </w:t>
      </w:r>
      <w:r w:rsidRPr="00E92410">
        <w:rPr>
          <w:highlight w:val="yellow"/>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E92410">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 xml:space="preserve">But as technology evolves and new opportunities arise, are these old </w:t>
      </w:r>
      <w:r w:rsidRPr="00FD185D">
        <w:rPr>
          <w:u w:val="single"/>
        </w:rPr>
        <w:lastRenderedPageBreak/>
        <w:t>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E92410">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E92410">
        <w:rPr>
          <w:highlight w:val="yellow"/>
          <w:u w:val="single"/>
        </w:rPr>
        <w:t>we need more</w:t>
      </w:r>
      <w:r w:rsidRPr="00FD185D">
        <w:rPr>
          <w:u w:val="single"/>
        </w:rPr>
        <w:t>.”</w:t>
      </w:r>
      <w:r>
        <w:rPr>
          <w:u w:val="single"/>
        </w:rPr>
        <w:t xml:space="preserve"> </w:t>
      </w:r>
      <w:r w:rsidRPr="00FD185D">
        <w:rPr>
          <w:u w:val="single"/>
        </w:rPr>
        <w:t xml:space="preserve">Freeland says there are </w:t>
      </w:r>
      <w:r w:rsidRPr="00E92410">
        <w:rPr>
          <w:highlight w:val="yellow"/>
          <w:u w:val="single"/>
        </w:rPr>
        <w:t>myriad complex, interconnected issues</w:t>
      </w:r>
      <w:r w:rsidRPr="00FD185D">
        <w:rPr>
          <w:u w:val="single"/>
        </w:rPr>
        <w:t xml:space="preserve"> in space </w:t>
      </w:r>
      <w:r w:rsidRPr="00E92410">
        <w:rPr>
          <w:highlight w:val="yellow"/>
          <w:u w:val="single"/>
        </w:rPr>
        <w:t>that need tighter laws</w:t>
      </w:r>
      <w:r w:rsidRPr="00FD185D">
        <w:rPr>
          <w:u w:val="single"/>
        </w:rPr>
        <w:t xml:space="preserve">. These include the </w:t>
      </w:r>
      <w:r w:rsidRPr="00E92410">
        <w:rPr>
          <w:highlight w:val="yellow"/>
          <w:u w:val="single"/>
        </w:rPr>
        <w:t>increasing militarisation</w:t>
      </w:r>
      <w:r w:rsidRPr="00FD185D">
        <w:rPr>
          <w:u w:val="single"/>
        </w:rPr>
        <w:t xml:space="preserve"> of space; the </w:t>
      </w:r>
      <w:r w:rsidRPr="00E92410">
        <w:rPr>
          <w:highlight w:val="yellow"/>
          <w:u w:val="single"/>
        </w:rPr>
        <w:t>proliferation of satellites</w:t>
      </w:r>
      <w:r w:rsidRPr="00FD185D">
        <w:rPr>
          <w:u w:val="single"/>
        </w:rPr>
        <w:t xml:space="preserve">, which can lead to overcrowding of “popular” orbits and increased demand for radio-wave spectra; </w:t>
      </w:r>
      <w:r w:rsidRPr="00E92410">
        <w:rPr>
          <w:highlight w:val="yellow"/>
          <w:u w:val="single"/>
        </w:rPr>
        <w:t>ethical issues</w:t>
      </w:r>
      <w:r w:rsidRPr="00FD185D">
        <w:rPr>
          <w:u w:val="single"/>
        </w:rPr>
        <w:t xml:space="preserve"> around human spaceflight; </w:t>
      </w:r>
      <w:r w:rsidRPr="00E92410">
        <w:rPr>
          <w:highlight w:val="yellow"/>
          <w:u w:val="single"/>
        </w:rPr>
        <w:t>and</w:t>
      </w:r>
      <w:r w:rsidRPr="00FD185D">
        <w:rPr>
          <w:u w:val="single"/>
        </w:rPr>
        <w:t xml:space="preserve"> the possible </w:t>
      </w:r>
      <w:r w:rsidRPr="00E92410">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E92410">
        <w:rPr>
          <w:highlight w:val="yellow"/>
          <w:u w:val="single"/>
        </w:rPr>
        <w:t xml:space="preserve">the opportunities for cashing in look </w:t>
      </w:r>
      <w:r w:rsidRPr="00E92410">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E92410">
        <w:rPr>
          <w:rStyle w:val="Emphasis"/>
          <w:highlight w:val="yellow"/>
        </w:rPr>
        <w:t>Most wars</w:t>
      </w:r>
      <w:r w:rsidRPr="00FD185D">
        <w:rPr>
          <w:rStyle w:val="Emphasis"/>
        </w:rPr>
        <w:t xml:space="preserve"> on Earth </w:t>
      </w:r>
      <w:r w:rsidRPr="00E92410">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E92410">
        <w:rPr>
          <w:highlight w:val="yellow"/>
          <w:u w:val="single"/>
        </w:rPr>
        <w:t xml:space="preserve">avenues for weapons that cross the border from terrestrial to cosmic </w:t>
      </w:r>
      <w:r w:rsidRPr="00FD185D">
        <w:rPr>
          <w:u w:val="single"/>
        </w:rPr>
        <w:t xml:space="preserve">continue to </w:t>
      </w:r>
      <w:r w:rsidRPr="00E92410">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E92410">
        <w:rPr>
          <w:highlight w:val="yellow"/>
          <w:u w:val="single"/>
        </w:rPr>
        <w:t>space is already used for military purposes</w:t>
      </w:r>
      <w:r w:rsidRPr="00FD185D">
        <w:rPr>
          <w:u w:val="single"/>
        </w:rPr>
        <w:t xml:space="preserve"> </w:t>
      </w:r>
      <w:r w:rsidRPr="00E92410">
        <w:rPr>
          <w:highlight w:val="yellow"/>
          <w:u w:val="single"/>
        </w:rPr>
        <w:t>such as surveillance</w:t>
      </w:r>
      <w:r w:rsidRPr="00FD185D">
        <w:rPr>
          <w:u w:val="single"/>
        </w:rPr>
        <w:t xml:space="preserve">, and some </w:t>
      </w:r>
      <w:r w:rsidRPr="00E92410">
        <w:rPr>
          <w:highlight w:val="yellow"/>
          <w:u w:val="single"/>
        </w:rPr>
        <w:t>missiles</w:t>
      </w:r>
      <w:r w:rsidRPr="00FD185D">
        <w:rPr>
          <w:u w:val="single"/>
        </w:rPr>
        <w:t xml:space="preserve"> carve a </w:t>
      </w:r>
      <w:r w:rsidRPr="00E92410">
        <w:rPr>
          <w:highlight w:val="yellow"/>
          <w:u w:val="single"/>
        </w:rPr>
        <w:t>path</w:t>
      </w:r>
      <w:r w:rsidRPr="00FD185D">
        <w:rPr>
          <w:u w:val="single"/>
        </w:rPr>
        <w:t xml:space="preserve"> </w:t>
      </w:r>
      <w:r w:rsidRPr="00E92410">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E92410">
        <w:rPr>
          <w:highlight w:val="yellow"/>
          <w:u w:val="single"/>
        </w:rPr>
        <w:t>opportunities for space-based militarisation</w:t>
      </w:r>
      <w:r w:rsidRPr="00FD185D">
        <w:rPr>
          <w:u w:val="single"/>
        </w:rPr>
        <w:t xml:space="preserve"> also </w:t>
      </w:r>
      <w:r w:rsidRPr="00E92410">
        <w:rPr>
          <w:highlight w:val="yellow"/>
          <w:u w:val="single"/>
        </w:rPr>
        <w:t>grow</w:t>
      </w:r>
      <w:r w:rsidRPr="00FD185D">
        <w:rPr>
          <w:u w:val="single"/>
        </w:rPr>
        <w:t xml:space="preserve">. The </w:t>
      </w:r>
      <w:r w:rsidRPr="00E92410">
        <w:rPr>
          <w:highlight w:val="yellow"/>
          <w:u w:val="single"/>
        </w:rPr>
        <w:t>existing laws</w:t>
      </w:r>
      <w:r w:rsidRPr="00FD185D">
        <w:rPr>
          <w:u w:val="single"/>
        </w:rPr>
        <w:t xml:space="preserve"> were </w:t>
      </w:r>
      <w:r w:rsidRPr="00E92410">
        <w:rPr>
          <w:highlight w:val="yellow"/>
          <w:u w:val="single"/>
        </w:rPr>
        <w:t>drafted long before</w:t>
      </w:r>
      <w:r w:rsidRPr="00FD185D">
        <w:rPr>
          <w:u w:val="single"/>
        </w:rPr>
        <w:t xml:space="preserve"> many of these </w:t>
      </w:r>
      <w:r w:rsidRPr="00E92410">
        <w:rPr>
          <w:highlight w:val="yellow"/>
          <w:u w:val="single"/>
        </w:rPr>
        <w:t>technologies were</w:t>
      </w:r>
      <w:r w:rsidRPr="00FD185D">
        <w:rPr>
          <w:u w:val="single"/>
        </w:rPr>
        <w:t xml:space="preserve"> even </w:t>
      </w:r>
      <w:r w:rsidRPr="00E92410">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E92410">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w:t>
      </w:r>
      <w:r w:rsidRPr="00FD185D">
        <w:rPr>
          <w:sz w:val="16"/>
        </w:rPr>
        <w:lastRenderedPageBreak/>
        <w:t xml:space="preserve">important military role – for example, a GPS satellite for directing munitions or an imagery satellite for locating your forces.” </w:t>
      </w:r>
      <w:r w:rsidRPr="00FD185D">
        <w:rPr>
          <w:u w:val="single"/>
        </w:rPr>
        <w:t xml:space="preserve">Other military applications in space, Doucet says, include the </w:t>
      </w:r>
      <w:r w:rsidRPr="00E92410">
        <w:rPr>
          <w:highlight w:val="yellow"/>
          <w:u w:val="single"/>
        </w:rPr>
        <w:t>jamming of sat</w:t>
      </w:r>
      <w:r w:rsidRPr="00FD185D">
        <w:rPr>
          <w:u w:val="single"/>
        </w:rPr>
        <w:t xml:space="preserve">ellite communications </w:t>
      </w:r>
      <w:r w:rsidRPr="00E92410">
        <w:rPr>
          <w:highlight w:val="yellow"/>
          <w:u w:val="single"/>
        </w:rPr>
        <w:t>and navigation</w:t>
      </w:r>
      <w:r w:rsidRPr="00FD185D">
        <w:rPr>
          <w:u w:val="single"/>
        </w:rPr>
        <w:t xml:space="preserve">, as well as </w:t>
      </w:r>
      <w:r w:rsidRPr="00E92410">
        <w:rPr>
          <w:highlight w:val="yellow"/>
          <w:u w:val="single"/>
        </w:rPr>
        <w:t>interference with</w:t>
      </w:r>
      <w:r w:rsidRPr="00FD185D">
        <w:rPr>
          <w:u w:val="single"/>
        </w:rPr>
        <w:t xml:space="preserve"> some </w:t>
      </w:r>
      <w:r w:rsidRPr="00E92410">
        <w:rPr>
          <w:highlight w:val="yellow"/>
          <w:u w:val="single"/>
        </w:rPr>
        <w:t>GNSS signals</w:t>
      </w:r>
      <w:r w:rsidRPr="00FD185D">
        <w:rPr>
          <w:u w:val="single"/>
        </w:rPr>
        <w:t xml:space="preserve">, of which GPS – the satellite navigation system we all use for things like Google Maps – is one. Satellite </w:t>
      </w:r>
      <w:r w:rsidRPr="00E92410">
        <w:rPr>
          <w:highlight w:val="yellow"/>
          <w:u w:val="single"/>
        </w:rPr>
        <w:t>jamming</w:t>
      </w:r>
      <w:r w:rsidRPr="00FD185D">
        <w:rPr>
          <w:u w:val="single"/>
        </w:rPr>
        <w:t xml:space="preserve"> can have </w:t>
      </w:r>
      <w:r w:rsidRPr="00E92410">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E92410">
        <w:rPr>
          <w:highlight w:val="yellow"/>
          <w:u w:val="single"/>
        </w:rPr>
        <w:t>Close proximity operations</w:t>
      </w:r>
      <w:r w:rsidRPr="00FD185D">
        <w:rPr>
          <w:u w:val="single"/>
        </w:rPr>
        <w:t xml:space="preserve"> seem to </w:t>
      </w:r>
      <w:r w:rsidRPr="00E92410">
        <w:rPr>
          <w:highlight w:val="yellow"/>
          <w:u w:val="single"/>
        </w:rPr>
        <w:t>get countries</w:t>
      </w:r>
      <w:r w:rsidRPr="00FD185D">
        <w:rPr>
          <w:u w:val="single"/>
        </w:rPr>
        <w:t xml:space="preserve"> a bit </w:t>
      </w:r>
      <w:r w:rsidRPr="00E92410">
        <w:rPr>
          <w:highlight w:val="yellow"/>
          <w:u w:val="single"/>
        </w:rPr>
        <w:t>upset</w:t>
      </w:r>
      <w:r w:rsidRPr="00FD185D">
        <w:rPr>
          <w:u w:val="single"/>
        </w:rPr>
        <w:t xml:space="preserve">,” says Doucet. Close proximity operations, as the name suggests, involve satellites moving close to other satellites. “One reason might </w:t>
      </w:r>
      <w:r w:rsidRPr="00E92410">
        <w:rPr>
          <w:highlight w:val="yellow"/>
          <w:u w:val="single"/>
        </w:rPr>
        <w:t>be intelligence or inspection</w:t>
      </w:r>
      <w:r w:rsidRPr="00FD185D">
        <w:rPr>
          <w:u w:val="single"/>
        </w:rPr>
        <w:t xml:space="preserve">, just to take close images to understand how it’s built. </w:t>
      </w:r>
      <w:r w:rsidRPr="00E92410">
        <w:rPr>
          <w:highlight w:val="yellow"/>
          <w:u w:val="single"/>
        </w:rPr>
        <w:t>But</w:t>
      </w:r>
      <w:r w:rsidRPr="00FD185D">
        <w:rPr>
          <w:u w:val="single"/>
        </w:rPr>
        <w:t xml:space="preserve"> you may be getting </w:t>
      </w:r>
      <w:r w:rsidRPr="00E92410">
        <w:rPr>
          <w:highlight w:val="yellow"/>
          <w:u w:val="single"/>
        </w:rPr>
        <w:t>close to intercept</w:t>
      </w:r>
      <w:r w:rsidRPr="00FD185D">
        <w:rPr>
          <w:u w:val="single"/>
        </w:rPr>
        <w:t xml:space="preserve"> signals </w:t>
      </w:r>
      <w:r w:rsidRPr="00E92410">
        <w:rPr>
          <w:highlight w:val="yellow"/>
          <w:u w:val="single"/>
        </w:rPr>
        <w:t>or</w:t>
      </w:r>
      <w:r w:rsidRPr="00FD185D">
        <w:rPr>
          <w:u w:val="single"/>
        </w:rPr>
        <w:t xml:space="preserve"> to </w:t>
      </w:r>
      <w:r w:rsidRPr="00E92410">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E92410">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E92410">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E92410">
        <w:rPr>
          <w:highlight w:val="yellow"/>
          <w:u w:val="single"/>
        </w:rPr>
        <w:t>existing legal regime being given</w:t>
      </w:r>
      <w:r w:rsidRPr="00FD185D">
        <w:rPr>
          <w:u w:val="single"/>
        </w:rPr>
        <w:t xml:space="preserve"> a bit of </w:t>
      </w:r>
      <w:r w:rsidRPr="00E92410">
        <w:rPr>
          <w:highlight w:val="yellow"/>
          <w:u w:val="single"/>
        </w:rPr>
        <w:t>life</w:t>
      </w:r>
      <w:r w:rsidRPr="00FD185D">
        <w:rPr>
          <w:u w:val="single"/>
        </w:rPr>
        <w:t xml:space="preserve">,” he says. “We’ve got tremendously good outer space principles, but over several decades </w:t>
      </w:r>
      <w:r w:rsidRPr="00E92410">
        <w:rPr>
          <w:highlight w:val="yellow"/>
          <w:u w:val="single"/>
        </w:rPr>
        <w:t>countries</w:t>
      </w:r>
      <w:r w:rsidRPr="00FD185D">
        <w:rPr>
          <w:u w:val="single"/>
        </w:rPr>
        <w:t xml:space="preserve"> have kind of </w:t>
      </w:r>
      <w:r w:rsidRPr="00E92410">
        <w:rPr>
          <w:highlight w:val="yellow"/>
          <w:u w:val="single"/>
        </w:rPr>
        <w:t>refused to give them life because</w:t>
      </w:r>
      <w:r w:rsidRPr="00FD185D">
        <w:rPr>
          <w:u w:val="single"/>
        </w:rPr>
        <w:t xml:space="preserve"> it’s too </w:t>
      </w:r>
      <w:r w:rsidRPr="00E92410">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E92410">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E92410">
        <w:rPr>
          <w:highlight w:val="yellow"/>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27D720D2" w14:textId="77777777" w:rsidR="00B81876" w:rsidRPr="00B81876" w:rsidRDefault="00B81876" w:rsidP="00B81876"/>
    <w:p w14:paraId="0181A30A" w14:textId="77777777" w:rsidR="00337581" w:rsidRPr="00F601E6" w:rsidRDefault="00337581" w:rsidP="00337581"/>
    <w:p w14:paraId="655857F9" w14:textId="15B61717" w:rsidR="00E42E4C" w:rsidRDefault="00337581" w:rsidP="00337581">
      <w:pPr>
        <w:pStyle w:val="Heading1"/>
      </w:pPr>
      <w:r>
        <w:lastRenderedPageBreak/>
        <w:t>CASE</w:t>
      </w:r>
    </w:p>
    <w:p w14:paraId="0B404EC7" w14:textId="3032B40F" w:rsidR="00B67EFD" w:rsidRDefault="00B67EFD" w:rsidP="00B67EFD">
      <w:pPr>
        <w:pStyle w:val="Heading4"/>
        <w:numPr>
          <w:ilvl w:val="0"/>
          <w:numId w:val="38"/>
        </w:numPr>
        <w:rPr>
          <w:rStyle w:val="Style13ptBold"/>
        </w:rPr>
      </w:pPr>
      <w:r>
        <w:rPr>
          <w:rStyle w:val="Style13ptBold"/>
        </w:rPr>
        <w:t>No solvency – ballistic missiles don’t go to space. None of their evidence is about the space industry</w:t>
      </w:r>
    </w:p>
    <w:p w14:paraId="5EBAF183" w14:textId="630D2B3A" w:rsidR="00B67EFD" w:rsidRDefault="00B67EFD" w:rsidP="00B67EFD">
      <w:pPr>
        <w:pStyle w:val="Heading4"/>
        <w:numPr>
          <w:ilvl w:val="0"/>
          <w:numId w:val="38"/>
        </w:numPr>
        <w:rPr>
          <w:rStyle w:val="Style13ptBold"/>
        </w:rPr>
      </w:pPr>
      <w:r>
        <w:rPr>
          <w:rStyle w:val="Style13ptBold"/>
        </w:rPr>
        <w:t xml:space="preserve">Alt causes thump the first scenario – Marlborough reads yellow. </w:t>
      </w:r>
    </w:p>
    <w:p w14:paraId="7E338542" w14:textId="70C55E2E" w:rsidR="00B67EFD" w:rsidRPr="00D61AB2" w:rsidRDefault="00B67EFD" w:rsidP="00B67EFD">
      <w:pPr>
        <w:rPr>
          <w:rStyle w:val="Style13ptBold"/>
        </w:rPr>
      </w:pPr>
      <w:r>
        <w:rPr>
          <w:rStyle w:val="Style13ptBold"/>
        </w:rPr>
        <w:t xml:space="preserve">Fuhrman 6/30 </w:t>
      </w:r>
      <w:r w:rsidRPr="00D61AB2">
        <w:t>[(Eli, a contributing writer for The National Interest.) “Ukraine Gave Up Its Nukes — And Some of Its Secrets to North Korea” National Interest, 6/30/2021. https://nationalinterest.org/blog/korea-watch/ukraine-gave-its-nukes-%E2%80%94-and-some-its-secrets-north-korea-188945] BC</w:t>
      </w:r>
    </w:p>
    <w:p w14:paraId="198C3D46" w14:textId="77777777" w:rsidR="00B67EFD" w:rsidRDefault="00B67EFD" w:rsidP="00B67EFD">
      <w:r w:rsidRPr="00B67EFD">
        <w:rPr>
          <w:rStyle w:val="StyleUnderline"/>
          <w:highlight w:val="yellow"/>
        </w:rPr>
        <w:t>North Korea’s ability to make</w:t>
      </w:r>
      <w:r w:rsidRPr="00D61AB2">
        <w:rPr>
          <w:rStyle w:val="StyleUnderline"/>
        </w:rPr>
        <w:t xml:space="preserve"> such substantial </w:t>
      </w:r>
      <w:r w:rsidRPr="00B67EFD">
        <w:rPr>
          <w:rStyle w:val="StyleUnderline"/>
          <w:highlight w:val="yellow"/>
        </w:rPr>
        <w:t>progress in the development of its ballistic missile capabilities</w:t>
      </w:r>
      <w:r w:rsidRPr="00D61AB2">
        <w:rPr>
          <w:rStyle w:val="StyleUnderline"/>
        </w:rPr>
        <w:t xml:space="preserve"> – particularly with regards to its long-range missiles – </w:t>
      </w:r>
      <w:r w:rsidRPr="00B67EFD">
        <w:rPr>
          <w:rStyle w:val="StyleUnderline"/>
          <w:highlight w:val="yellow"/>
        </w:rPr>
        <w:t>is likely the result of a number of factors, including simply the progress that can be expected to emerge from sustained and dedicated efforts</w:t>
      </w:r>
      <w:r w:rsidRPr="00B67EFD">
        <w:rPr>
          <w:highlight w:val="yellow"/>
        </w:rPr>
        <w:t>.</w:t>
      </w:r>
      <w:r>
        <w:t xml:space="preserve"> Since coming to power in 2011, North Korean leader </w:t>
      </w:r>
      <w:r w:rsidRPr="00D61AB2">
        <w:rPr>
          <w:rStyle w:val="StyleUnderline"/>
        </w:rPr>
        <w:t>Kim Jong Un has presided over a significant increase in North Korean ballistic missile tests</w:t>
      </w:r>
      <w:r>
        <w:t>. This increased effort has borne fruit, producing breakthroughs that have themselves resulted in additional breakthroughs; North Korea’s development of its Hwasong-12 intermediate-range ballistic missile (IRBM) that is capable of hitting the island of Guam, for example, proved to be the foundation upon which the Hwasong-14 was built.</w:t>
      </w:r>
    </w:p>
    <w:p w14:paraId="3417697E" w14:textId="77777777" w:rsidR="00B67EFD" w:rsidRPr="00D61AB2" w:rsidRDefault="00B67EFD" w:rsidP="00B67EFD">
      <w:pPr>
        <w:rPr>
          <w:rStyle w:val="StyleUnderline"/>
        </w:rPr>
      </w:pPr>
      <w:r w:rsidRPr="00D61AB2">
        <w:rPr>
          <w:rStyle w:val="StyleUnderline"/>
        </w:rPr>
        <w:t xml:space="preserve">But North Korea’s progress in the development of its ballistic missiles has also most assuredly been the result of </w:t>
      </w:r>
      <w:r w:rsidRPr="00E86B91">
        <w:rPr>
          <w:rStyle w:val="StyleUnderline"/>
          <w:highlight w:val="green"/>
        </w:rPr>
        <w:t>new technology becoming available</w:t>
      </w:r>
      <w:r w:rsidRPr="00D61AB2">
        <w:rPr>
          <w:rStyle w:val="StyleUnderline"/>
        </w:rPr>
        <w:t xml:space="preserve"> to the DPRK, and </w:t>
      </w:r>
      <w:r w:rsidRPr="00E86B91">
        <w:rPr>
          <w:rStyle w:val="StyleUnderline"/>
          <w:highlight w:val="green"/>
        </w:rPr>
        <w:t>one important source</w:t>
      </w:r>
      <w:r w:rsidRPr="00D61AB2">
        <w:rPr>
          <w:rStyle w:val="StyleUnderline"/>
        </w:rPr>
        <w:t xml:space="preserve"> of this technology </w:t>
      </w:r>
      <w:r w:rsidRPr="00E86B91">
        <w:rPr>
          <w:rStyle w:val="StyleUnderline"/>
          <w:highlight w:val="green"/>
        </w:rPr>
        <w:t>has</w:t>
      </w:r>
      <w:r w:rsidRPr="00D61AB2">
        <w:rPr>
          <w:rStyle w:val="StyleUnderline"/>
        </w:rPr>
        <w:t xml:space="preserve"> likely </w:t>
      </w:r>
      <w:r w:rsidRPr="00E86B91">
        <w:rPr>
          <w:rStyle w:val="StyleUnderline"/>
          <w:highlight w:val="green"/>
        </w:rPr>
        <w:t xml:space="preserve">been </w:t>
      </w:r>
      <w:r w:rsidRPr="00E86B91">
        <w:rPr>
          <w:rStyle w:val="Emphasis"/>
          <w:highlight w:val="green"/>
        </w:rPr>
        <w:t>Ukraine</w:t>
      </w:r>
      <w:r w:rsidRPr="00D61AB2">
        <w:rPr>
          <w:rStyle w:val="StyleUnderline"/>
        </w:rPr>
        <w:t>.</w:t>
      </w:r>
    </w:p>
    <w:p w14:paraId="0136D00F" w14:textId="77777777" w:rsidR="00B67EFD" w:rsidRPr="00753BCE" w:rsidRDefault="00B67EFD" w:rsidP="00B67EFD">
      <w:r w:rsidRPr="00753BCE">
        <w:t>Scientists have been a favorable group within North Korea for much of the country’s existence, and Kim Il Sung is believed to have sent North Korean scientists to study in various parts of the Soviet Union and the socialist world, which may well have included Ukraine. The country is also believed to have attempted to recruit suddenly out of work Soviet scientists and missile engineers after the collapse of the Soviet Union, which is again likely to have included efforts to woo Ukrainian experts.</w:t>
      </w:r>
    </w:p>
    <w:p w14:paraId="2ED8754A" w14:textId="77777777" w:rsidR="00B67EFD" w:rsidRPr="00D61AB2" w:rsidRDefault="00B67EFD" w:rsidP="00B67EFD">
      <w:pPr>
        <w:rPr>
          <w:rStyle w:val="StyleUnderline"/>
        </w:rPr>
      </w:pPr>
      <w:r w:rsidRPr="00D61AB2">
        <w:rPr>
          <w:rStyle w:val="StyleUnderline"/>
        </w:rPr>
        <w:t>But scientific exchanges and rogue scientists and engineers likely do not form the entirety</w:t>
      </w:r>
      <w:r>
        <w:t xml:space="preserve"> – </w:t>
      </w:r>
      <w:r w:rsidRPr="00D61AB2">
        <w:rPr>
          <w:rStyle w:val="Emphasis"/>
        </w:rPr>
        <w:t>or even the most important aspect</w:t>
      </w:r>
      <w:r>
        <w:t xml:space="preserve"> – </w:t>
      </w:r>
      <w:r w:rsidRPr="00D61AB2">
        <w:rPr>
          <w:rStyle w:val="StyleUnderline"/>
        </w:rPr>
        <w:t>of the connection between Ukraine and the North Korean ballistic missile program</w:t>
      </w:r>
      <w:r>
        <w:t xml:space="preserve">. </w:t>
      </w:r>
      <w:r w:rsidRPr="00D61AB2">
        <w:rPr>
          <w:rStyle w:val="Emphasis"/>
        </w:rPr>
        <w:t xml:space="preserve">Instead, </w:t>
      </w:r>
      <w:r w:rsidRPr="00E86B91">
        <w:rPr>
          <w:rStyle w:val="Emphasis"/>
          <w:highlight w:val="green"/>
        </w:rPr>
        <w:t xml:space="preserve">the </w:t>
      </w:r>
      <w:r w:rsidRPr="00066F21">
        <w:rPr>
          <w:rStyle w:val="Emphasis"/>
        </w:rPr>
        <w:t xml:space="preserve">more </w:t>
      </w:r>
      <w:r w:rsidRPr="00E86B91">
        <w:rPr>
          <w:rStyle w:val="Emphasis"/>
          <w:highlight w:val="green"/>
        </w:rPr>
        <w:t>significant connection</w:t>
      </w:r>
      <w:r w:rsidRPr="00D61AB2">
        <w:rPr>
          <w:rStyle w:val="Emphasis"/>
        </w:rPr>
        <w:t xml:space="preserve"> likely </w:t>
      </w:r>
      <w:r w:rsidRPr="00E86B91">
        <w:rPr>
          <w:rStyle w:val="Emphasis"/>
          <w:highlight w:val="green"/>
        </w:rPr>
        <w:t>revolves around</w:t>
      </w:r>
      <w:r w:rsidRPr="00D61AB2">
        <w:rPr>
          <w:rStyle w:val="Emphasis"/>
        </w:rPr>
        <w:t xml:space="preserve"> a particular </w:t>
      </w:r>
      <w:r w:rsidRPr="00E86B91">
        <w:rPr>
          <w:rStyle w:val="Emphasis"/>
          <w:highlight w:val="green"/>
        </w:rPr>
        <w:t>rocket</w:t>
      </w:r>
      <w:r w:rsidRPr="00D61AB2">
        <w:rPr>
          <w:rStyle w:val="Emphasis"/>
        </w:rPr>
        <w:t xml:space="preserve"> </w:t>
      </w:r>
      <w:r w:rsidRPr="00E86B91">
        <w:rPr>
          <w:rStyle w:val="Emphasis"/>
          <w:highlight w:val="green"/>
        </w:rPr>
        <w:t>factory</w:t>
      </w:r>
      <w:r w:rsidRPr="00D61AB2">
        <w:rPr>
          <w:rStyle w:val="Emphasis"/>
        </w:rPr>
        <w:t xml:space="preserve"> near the Ukrainian city of Dnipro</w:t>
      </w:r>
      <w:r>
        <w:t xml:space="preserve"> known as Yuzhmash.</w:t>
      </w:r>
      <w:r w:rsidRPr="00D61AB2">
        <w:rPr>
          <w:rStyle w:val="StyleUnderline"/>
        </w:rPr>
        <w:t xml:space="preserve"> The factory was </w:t>
      </w:r>
      <w:r w:rsidRPr="00E86B91">
        <w:rPr>
          <w:rStyle w:val="StyleUnderline"/>
          <w:highlight w:val="green"/>
        </w:rPr>
        <w:t>once a major</w:t>
      </w:r>
      <w:r w:rsidRPr="00D61AB2">
        <w:rPr>
          <w:rStyle w:val="StyleUnderline"/>
        </w:rPr>
        <w:t xml:space="preserve"> production </w:t>
      </w:r>
      <w:r w:rsidRPr="00E86B91">
        <w:rPr>
          <w:rStyle w:val="StyleUnderline"/>
          <w:highlight w:val="green"/>
        </w:rPr>
        <w:t>site for</w:t>
      </w:r>
      <w:r w:rsidRPr="00D61AB2">
        <w:rPr>
          <w:rStyle w:val="StyleUnderline"/>
        </w:rPr>
        <w:t xml:space="preserve"> advanced Soviet </w:t>
      </w:r>
      <w:r w:rsidRPr="00E86B91">
        <w:rPr>
          <w:rStyle w:val="StyleUnderline"/>
          <w:highlight w:val="green"/>
        </w:rPr>
        <w:t>ballistic missiles</w:t>
      </w:r>
      <w:r w:rsidRPr="00D61AB2">
        <w:rPr>
          <w:rStyle w:val="StyleUnderline"/>
        </w:rPr>
        <w:t xml:space="preserve">, but has </w:t>
      </w:r>
      <w:r w:rsidRPr="00E86B91">
        <w:rPr>
          <w:rStyle w:val="StyleUnderline"/>
          <w:highlight w:val="green"/>
        </w:rPr>
        <w:t>now shifted</w:t>
      </w:r>
      <w:r w:rsidRPr="00D61AB2">
        <w:rPr>
          <w:rStyle w:val="StyleUnderline"/>
        </w:rPr>
        <w:t xml:space="preserve"> its </w:t>
      </w:r>
      <w:r w:rsidRPr="00E86B91">
        <w:rPr>
          <w:rStyle w:val="StyleUnderline"/>
          <w:highlight w:val="green"/>
        </w:rPr>
        <w:t>focus to</w:t>
      </w:r>
      <w:r w:rsidRPr="00D61AB2">
        <w:rPr>
          <w:rStyle w:val="StyleUnderline"/>
        </w:rPr>
        <w:t xml:space="preserve"> the production of such things as </w:t>
      </w:r>
      <w:r w:rsidRPr="00D61AB2">
        <w:rPr>
          <w:rStyle w:val="Emphasis"/>
        </w:rPr>
        <w:t xml:space="preserve">rockets designed to launch </w:t>
      </w:r>
      <w:r w:rsidRPr="00E86B91">
        <w:rPr>
          <w:rStyle w:val="Emphasis"/>
          <w:highlight w:val="green"/>
        </w:rPr>
        <w:t>satellites</w:t>
      </w:r>
      <w:r w:rsidRPr="00D61AB2">
        <w:rPr>
          <w:rStyle w:val="Emphasis"/>
        </w:rPr>
        <w:t xml:space="preserve"> into space;</w:t>
      </w:r>
      <w:r>
        <w:t xml:space="preserve"> </w:t>
      </w:r>
      <w:r w:rsidRPr="00E86B91">
        <w:rPr>
          <w:rStyle w:val="StyleUnderline"/>
          <w:highlight w:val="green"/>
        </w:rPr>
        <w:t>the site did</w:t>
      </w:r>
      <w:r w:rsidRPr="00D61AB2">
        <w:rPr>
          <w:rStyle w:val="StyleUnderline"/>
        </w:rPr>
        <w:t xml:space="preserve">, however, </w:t>
      </w:r>
      <w:r w:rsidRPr="00E86B91">
        <w:rPr>
          <w:rStyle w:val="StyleUnderline"/>
          <w:highlight w:val="green"/>
        </w:rPr>
        <w:t xml:space="preserve">remain a </w:t>
      </w:r>
      <w:r w:rsidRPr="00E86B91">
        <w:rPr>
          <w:rStyle w:val="StyleUnderline"/>
        </w:rPr>
        <w:t>common</w:t>
      </w:r>
      <w:r w:rsidRPr="00D61AB2">
        <w:rPr>
          <w:rStyle w:val="StyleUnderline"/>
        </w:rPr>
        <w:t xml:space="preserve"> storage </w:t>
      </w:r>
      <w:r w:rsidRPr="00E86B91">
        <w:rPr>
          <w:rStyle w:val="StyleUnderline"/>
          <w:highlight w:val="green"/>
        </w:rPr>
        <w:t>site for space ballistic missile components</w:t>
      </w:r>
      <w:r w:rsidRPr="00D61AB2">
        <w:rPr>
          <w:rStyle w:val="StyleUnderline"/>
        </w:rPr>
        <w:t xml:space="preserve">, including </w:t>
      </w:r>
      <w:r w:rsidRPr="00D61AB2">
        <w:rPr>
          <w:rStyle w:val="Emphasis"/>
        </w:rPr>
        <w:t>engines</w:t>
      </w:r>
      <w:r w:rsidRPr="00D61AB2">
        <w:rPr>
          <w:rStyle w:val="StyleUnderline"/>
        </w:rPr>
        <w:t>.</w:t>
      </w:r>
    </w:p>
    <w:p w14:paraId="4118674F" w14:textId="77777777" w:rsidR="00B67EFD" w:rsidRDefault="00B67EFD" w:rsidP="00B67EFD">
      <w:r w:rsidRPr="0085472A">
        <w:rPr>
          <w:rStyle w:val="StyleUnderline"/>
          <w:highlight w:val="green"/>
        </w:rPr>
        <w:t>North Korea ha</w:t>
      </w:r>
      <w:r w:rsidRPr="00D61AB2">
        <w:rPr>
          <w:rStyle w:val="StyleUnderline"/>
        </w:rPr>
        <w:t xml:space="preserve">s for many years </w:t>
      </w:r>
      <w:r w:rsidRPr="0085472A">
        <w:rPr>
          <w:rStyle w:val="StyleUnderline"/>
          <w:highlight w:val="green"/>
        </w:rPr>
        <w:t>had an interest in the site</w:t>
      </w:r>
      <w:r w:rsidRPr="00D61AB2">
        <w:rPr>
          <w:rStyle w:val="StyleUnderline"/>
        </w:rPr>
        <w:t xml:space="preserve">, with one former employee of the factory recalling a tour he gave to North Koreans posing as tourists </w:t>
      </w:r>
      <w:r w:rsidRPr="0085472A">
        <w:rPr>
          <w:rStyle w:val="StyleUnderline"/>
          <w:highlight w:val="green"/>
        </w:rPr>
        <w:t>in the early 2000s</w:t>
      </w:r>
      <w:r>
        <w:t>. They were almost certainly not tourists, however, and the United Nations Panel of Experts has confirmed that in 2011-2012 North Korean operatives attempted to steal missile designs from the factory before they were apprehended by the Ukrainian Security Services.</w:t>
      </w:r>
    </w:p>
    <w:p w14:paraId="6040155B" w14:textId="77777777" w:rsidR="00B67EFD" w:rsidRDefault="00B67EFD" w:rsidP="00B67EFD">
      <w:r>
        <w:lastRenderedPageBreak/>
        <w:t xml:space="preserve">Despite the failure of that operation, </w:t>
      </w:r>
      <w:r w:rsidRPr="00E86B91">
        <w:rPr>
          <w:rStyle w:val="Emphasis"/>
          <w:highlight w:val="green"/>
        </w:rPr>
        <w:t>North Korea does appear to have successfully acquired Soviet missile technology</w:t>
      </w:r>
      <w:r w:rsidRPr="00D61AB2">
        <w:rPr>
          <w:rStyle w:val="Emphasis"/>
        </w:rPr>
        <w:t xml:space="preserve"> that has proven </w:t>
      </w:r>
      <w:r w:rsidRPr="00E86B91">
        <w:rPr>
          <w:rStyle w:val="Emphasis"/>
          <w:highlight w:val="green"/>
        </w:rPr>
        <w:t>essential in the</w:t>
      </w:r>
      <w:r w:rsidRPr="00D61AB2">
        <w:rPr>
          <w:rStyle w:val="Emphasis"/>
        </w:rPr>
        <w:t xml:space="preserve"> </w:t>
      </w:r>
      <w:r w:rsidRPr="00E86B91">
        <w:rPr>
          <w:rStyle w:val="Emphasis"/>
          <w:highlight w:val="green"/>
        </w:rPr>
        <w:t>development of its own</w:t>
      </w:r>
      <w:r w:rsidRPr="00D61AB2">
        <w:rPr>
          <w:rStyle w:val="Emphasis"/>
        </w:rPr>
        <w:t xml:space="preserve"> ballistic missile </w:t>
      </w:r>
      <w:r w:rsidRPr="0085472A">
        <w:rPr>
          <w:rStyle w:val="Emphasis"/>
          <w:highlight w:val="green"/>
        </w:rPr>
        <w:t xml:space="preserve">capabilities. </w:t>
      </w:r>
      <w:r w:rsidRPr="0085472A">
        <w:rPr>
          <w:rStyle w:val="StyleUnderline"/>
          <w:highlight w:val="green"/>
        </w:rPr>
        <w:t>Analysis of the Hwasong-14</w:t>
      </w:r>
      <w:r w:rsidRPr="0085472A">
        <w:rPr>
          <w:rStyle w:val="StyleUnderline"/>
        </w:rPr>
        <w:t xml:space="preserve"> has </w:t>
      </w:r>
      <w:r w:rsidRPr="0085472A">
        <w:rPr>
          <w:rStyle w:val="StyleUnderline"/>
          <w:highlight w:val="green"/>
        </w:rPr>
        <w:t>revealed</w:t>
      </w:r>
      <w:r w:rsidRPr="0085472A">
        <w:rPr>
          <w:rStyle w:val="StyleUnderline"/>
        </w:rPr>
        <w:t xml:space="preserve"> that </w:t>
      </w:r>
      <w:r w:rsidRPr="0085472A">
        <w:rPr>
          <w:rStyle w:val="StyleUnderline"/>
          <w:highlight w:val="green"/>
        </w:rPr>
        <w:t>the missile looks to be powered by</w:t>
      </w:r>
      <w:r w:rsidRPr="0085472A">
        <w:rPr>
          <w:rStyle w:val="StyleUnderline"/>
        </w:rPr>
        <w:t xml:space="preserve"> several </w:t>
      </w:r>
      <w:r w:rsidRPr="00046650">
        <w:rPr>
          <w:rStyle w:val="StyleUnderline"/>
        </w:rPr>
        <w:t>Soviet</w:t>
      </w:r>
      <w:r w:rsidRPr="0085472A">
        <w:rPr>
          <w:rStyle w:val="StyleUnderline"/>
        </w:rPr>
        <w:t xml:space="preserve"> </w:t>
      </w:r>
      <w:r w:rsidRPr="00DF7958">
        <w:rPr>
          <w:rStyle w:val="StyleUnderline"/>
          <w:highlight w:val="green"/>
        </w:rPr>
        <w:t>RD-250 engines</w:t>
      </w:r>
      <w:r w:rsidRPr="0085472A">
        <w:rPr>
          <w:rStyle w:val="StyleUnderline"/>
        </w:rPr>
        <w:t xml:space="preserve">, which may have come </w:t>
      </w:r>
      <w:r w:rsidRPr="00046650">
        <w:rPr>
          <w:rStyle w:val="StyleUnderline"/>
          <w:highlight w:val="green"/>
        </w:rPr>
        <w:t>from the Yuzhmash facility</w:t>
      </w:r>
      <w:r w:rsidRPr="0085472A">
        <w:rPr>
          <w:rStyle w:val="StyleUnderline"/>
        </w:rPr>
        <w:t xml:space="preserve">. It is not entirely clear how North Korea acquired </w:t>
      </w:r>
      <w:r w:rsidRPr="0085472A">
        <w:rPr>
          <w:rStyle w:val="StyleUnderline"/>
          <w:highlight w:val="green"/>
        </w:rPr>
        <w:t>the</w:t>
      </w:r>
      <w:r w:rsidRPr="0085472A">
        <w:rPr>
          <w:rStyle w:val="StyleUnderline"/>
        </w:rPr>
        <w:t xml:space="preserve"> engines though the </w:t>
      </w:r>
      <w:r w:rsidRPr="0085472A">
        <w:rPr>
          <w:rStyle w:val="StyleUnderline"/>
          <w:highlight w:val="green"/>
        </w:rPr>
        <w:t>most</w:t>
      </w:r>
      <w:r w:rsidRPr="0085472A">
        <w:rPr>
          <w:rStyle w:val="StyleUnderline"/>
        </w:rPr>
        <w:t xml:space="preserve"> </w:t>
      </w:r>
      <w:r w:rsidRPr="0085472A">
        <w:rPr>
          <w:rStyle w:val="StyleUnderline"/>
          <w:highlight w:val="green"/>
        </w:rPr>
        <w:t>likely explanation involves a</w:t>
      </w:r>
      <w:r w:rsidRPr="0085472A">
        <w:rPr>
          <w:rStyle w:val="StyleUnderline"/>
        </w:rPr>
        <w:t xml:space="preserve"> DPRK </w:t>
      </w:r>
      <w:r w:rsidRPr="0085472A">
        <w:rPr>
          <w:rStyle w:val="StyleUnderline"/>
          <w:highlight w:val="green"/>
        </w:rPr>
        <w:t>black market purchase.</w:t>
      </w:r>
    </w:p>
    <w:p w14:paraId="15802984" w14:textId="77777777" w:rsidR="00B67EFD" w:rsidRDefault="00B67EFD" w:rsidP="00B67EFD">
      <w:r>
        <w:t xml:space="preserve">Regardless, </w:t>
      </w:r>
      <w:r w:rsidRPr="00D61AB2">
        <w:rPr>
          <w:rStyle w:val="StyleUnderline"/>
        </w:rPr>
        <w:t xml:space="preserve">the </w:t>
      </w:r>
      <w:r w:rsidRPr="00E86B91">
        <w:rPr>
          <w:rStyle w:val="StyleUnderline"/>
          <w:highlight w:val="green"/>
        </w:rPr>
        <w:t>connection between Ukraine and the North Korean</w:t>
      </w:r>
      <w:r w:rsidRPr="00D61AB2">
        <w:rPr>
          <w:rStyle w:val="StyleUnderline"/>
        </w:rPr>
        <w:t xml:space="preserve"> ballistic missile </w:t>
      </w:r>
      <w:r w:rsidRPr="00E86B91">
        <w:rPr>
          <w:rStyle w:val="StyleUnderline"/>
          <w:highlight w:val="green"/>
        </w:rPr>
        <w:t>program reveals</w:t>
      </w:r>
      <w:r w:rsidRPr="00D61AB2">
        <w:rPr>
          <w:rStyle w:val="StyleUnderline"/>
        </w:rPr>
        <w:t xml:space="preserve"> both </w:t>
      </w:r>
      <w:r w:rsidRPr="00E86B91">
        <w:rPr>
          <w:rStyle w:val="StyleUnderline"/>
          <w:highlight w:val="green"/>
        </w:rPr>
        <w:t>how North Korea was able to so quickly</w:t>
      </w:r>
      <w:r w:rsidRPr="00D61AB2">
        <w:rPr>
          <w:rStyle w:val="StyleUnderline"/>
        </w:rPr>
        <w:t xml:space="preserve"> </w:t>
      </w:r>
      <w:r w:rsidRPr="00E86B91">
        <w:rPr>
          <w:rStyle w:val="StyleUnderline"/>
          <w:highlight w:val="green"/>
        </w:rPr>
        <w:t>advance</w:t>
      </w:r>
      <w:r w:rsidRPr="00D61AB2">
        <w:rPr>
          <w:rStyle w:val="StyleUnderline"/>
        </w:rPr>
        <w:t xml:space="preserve"> its long-range missile </w:t>
      </w:r>
      <w:r w:rsidRPr="00E86B91">
        <w:rPr>
          <w:rStyle w:val="StyleUnderline"/>
          <w:highlight w:val="green"/>
        </w:rPr>
        <w:t>capabilities and the lengths to which the country will go in order to do so</w:t>
      </w:r>
      <w:r w:rsidRPr="00D61AB2">
        <w:rPr>
          <w:rStyle w:val="StyleUnderline"/>
        </w:rPr>
        <w:t xml:space="preserve">, as well as the degree of difficulty associated with preventing </w:t>
      </w:r>
      <w:r w:rsidRPr="00066F21">
        <w:rPr>
          <w:rStyle w:val="Emphasis"/>
          <w:highlight w:val="green"/>
        </w:rPr>
        <w:t>advance</w:t>
      </w:r>
      <w:r w:rsidRPr="00066F21">
        <w:rPr>
          <w:rStyle w:val="Emphasis"/>
        </w:rPr>
        <w:t xml:space="preserve">s in </w:t>
      </w:r>
      <w:r w:rsidRPr="00066F21">
        <w:rPr>
          <w:rStyle w:val="Emphasis"/>
          <w:highlight w:val="green"/>
        </w:rPr>
        <w:t>North Korea’s missile program</w:t>
      </w:r>
      <w:r w:rsidRPr="00817262">
        <w:t>.</w:t>
      </w:r>
    </w:p>
    <w:p w14:paraId="7C23A310" w14:textId="77777777" w:rsidR="00B67EFD" w:rsidRDefault="00B67EFD" w:rsidP="008F1FB0">
      <w:pPr>
        <w:pStyle w:val="Heading4"/>
        <w:rPr>
          <w:u w:val="single"/>
        </w:rPr>
      </w:pPr>
    </w:p>
    <w:p w14:paraId="3CD1E15A" w14:textId="2E6BE457" w:rsidR="008F1FB0" w:rsidRPr="0008103A" w:rsidRDefault="008F1FB0" w:rsidP="008F1FB0">
      <w:pPr>
        <w:pStyle w:val="Heading4"/>
        <w:rPr>
          <w:u w:val="single"/>
        </w:rPr>
      </w:pPr>
      <w:r w:rsidRPr="0008103A">
        <w:rPr>
          <w:u w:val="single"/>
        </w:rPr>
        <w:t>No space war</w:t>
      </w:r>
      <w:r>
        <w:t xml:space="preserve"> and terrestrial conflict </w:t>
      </w:r>
      <w:r w:rsidRPr="0008103A">
        <w:rPr>
          <w:u w:val="single"/>
        </w:rPr>
        <w:t>turns it</w:t>
      </w:r>
    </w:p>
    <w:p w14:paraId="5ABEFD0E" w14:textId="77777777" w:rsidR="008F1FB0" w:rsidRPr="002E52B2" w:rsidRDefault="008F1FB0" w:rsidP="008F1FB0">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6BFEE73D" w14:textId="77777777" w:rsidR="008F1FB0" w:rsidRPr="00FC68DA" w:rsidRDefault="008F1FB0" w:rsidP="008F1FB0">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U.S., Russia, China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a,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2CF9F13E" w14:textId="77777777" w:rsidR="008F1FB0" w:rsidRPr="00FC68DA" w:rsidRDefault="008F1FB0" w:rsidP="008F1FB0">
      <w:pPr>
        <w:pStyle w:val="Heading4"/>
      </w:pPr>
      <w:r>
        <w:t>No Russia escalation or miscalc</w:t>
      </w:r>
    </w:p>
    <w:p w14:paraId="0BA8A886" w14:textId="77777777" w:rsidR="008F1FB0" w:rsidRDefault="008F1FB0" w:rsidP="008F1FB0">
      <w:r>
        <w:t xml:space="preserve">Simon </w:t>
      </w:r>
      <w:r w:rsidRPr="005C67B7">
        <w:rPr>
          <w:rStyle w:val="Style13ptBold"/>
        </w:rPr>
        <w:t>Saradzhyan 19</w:t>
      </w:r>
      <w:r>
        <w:t xml:space="preserve">, MPA from Harvard University, Founding Director of Russia Matters, Assistant Director of the U.S.-Russia Initiative to Prevent Nuclear Terrorism at the Belfer Center </w:t>
      </w:r>
      <w:r>
        <w:lastRenderedPageBreak/>
        <w:t>for Science and International Affairs, “How High Is Risk of Nuclear War Between Russia and US?”, Russia Matters – Blog of the Belfer Center for Science and International Affairs at Harvard University, 8/6/2019, https://www.russiamatters.org/blog/how-high-risk-nuclear-war-between-russia-and-us</w:t>
      </w:r>
    </w:p>
    <w:p w14:paraId="6055DDB7" w14:textId="77777777" w:rsidR="008F1FB0" w:rsidRDefault="008F1FB0" w:rsidP="008F1FB0">
      <w:r w:rsidRPr="005C67B7">
        <w:rPr>
          <w:rStyle w:val="StyleUnderline"/>
        </w:rPr>
        <w:t>The scenario</w:t>
      </w:r>
      <w:r>
        <w:t xml:space="preserve"> Moniz and Nunn outline </w:t>
      </w:r>
      <w:r w:rsidRPr="005C67B7">
        <w:rPr>
          <w:rStyle w:val="StyleUnderline"/>
        </w:rPr>
        <w:t xml:space="preserve">is not without contestable points. For instance, </w:t>
      </w:r>
      <w:r w:rsidRPr="005C67B7">
        <w:rPr>
          <w:rStyle w:val="Emphasis"/>
          <w:highlight w:val="cyan"/>
        </w:rPr>
        <w:t>even if</w:t>
      </w:r>
      <w:r w:rsidRPr="005C67B7">
        <w:rPr>
          <w:rStyle w:val="StyleUnderline"/>
          <w:highlight w:val="cyan"/>
        </w:rPr>
        <w:t xml:space="preserve"> Russia’s </w:t>
      </w:r>
      <w:r w:rsidRPr="005C67B7">
        <w:rPr>
          <w:rStyle w:val="Emphasis"/>
          <w:highlight w:val="cyan"/>
        </w:rPr>
        <w:t>e</w:t>
      </w:r>
      <w:r w:rsidRPr="005C67B7">
        <w:rPr>
          <w:rStyle w:val="StyleUnderline"/>
        </w:rPr>
        <w:t xml:space="preserve">arly </w:t>
      </w:r>
      <w:r w:rsidRPr="005C67B7">
        <w:rPr>
          <w:rStyle w:val="Emphasis"/>
          <w:highlight w:val="cyan"/>
        </w:rPr>
        <w:t>w</w:t>
      </w:r>
      <w:r w:rsidRPr="005C67B7">
        <w:rPr>
          <w:rStyle w:val="StyleUnderline"/>
        </w:rPr>
        <w:t xml:space="preserve">arning </w:t>
      </w:r>
      <w:r w:rsidRPr="005C67B7">
        <w:rPr>
          <w:rStyle w:val="Emphasis"/>
          <w:highlight w:val="cyan"/>
        </w:rPr>
        <w:t>s</w:t>
      </w:r>
      <w:r w:rsidRPr="005C67B7">
        <w:rPr>
          <w:rStyle w:val="StyleUnderline"/>
        </w:rPr>
        <w:t>ystem—</w:t>
      </w:r>
      <w:r w:rsidRPr="005C67B7">
        <w:rPr>
          <w:rStyle w:val="StyleUnderline"/>
          <w:highlight w:val="cyan"/>
        </w:rPr>
        <w:t>which includes not only</w:t>
      </w:r>
      <w:r>
        <w:t xml:space="preserve"> over-the-horizon Daryal and Voronezh </w:t>
      </w:r>
      <w:r w:rsidRPr="005C67B7">
        <w:rPr>
          <w:rStyle w:val="Emphasis"/>
          <w:highlight w:val="cyan"/>
        </w:rPr>
        <w:t>radar</w:t>
      </w:r>
      <w:r w:rsidRPr="005C67B7">
        <w:rPr>
          <w:rStyle w:val="StyleUnderline"/>
        </w:rPr>
        <w:t xml:space="preserve"> systems, </w:t>
      </w:r>
      <w:r w:rsidRPr="005C67B7">
        <w:rPr>
          <w:rStyle w:val="StyleUnderline"/>
          <w:highlight w:val="cyan"/>
        </w:rPr>
        <w:t>but</w:t>
      </w:r>
      <w:r w:rsidRPr="005C67B7">
        <w:rPr>
          <w:rStyle w:val="StyleUnderline"/>
        </w:rPr>
        <w:t xml:space="preserve"> also </w:t>
      </w:r>
      <w:r w:rsidRPr="005C67B7">
        <w:rPr>
          <w:rStyle w:val="Emphasis"/>
          <w:highlight w:val="cyan"/>
        </w:rPr>
        <w:t>satellites</w:t>
      </w:r>
      <w:r w:rsidRPr="005C67B7">
        <w:rPr>
          <w:rStyle w:val="StyleUnderline"/>
          <w:highlight w:val="cyan"/>
        </w:rPr>
        <w:t>—issues a false alert</w:t>
      </w:r>
      <w:r>
        <w:t xml:space="preserve"> due to a cyber-attack, </w:t>
      </w:r>
      <w:r w:rsidRPr="005C67B7">
        <w:rPr>
          <w:rStyle w:val="StyleUnderline"/>
        </w:rPr>
        <w:t xml:space="preserve">Russia’s S-400 and </w:t>
      </w:r>
      <w:r w:rsidRPr="005C67B7">
        <w:rPr>
          <w:rStyle w:val="StyleUnderline"/>
          <w:highlight w:val="cyan"/>
        </w:rPr>
        <w:t xml:space="preserve">other </w:t>
      </w:r>
      <w:r w:rsidRPr="005C67B7">
        <w:rPr>
          <w:rStyle w:val="Emphasis"/>
          <w:highlight w:val="cyan"/>
        </w:rPr>
        <w:t>air defense</w:t>
      </w:r>
      <w:r w:rsidRPr="005C67B7">
        <w:rPr>
          <w:rStyle w:val="Emphasis"/>
        </w:rPr>
        <w:t xml:space="preserve"> systems’ </w:t>
      </w:r>
      <w:r w:rsidRPr="005C67B7">
        <w:rPr>
          <w:rStyle w:val="Emphasis"/>
          <w:highlight w:val="cyan"/>
        </w:rPr>
        <w:t>radars</w:t>
      </w:r>
      <w:r w:rsidRPr="005C67B7">
        <w:rPr>
          <w:rStyle w:val="StyleUnderline"/>
        </w:rPr>
        <w:t xml:space="preserve"> would </w:t>
      </w:r>
      <w:r w:rsidRPr="005C67B7">
        <w:rPr>
          <w:rStyle w:val="Emphasis"/>
          <w:highlight w:val="cyan"/>
        </w:rPr>
        <w:t>remain functioning</w:t>
      </w:r>
      <w:r w:rsidRPr="005C67B7">
        <w:rPr>
          <w:rStyle w:val="StyleUnderline"/>
          <w:highlight w:val="cyan"/>
        </w:rPr>
        <w:t>. These</w:t>
      </w:r>
      <w:r w:rsidRPr="005C67B7">
        <w:rPr>
          <w:rStyle w:val="StyleUnderline"/>
        </w:rPr>
        <w:t xml:space="preserve"> radars, which </w:t>
      </w:r>
      <w:r w:rsidRPr="005C67B7">
        <w:rPr>
          <w:rStyle w:val="Emphasis"/>
          <w:highlight w:val="cyan"/>
        </w:rPr>
        <w:t>operate independently</w:t>
      </w:r>
      <w:r w:rsidRPr="005C67B7">
        <w:rPr>
          <w:rStyle w:val="StyleUnderline"/>
        </w:rPr>
        <w:t xml:space="preserve"> of Russia’s</w:t>
      </w:r>
      <w:r>
        <w:t xml:space="preserve"> System of Warning of Missile Attack </w:t>
      </w:r>
      <w:r w:rsidRPr="005C67B7">
        <w:rPr>
          <w:rStyle w:val="StyleUnderline"/>
        </w:rPr>
        <w:t xml:space="preserve">(SPRN), are </w:t>
      </w:r>
      <w:r w:rsidRPr="005C67B7">
        <w:rPr>
          <w:rStyle w:val="StyleUnderline"/>
          <w:highlight w:val="cyan"/>
        </w:rPr>
        <w:t>capable of detecting</w:t>
      </w:r>
      <w:r w:rsidRPr="005C67B7">
        <w:rPr>
          <w:rStyle w:val="StyleUnderline"/>
        </w:rPr>
        <w:t xml:space="preserve"> targets up to </w:t>
      </w:r>
      <w:r w:rsidRPr="005C67B7">
        <w:rPr>
          <w:rStyle w:val="StyleUnderline"/>
          <w:highlight w:val="cyan"/>
        </w:rPr>
        <w:t xml:space="preserve">600 </w:t>
      </w:r>
      <w:r w:rsidRPr="005C67B7">
        <w:rPr>
          <w:rStyle w:val="Emphasis"/>
          <w:highlight w:val="cyan"/>
        </w:rPr>
        <w:t>k</w:t>
      </w:r>
      <w:r w:rsidRPr="005C67B7">
        <w:rPr>
          <w:rStyle w:val="StyleUnderline"/>
        </w:rPr>
        <w:t>ilo</w:t>
      </w:r>
      <w:r w:rsidRPr="005C67B7">
        <w:rPr>
          <w:rStyle w:val="Emphasis"/>
          <w:highlight w:val="cyan"/>
        </w:rPr>
        <w:t>m</w:t>
      </w:r>
      <w:r w:rsidRPr="005C67B7">
        <w:rPr>
          <w:rStyle w:val="StyleUnderline"/>
        </w:rPr>
        <w:t xml:space="preserve">eters </w:t>
      </w:r>
      <w:r w:rsidRPr="005C67B7">
        <w:rPr>
          <w:rStyle w:val="StyleUnderline"/>
          <w:highlight w:val="cyan"/>
        </w:rPr>
        <w:t>away</w:t>
      </w:r>
      <w:r w:rsidRPr="005C67B7">
        <w:rPr>
          <w:rStyle w:val="StyleUnderline"/>
        </w:rPr>
        <w:t>, which would enable their crews to verify if an air attack is evolving east of Berlin or Warsaw</w:t>
      </w:r>
      <w:r>
        <w:t xml:space="preserve">. As important, </w:t>
      </w:r>
      <w:r w:rsidRPr="005C67B7">
        <w:rPr>
          <w:rStyle w:val="StyleUnderline"/>
          <w:highlight w:val="cyan"/>
        </w:rPr>
        <w:t>neither</w:t>
      </w:r>
      <w:r w:rsidRPr="005C67B7">
        <w:rPr>
          <w:rStyle w:val="StyleUnderline"/>
        </w:rPr>
        <w:t xml:space="preserve"> of the </w:t>
      </w:r>
      <w:r w:rsidRPr="005C67B7">
        <w:rPr>
          <w:rStyle w:val="StyleUnderline"/>
          <w:highlight w:val="cyan"/>
        </w:rPr>
        <w:t>scenarios for use</w:t>
      </w:r>
      <w:r w:rsidRPr="005C67B7">
        <w:rPr>
          <w:rStyle w:val="StyleUnderline"/>
        </w:rPr>
        <w:t xml:space="preserve"> of nuclear weapons</w:t>
      </w:r>
      <w:r>
        <w:t xml:space="preserve">, which </w:t>
      </w:r>
      <w:r w:rsidRPr="005C67B7">
        <w:rPr>
          <w:rStyle w:val="StyleUnderline"/>
          <w:highlight w:val="cyan"/>
        </w:rPr>
        <w:t>are</w:t>
      </w:r>
      <w:r w:rsidRPr="005C67B7">
        <w:rPr>
          <w:rStyle w:val="StyleUnderline"/>
        </w:rPr>
        <w:t xml:space="preserve"> described </w:t>
      </w:r>
      <w:r w:rsidRPr="005C67B7">
        <w:rPr>
          <w:rStyle w:val="StyleUnderline"/>
          <w:highlight w:val="cyan"/>
        </w:rPr>
        <w:t>in Russia’s</w:t>
      </w:r>
      <w:r w:rsidRPr="005C67B7">
        <w:rPr>
          <w:rStyle w:val="StyleUnderline"/>
        </w:rPr>
        <w:t xml:space="preserve"> current military </w:t>
      </w:r>
      <w:r w:rsidRPr="005C67B7">
        <w:rPr>
          <w:rStyle w:val="StyleUnderline"/>
          <w:highlight w:val="cyan"/>
        </w:rPr>
        <w:t>doctrine</w:t>
      </w:r>
      <w:r>
        <w:t xml:space="preserve">, align with Moniz’s and Nunn’s scenario. The 2014 document states that “the Russian Federation shall reserve the right to use nuclear weapons” in two scenarios (or a combination of the two). One is “in response to the use of nuclear and other types of weapons of mass destruction against it and/or its allies.” The other is “the event of aggression against the Russian Federation with the use of conventional weapons when the very existence of the state is in jeopardy.” </w:t>
      </w:r>
      <w:r w:rsidRPr="005C67B7">
        <w:rPr>
          <w:rStyle w:val="StyleUnderline"/>
          <w:highlight w:val="cyan"/>
        </w:rPr>
        <w:t>The scenario</w:t>
      </w:r>
      <w:r>
        <w:t xml:space="preserve"> Moniz and Nunn describe </w:t>
      </w:r>
      <w:r w:rsidRPr="005C67B7">
        <w:rPr>
          <w:rStyle w:val="StyleUnderline"/>
          <w:highlight w:val="cyan"/>
        </w:rPr>
        <w:t xml:space="preserve">does not feature use of </w:t>
      </w:r>
      <w:r w:rsidRPr="005C67B7">
        <w:rPr>
          <w:rStyle w:val="Emphasis"/>
          <w:highlight w:val="cyan"/>
        </w:rPr>
        <w:t>w</w:t>
      </w:r>
      <w:r w:rsidRPr="005C67B7">
        <w:rPr>
          <w:rStyle w:val="StyleUnderline"/>
        </w:rPr>
        <w:t xml:space="preserve">eapons of </w:t>
      </w:r>
      <w:r w:rsidRPr="005C67B7">
        <w:rPr>
          <w:rStyle w:val="Emphasis"/>
          <w:highlight w:val="cyan"/>
        </w:rPr>
        <w:t>m</w:t>
      </w:r>
      <w:r w:rsidRPr="005C67B7">
        <w:rPr>
          <w:rStyle w:val="StyleUnderline"/>
        </w:rPr>
        <w:t xml:space="preserve">ass </w:t>
      </w:r>
      <w:r w:rsidRPr="005C67B7">
        <w:rPr>
          <w:rStyle w:val="Emphasis"/>
          <w:highlight w:val="cyan"/>
        </w:rPr>
        <w:t>d</w:t>
      </w:r>
      <w:r w:rsidRPr="005C67B7">
        <w:rPr>
          <w:rStyle w:val="StyleUnderline"/>
        </w:rPr>
        <w:t xml:space="preserve">estruction by NATO </w:t>
      </w:r>
      <w:r w:rsidRPr="005C67B7">
        <w:rPr>
          <w:rStyle w:val="StyleUnderline"/>
          <w:highlight w:val="cyan"/>
        </w:rPr>
        <w:t>against Russia</w:t>
      </w:r>
      <w:r w:rsidRPr="005C67B7">
        <w:rPr>
          <w:rStyle w:val="StyleUnderline"/>
        </w:rPr>
        <w:t xml:space="preserve"> or its allies, nor can NATO air strikes on the Kaliningrad exclave</w:t>
      </w:r>
      <w:r>
        <w:t xml:space="preserve">, located more than 900 kilometers away from Moscow, </w:t>
      </w:r>
      <w:r w:rsidRPr="005C67B7">
        <w:rPr>
          <w:rStyle w:val="StyleUnderline"/>
        </w:rPr>
        <w:t>qualify as a situation that jeopardizes the very existence of the Russian state</w:t>
      </w:r>
      <w:r>
        <w:t xml:space="preserve">. In fact, the authors themselves point out that the proposition that Russia plans to use nukes for purposes of </w:t>
      </w:r>
      <w:r w:rsidRPr="005C67B7">
        <w:rPr>
          <w:rStyle w:val="Emphasis"/>
          <w:highlight w:val="cyan"/>
        </w:rPr>
        <w:t>“escalating to de-escalate”</w:t>
      </w:r>
      <w:r w:rsidRPr="005C67B7">
        <w:rPr>
          <w:rStyle w:val="StyleUnderline"/>
          <w:highlight w:val="cyan"/>
        </w:rPr>
        <w:t xml:space="preserve"> is</w:t>
      </w:r>
      <w:r>
        <w:t xml:space="preserve"> “often denied by Russian officials and academics.” Russian experts are not the only ones who are skeptical of the de-escalation proposition. For instance, Dr. Olga Oliker, one of America’s leading experts on Russian nuclear posture, has presented evidence showing why Russia’s so-called de-escalation strategy is </w:t>
      </w:r>
      <w:r w:rsidRPr="005C67B7">
        <w:rPr>
          <w:rStyle w:val="StyleUnderline"/>
        </w:rPr>
        <w:t>likely a “</w:t>
      </w:r>
      <w:r w:rsidRPr="005C67B7">
        <w:rPr>
          <w:rStyle w:val="Emphasis"/>
          <w:highlight w:val="cyan"/>
        </w:rPr>
        <w:t>non-existent</w:t>
      </w:r>
      <w:r w:rsidRPr="005C67B7">
        <w:rPr>
          <w:rStyle w:val="StyleUnderline"/>
        </w:rPr>
        <w:t xml:space="preserve"> problem.”</w:t>
      </w:r>
      <w:r>
        <w:t xml:space="preserve"> Also, if we were to define risk as a combination of probability and consequences, then the latter would have been graver in the 1980s, when the combined number of U.S. and Russian nuclear weapons peaked, according to the Federation of American Scientists.</w:t>
      </w:r>
    </w:p>
    <w:p w14:paraId="5927A8CB" w14:textId="77777777" w:rsidR="008F1FB0" w:rsidRDefault="008F1FB0" w:rsidP="008F1FB0">
      <w:pPr>
        <w:pStyle w:val="Heading4"/>
      </w:pPr>
      <w:r>
        <w:t>No miscalc or escalation</w:t>
      </w:r>
    </w:p>
    <w:p w14:paraId="6183627D" w14:textId="77777777" w:rsidR="008F1FB0" w:rsidRPr="00F107EC" w:rsidRDefault="008F1FB0" w:rsidP="008F1FB0">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38" w:history="1">
        <w:r w:rsidRPr="00F107EC">
          <w:t>https://ccdcoe.org/uploads/2019/06/Art_12_The-Cyber-ASAT.pdf</w:t>
        </w:r>
      </w:hyperlink>
    </w:p>
    <w:p w14:paraId="08664116" w14:textId="77777777" w:rsidR="008F1FB0" w:rsidRPr="006B77E3" w:rsidRDefault="008F1FB0" w:rsidP="008F1FB0">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w:t>
      </w:r>
      <w:r w:rsidRPr="007D507D">
        <w:rPr>
          <w:rStyle w:val="StyleUnderline"/>
        </w:rPr>
        <w:lastRenderedPageBreak/>
        <w:t>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r w:rsidRPr="00F107EC">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55DB9D24" w14:textId="77777777" w:rsidR="008F1FB0" w:rsidRPr="005C67B7" w:rsidRDefault="008F1FB0" w:rsidP="008F1FB0"/>
    <w:p w14:paraId="6528581A" w14:textId="77777777" w:rsidR="008F1FB0" w:rsidRPr="00F35F0D" w:rsidRDefault="008F1FB0" w:rsidP="008F1FB0">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57C8B81B" w14:textId="77777777" w:rsidR="008F1FB0" w:rsidRPr="00F35F0D" w:rsidRDefault="008F1FB0" w:rsidP="008F1FB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4A4BDBC5" w14:textId="77777777" w:rsidR="008F1FB0" w:rsidRPr="00F35F0D" w:rsidRDefault="008F1FB0" w:rsidP="008F1FB0">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optimised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xml:space="preserve">, but perhaps not a country like North </w:t>
      </w:r>
      <w:r w:rsidRPr="00F35F0D">
        <w:rPr>
          <w:sz w:val="16"/>
        </w:rPr>
        <w:lastRenderedPageBreak/>
        <w:t>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5B3AE6FC" w14:textId="77777777" w:rsidR="008F1FB0" w:rsidRPr="00F35F0D" w:rsidRDefault="008F1FB0" w:rsidP="008F1FB0">
      <w:pPr>
        <w:pStyle w:val="Heading4"/>
        <w:rPr>
          <w:rFonts w:cs="Arial"/>
          <w:b w:val="0"/>
          <w:bCs w:val="0"/>
        </w:rPr>
      </w:pPr>
      <w:r w:rsidRPr="00F35F0D">
        <w:rPr>
          <w:rFonts w:cs="Arial"/>
        </w:rPr>
        <w:t>No one’s going to war over a downed satellite</w:t>
      </w:r>
    </w:p>
    <w:p w14:paraId="7DBC4A41" w14:textId="77777777" w:rsidR="008F1FB0" w:rsidRPr="00F35F0D" w:rsidRDefault="008F1FB0" w:rsidP="008F1FB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B79915B" w14:textId="77777777" w:rsidR="008F1FB0" w:rsidRPr="00A87117" w:rsidRDefault="008F1FB0" w:rsidP="008F1FB0">
      <w:pPr>
        <w:rPr>
          <w:sz w:val="16"/>
        </w:rPr>
      </w:pPr>
      <w:r w:rsidRPr="003511D9">
        <w:rPr>
          <w:highlight w:val="yellow"/>
          <w:u w:val="single"/>
        </w:rPr>
        <w:t>Space is</w:t>
      </w:r>
      <w:r w:rsidRPr="00F35F0D">
        <w:rPr>
          <w:sz w:val="16"/>
        </w:rPr>
        <w:t xml:space="preserve"> often </w:t>
      </w:r>
      <w:r w:rsidRPr="003511D9">
        <w:rPr>
          <w:highlight w:val="yellow"/>
          <w:u w:val="single"/>
        </w:rPr>
        <w:t xml:space="preserve">an </w:t>
      </w:r>
      <w:r w:rsidRPr="003511D9">
        <w:rPr>
          <w:rStyle w:val="Emphasis"/>
          <w:highlight w:val="yellow"/>
        </w:rPr>
        <w:t>afterthought</w:t>
      </w:r>
      <w:r w:rsidRPr="00F35F0D">
        <w:rPr>
          <w:sz w:val="16"/>
        </w:rPr>
        <w:t xml:space="preserve"> or a miscellaneous ancillary </w:t>
      </w:r>
      <w:r w:rsidRPr="003511D9">
        <w:rPr>
          <w:highlight w:val="yellow"/>
          <w:u w:val="single"/>
        </w:rPr>
        <w:t>in</w:t>
      </w:r>
      <w:r w:rsidRPr="00F35F0D">
        <w:rPr>
          <w:u w:val="single"/>
        </w:rPr>
        <w:t xml:space="preserve"> the </w:t>
      </w:r>
      <w:r w:rsidRPr="003511D9">
        <w:rPr>
          <w:rStyle w:val="Emphasis"/>
          <w:highlight w:val="yellow"/>
        </w:rPr>
        <w:t>grand strategic views</w:t>
      </w:r>
      <w:r w:rsidRPr="003511D9">
        <w:rPr>
          <w:highlight w:val="yellow"/>
          <w:u w:val="single"/>
        </w:rPr>
        <w:t xml:space="preserve"> of </w:t>
      </w:r>
      <w:r w:rsidRPr="003511D9">
        <w:rPr>
          <w:rStyle w:val="Emphasis"/>
          <w:highlight w:val="yellow"/>
        </w:rPr>
        <w:t>top-level decision-makers</w:t>
      </w:r>
      <w:r w:rsidRPr="00F35F0D">
        <w:rPr>
          <w:sz w:val="16"/>
        </w:rPr>
        <w:t xml:space="preserve">. </w:t>
      </w:r>
      <w:r w:rsidRPr="003511D9">
        <w:rPr>
          <w:highlight w:val="yellow"/>
          <w:u w:val="single"/>
        </w:rPr>
        <w:t xml:space="preserve">A </w:t>
      </w:r>
      <w:r w:rsidRPr="003511D9">
        <w:rPr>
          <w:rStyle w:val="Emphasis"/>
          <w:highlight w:val="yellow"/>
        </w:rPr>
        <w:t>president</w:t>
      </w:r>
      <w:r w:rsidRPr="003511D9">
        <w:rPr>
          <w:highlight w:val="yellow"/>
          <w:u w:val="single"/>
        </w:rPr>
        <w:t xml:space="preserve"> may </w:t>
      </w:r>
      <w:r w:rsidRPr="003511D9">
        <w:rPr>
          <w:rStyle w:val="Emphasis"/>
          <w:highlight w:val="yellow"/>
        </w:rPr>
        <w:t>not care</w:t>
      </w:r>
      <w:r w:rsidRPr="00F35F0D">
        <w:rPr>
          <w:u w:val="single"/>
        </w:rPr>
        <w:t xml:space="preserve"> that </w:t>
      </w:r>
      <w:r w:rsidRPr="003511D9">
        <w:rPr>
          <w:rStyle w:val="Emphasis"/>
          <w:highlight w:val="yellow"/>
        </w:rPr>
        <w:t>one sat</w:t>
      </w:r>
      <w:r w:rsidRPr="00F35F0D">
        <w:rPr>
          <w:rStyle w:val="Emphasis"/>
        </w:rPr>
        <w:t xml:space="preserve">ellite </w:t>
      </w:r>
      <w:r w:rsidRPr="003511D9">
        <w:rPr>
          <w:rStyle w:val="Emphasis"/>
          <w:highlight w:val="yellow"/>
        </w:rPr>
        <w:t>may be lost</w:t>
      </w:r>
      <w:r w:rsidRPr="00F35F0D">
        <w:rPr>
          <w:u w:val="single"/>
        </w:rPr>
        <w:t xml:space="preserve"> or go dark</w:t>
      </w:r>
      <w:r w:rsidRPr="00F35F0D">
        <w:rPr>
          <w:sz w:val="16"/>
        </w:rPr>
        <w:t xml:space="preserve">; </w:t>
      </w:r>
      <w:r w:rsidRPr="003511D9">
        <w:rPr>
          <w:highlight w:val="yellow"/>
          <w:u w:val="single"/>
        </w:rPr>
        <w:t>it may cause</w:t>
      </w:r>
      <w:r w:rsidRPr="00F35F0D">
        <w:rPr>
          <w:u w:val="single"/>
        </w:rPr>
        <w:t xml:space="preserve"> panic and</w:t>
      </w:r>
      <w:r w:rsidRPr="00F35F0D">
        <w:rPr>
          <w:sz w:val="16"/>
        </w:rPr>
        <w:t xml:space="preserve"> </w:t>
      </w:r>
      <w:r w:rsidRPr="003511D9">
        <w:rPr>
          <w:rStyle w:val="Emphasis"/>
          <w:highlight w:val="yellow"/>
        </w:rPr>
        <w:t>Twitter</w:t>
      </w:r>
      <w:r w:rsidRPr="00F35F0D">
        <w:rPr>
          <w:sz w:val="16"/>
        </w:rPr>
        <w:t xml:space="preserve">-based </w:t>
      </w:r>
      <w:r w:rsidRPr="003511D9">
        <w:rPr>
          <w:rStyle w:val="Emphasis"/>
          <w:highlight w:val="yellow"/>
        </w:rPr>
        <w:t>hysteria</w:t>
      </w:r>
      <w:r w:rsidRPr="00F35F0D">
        <w:rPr>
          <w:sz w:val="16"/>
        </w:rPr>
        <w:t xml:space="preserve"> for the space community, of course. </w:t>
      </w:r>
      <w:r w:rsidRPr="003511D9">
        <w:rPr>
          <w:highlight w:val="yellow"/>
          <w:u w:val="single"/>
        </w:rPr>
        <w:t>But</w:t>
      </w:r>
      <w:r w:rsidRPr="00F35F0D">
        <w:rPr>
          <w:u w:val="single"/>
        </w:rPr>
        <w:t xml:space="preserve"> the </w:t>
      </w:r>
      <w:r w:rsidRPr="003511D9">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3511D9">
        <w:rPr>
          <w:rStyle w:val="Emphasis"/>
          <w:highlight w:val="yellow"/>
        </w:rPr>
        <w:t>matters more</w:t>
      </w:r>
      <w:r w:rsidRPr="003511D9">
        <w:rPr>
          <w:sz w:val="16"/>
          <w:highlight w:val="yellow"/>
        </w:rPr>
        <w:t xml:space="preserve">. </w:t>
      </w:r>
      <w:r w:rsidRPr="003511D9">
        <w:rPr>
          <w:highlight w:val="yellow"/>
          <w:u w:val="single"/>
        </w:rPr>
        <w:t>The</w:t>
      </w:r>
      <w:r w:rsidRPr="00F35F0D">
        <w:rPr>
          <w:u w:val="single"/>
        </w:rPr>
        <w:t xml:space="preserve"> political and </w:t>
      </w:r>
      <w:r w:rsidRPr="003511D9">
        <w:rPr>
          <w:highlight w:val="yellow"/>
          <w:u w:val="single"/>
        </w:rPr>
        <w:t>media</w:t>
      </w:r>
      <w:r w:rsidRPr="00F35F0D">
        <w:rPr>
          <w:u w:val="single"/>
        </w:rPr>
        <w:t xml:space="preserve"> dimension can </w:t>
      </w:r>
      <w:r w:rsidRPr="003511D9">
        <w:rPr>
          <w:highlight w:val="yellow"/>
          <w:u w:val="single"/>
        </w:rPr>
        <w:t>magnify</w:t>
      </w:r>
      <w:r w:rsidRPr="00F35F0D">
        <w:rPr>
          <w:sz w:val="16"/>
        </w:rPr>
        <w:t xml:space="preserve"> or minimise </w:t>
      </w:r>
      <w:r w:rsidRPr="00F35F0D">
        <w:rPr>
          <w:u w:val="single"/>
        </w:rPr>
        <w:t xml:space="preserve">the </w:t>
      </w:r>
      <w:r w:rsidRPr="003511D9">
        <w:rPr>
          <w:highlight w:val="yellow"/>
          <w:u w:val="single"/>
        </w:rPr>
        <w:t>perceived consequences of losing</w:t>
      </w:r>
      <w:r w:rsidRPr="00F35F0D">
        <w:rPr>
          <w:u w:val="single"/>
        </w:rPr>
        <w:t xml:space="preserve"> specific </w:t>
      </w:r>
      <w:r w:rsidRPr="003511D9">
        <w:rPr>
          <w:rStyle w:val="Emphasis"/>
          <w:highlight w:val="yellow"/>
        </w:rPr>
        <w:t>sat</w:t>
      </w:r>
      <w:r w:rsidRPr="00F35F0D">
        <w:rPr>
          <w:sz w:val="16"/>
          <w:szCs w:val="16"/>
        </w:rPr>
        <w:t>ellite</w:t>
      </w:r>
      <w:r w:rsidRPr="003511D9">
        <w:rPr>
          <w:rStyle w:val="Emphasis"/>
          <w:highlight w:val="yellow"/>
        </w:rPr>
        <w:t>s</w:t>
      </w:r>
      <w:r w:rsidRPr="00F35F0D">
        <w:rPr>
          <w:u w:val="single"/>
        </w:rPr>
        <w:t xml:space="preserve"> </w:t>
      </w:r>
      <w:r w:rsidRPr="003511D9">
        <w:rPr>
          <w:rStyle w:val="Emphasis"/>
          <w:highlight w:val="yellow"/>
        </w:rPr>
        <w:t>out of</w:t>
      </w:r>
      <w:r w:rsidRPr="00F35F0D">
        <w:rPr>
          <w:u w:val="single"/>
        </w:rPr>
        <w:t xml:space="preserve"> all </w:t>
      </w:r>
      <w:r w:rsidRPr="003511D9">
        <w:rPr>
          <w:rStyle w:val="Emphasis"/>
          <w:highlight w:val="yellow"/>
        </w:rPr>
        <w:t>proportion</w:t>
      </w:r>
      <w:r w:rsidRPr="003511D9">
        <w:rPr>
          <w:highlight w:val="yellow"/>
          <w:u w:val="single"/>
        </w:rPr>
        <w:t xml:space="preserve"> to</w:t>
      </w:r>
      <w:r w:rsidRPr="00F35F0D">
        <w:rPr>
          <w:u w:val="single"/>
        </w:rPr>
        <w:t xml:space="preserve"> their </w:t>
      </w:r>
      <w:r w:rsidRPr="003511D9">
        <w:rPr>
          <w:rStyle w:val="Emphasis"/>
          <w:highlight w:val="yellow"/>
        </w:rPr>
        <w:t>actual strategic effect</w:t>
      </w:r>
      <w:r w:rsidRPr="00F35F0D">
        <w:rPr>
          <w:sz w:val="16"/>
        </w:rPr>
        <w:t>.</w:t>
      </w:r>
    </w:p>
    <w:p w14:paraId="05A08C60" w14:textId="77777777" w:rsidR="00337581" w:rsidRPr="00337581" w:rsidRDefault="00337581" w:rsidP="00337581"/>
    <w:sectPr w:rsidR="00337581" w:rsidRPr="003375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B1"/>
    <w:family w:val="swiss"/>
    <w:notTrueType/>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Cambria"/>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panose1 w:val="020B0604020202020204"/>
    <w:charset w:val="00"/>
    <w:family w:val="roman"/>
    <w:pitch w:val="variable"/>
    <w:sig w:usb0="E0002AE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Times New Roman"/>
    <w:panose1 w:val="020B0604020202020204"/>
    <w:charset w:val="00"/>
    <w:family w:val="roman"/>
    <w:notTrueType/>
    <w:pitch w:val="variable"/>
    <w:sig w:usb0="00000087" w:usb1="00000000" w:usb2="00000000" w:usb3="00000000" w:csb0="0000009B" w:csb1="00000000"/>
  </w:font>
  <w:font w:name="Helvetica LT Std">
    <w:altName w:val="Arial"/>
    <w:panose1 w:val="00000000000000000000"/>
    <w:charset w:val="00"/>
    <w:family w:val="swiss"/>
    <w:notTrueType/>
    <w:pitch w:val="variable"/>
    <w:sig w:usb0="800002AF" w:usb1="5000204A" w:usb2="00000000" w:usb3="00000000" w:csb0="00000005" w:csb1="00000000"/>
  </w:font>
  <w:font w:name="Frutiger 45 Light">
    <w:altName w:val="Cambria"/>
    <w:panose1 w:val="020B0604020202020204"/>
    <w:charset w:val="00"/>
    <w:family w:val="roman"/>
    <w:notTrueType/>
    <w:pitch w:val="default"/>
  </w:font>
  <w:font w:name="Avenir LT Std 45 Book">
    <w:altName w:val="Calibri"/>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Lora">
    <w:panose1 w:val="020B0604020202020204"/>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B7DD1"/>
    <w:multiLevelType w:val="hybridMultilevel"/>
    <w:tmpl w:val="FD5EA4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A13340"/>
    <w:multiLevelType w:val="hybridMultilevel"/>
    <w:tmpl w:val="40F8B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4F5E0F"/>
    <w:multiLevelType w:val="hybridMultilevel"/>
    <w:tmpl w:val="78469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5"/>
  </w:num>
  <w:num w:numId="14">
    <w:abstractNumId w:val="14"/>
  </w:num>
  <w:num w:numId="15">
    <w:abstractNumId w:val="33"/>
  </w:num>
  <w:num w:numId="16">
    <w:abstractNumId w:val="30"/>
  </w:num>
  <w:num w:numId="17">
    <w:abstractNumId w:val="39"/>
  </w:num>
  <w:num w:numId="18">
    <w:abstractNumId w:val="32"/>
  </w:num>
  <w:num w:numId="19">
    <w:abstractNumId w:val="18"/>
  </w:num>
  <w:num w:numId="20">
    <w:abstractNumId w:val="22"/>
  </w:num>
  <w:num w:numId="21">
    <w:abstractNumId w:val="24"/>
  </w:num>
  <w:num w:numId="22">
    <w:abstractNumId w:val="28"/>
  </w:num>
  <w:num w:numId="23">
    <w:abstractNumId w:val="25"/>
  </w:num>
  <w:num w:numId="24">
    <w:abstractNumId w:val="38"/>
  </w:num>
  <w:num w:numId="25">
    <w:abstractNumId w:val="20"/>
  </w:num>
  <w:num w:numId="26">
    <w:abstractNumId w:val="16"/>
  </w:num>
  <w:num w:numId="27">
    <w:abstractNumId w:val="34"/>
  </w:num>
  <w:num w:numId="28">
    <w:abstractNumId w:val="29"/>
  </w:num>
  <w:num w:numId="29">
    <w:abstractNumId w:val="19"/>
  </w:num>
  <w:num w:numId="30">
    <w:abstractNumId w:val="35"/>
  </w:num>
  <w:num w:numId="31">
    <w:abstractNumId w:val="13"/>
  </w:num>
  <w:num w:numId="32">
    <w:abstractNumId w:val="21"/>
  </w:num>
  <w:num w:numId="33">
    <w:abstractNumId w:val="27"/>
  </w:num>
  <w:num w:numId="34">
    <w:abstractNumId w:val="36"/>
  </w:num>
  <w:num w:numId="35">
    <w:abstractNumId w:val="12"/>
  </w:num>
  <w:num w:numId="36">
    <w:abstractNumId w:val="17"/>
  </w:num>
  <w:num w:numId="37">
    <w:abstractNumId w:val="40"/>
  </w:num>
  <w:num w:numId="38">
    <w:abstractNumId w:val="3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E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4B5"/>
    <w:rsid w:val="00335A23"/>
    <w:rsid w:val="00337581"/>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5F4"/>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6D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FB0"/>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E1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FD"/>
    <w:rsid w:val="00B71625"/>
    <w:rsid w:val="00B75C54"/>
    <w:rsid w:val="00B81876"/>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91A"/>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C31D3"/>
  <w14:defaultImageDpi w14:val="300"/>
  <w15:docId w15:val="{8F7AA375-047F-0447-AA2D-DB09AC2D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191A"/>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D319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D319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D319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D3191A"/>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8F1FB0"/>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8F1FB0"/>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8F1FB0"/>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8F1FB0"/>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8F1FB0"/>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D319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191A"/>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uiPriority w:val="9"/>
    <w:rsid w:val="00D3191A"/>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Char Char Char Char1 Char,Char2 Char,Heading 2 Char Char2 Char Char,BlockText Char"/>
    <w:basedOn w:val="DefaultParagraphFont"/>
    <w:link w:val="Heading2"/>
    <w:uiPriority w:val="9"/>
    <w:rsid w:val="00D3191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D3191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D319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3191A"/>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3191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D3191A"/>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D3191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D3191A"/>
    <w:rPr>
      <w:color w:val="auto"/>
      <w:u w:val="none"/>
    </w:rPr>
  </w:style>
  <w:style w:type="paragraph" w:styleId="DocumentMap">
    <w:name w:val="Document Map"/>
    <w:basedOn w:val="Normal"/>
    <w:link w:val="DocumentMapChar"/>
    <w:uiPriority w:val="99"/>
    <w:unhideWhenUsed/>
    <w:rsid w:val="00D319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3191A"/>
    <w:rPr>
      <w:rFonts w:ascii="Lucida Grande" w:hAnsi="Lucida Grande" w:cs="Lucida Grande"/>
    </w:rPr>
  </w:style>
  <w:style w:type="paragraph" w:customStyle="1" w:styleId="Emphasis1">
    <w:name w:val="Emphasis1"/>
    <w:basedOn w:val="Normal"/>
    <w:link w:val="Emphasis"/>
    <w:autoRedefine/>
    <w:uiPriority w:val="20"/>
    <w:qFormat/>
    <w:rsid w:val="008F1FB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F1FB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Heading5Char">
    <w:name w:val="Heading 5 Char"/>
    <w:aliases w:val="Text Char,Blocks Char"/>
    <w:basedOn w:val="DefaultParagraphFont"/>
    <w:link w:val="Heading5"/>
    <w:uiPriority w:val="99"/>
    <w:rsid w:val="008F1FB0"/>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8F1FB0"/>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8F1FB0"/>
    <w:rPr>
      <w:rFonts w:ascii="Calibri" w:eastAsia="Times New Roman" w:hAnsi="Calibri" w:cs="Arial"/>
      <w:b/>
      <w:bCs/>
      <w:kern w:val="32"/>
    </w:rPr>
  </w:style>
  <w:style w:type="character" w:customStyle="1" w:styleId="Heading8Char">
    <w:name w:val="Heading 8 Char"/>
    <w:basedOn w:val="DefaultParagraphFont"/>
    <w:link w:val="Heading8"/>
    <w:rsid w:val="008F1FB0"/>
    <w:rPr>
      <w:rFonts w:ascii="Calibri" w:eastAsia="Times New Roman" w:hAnsi="Calibri" w:cs="Arial"/>
      <w:b/>
      <w:bCs/>
      <w:kern w:val="32"/>
      <w:u w:val="double"/>
    </w:rPr>
  </w:style>
  <w:style w:type="character" w:customStyle="1" w:styleId="Heading9Char">
    <w:name w:val="Heading 9 Char"/>
    <w:basedOn w:val="DefaultParagraphFont"/>
    <w:link w:val="Heading9"/>
    <w:rsid w:val="008F1FB0"/>
    <w:rPr>
      <w:rFonts w:ascii="Calibri" w:eastAsia="Times New Roman" w:hAnsi="Calibri" w:cs="Arial"/>
      <w:b/>
      <w:bCs/>
      <w:kern w:val="32"/>
      <w:sz w:val="32"/>
      <w:szCs w:val="32"/>
      <w:u w:val="single"/>
    </w:rPr>
  </w:style>
  <w:style w:type="character" w:customStyle="1" w:styleId="MicroTextChar">
    <w:name w:val="MicroText Char"/>
    <w:link w:val="MicroText"/>
    <w:rsid w:val="008F1FB0"/>
    <w:rPr>
      <w:rFonts w:ascii="Arial Narrow" w:hAnsi="Arial Narrow"/>
      <w:sz w:val="12"/>
    </w:rPr>
  </w:style>
  <w:style w:type="paragraph" w:customStyle="1" w:styleId="MicroText">
    <w:name w:val="MicroText"/>
    <w:basedOn w:val="Normal"/>
    <w:next w:val="Normal"/>
    <w:link w:val="MicroTextChar"/>
    <w:qFormat/>
    <w:rsid w:val="008F1FB0"/>
    <w:rPr>
      <w:rFonts w:ascii="Arial Narrow" w:hAnsi="Arial Narrow" w:cstheme="minorBidi"/>
      <w:sz w:val="12"/>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8F1FB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8F1FB0"/>
    <w:pPr>
      <w:ind w:left="720"/>
      <w:contextualSpacing/>
    </w:pPr>
  </w:style>
  <w:style w:type="character" w:customStyle="1" w:styleId="StyleBold">
    <w:name w:val="Style Bold"/>
    <w:basedOn w:val="DefaultParagraphFont"/>
    <w:uiPriority w:val="9"/>
    <w:qFormat/>
    <w:rsid w:val="008F1FB0"/>
    <w:rPr>
      <w:b/>
      <w:bCs/>
    </w:rPr>
  </w:style>
  <w:style w:type="paragraph" w:styleId="TOC1">
    <w:name w:val="toc 1"/>
    <w:aliases w:val="Index Basic,good index"/>
    <w:basedOn w:val="Normal"/>
    <w:next w:val="Normal"/>
    <w:autoRedefine/>
    <w:uiPriority w:val="39"/>
    <w:unhideWhenUsed/>
    <w:qFormat/>
    <w:rsid w:val="008F1FB0"/>
    <w:pPr>
      <w:spacing w:after="100"/>
    </w:pPr>
  </w:style>
  <w:style w:type="paragraph" w:styleId="TOC2">
    <w:name w:val="toc 2"/>
    <w:basedOn w:val="Normal"/>
    <w:next w:val="Normal"/>
    <w:autoRedefine/>
    <w:uiPriority w:val="39"/>
    <w:unhideWhenUsed/>
    <w:qFormat/>
    <w:rsid w:val="008F1FB0"/>
    <w:pPr>
      <w:spacing w:after="100"/>
      <w:ind w:left="220"/>
    </w:pPr>
  </w:style>
  <w:style w:type="paragraph" w:styleId="TOC3">
    <w:name w:val="toc 3"/>
    <w:basedOn w:val="Normal"/>
    <w:next w:val="Normal"/>
    <w:autoRedefine/>
    <w:uiPriority w:val="39"/>
    <w:unhideWhenUsed/>
    <w:qFormat/>
    <w:rsid w:val="008F1FB0"/>
    <w:pPr>
      <w:spacing w:after="100"/>
      <w:ind w:left="440"/>
    </w:pPr>
  </w:style>
  <w:style w:type="paragraph" w:styleId="Title">
    <w:name w:val="Title"/>
    <w:aliases w:val="Cites and Cards,UNDERLINE,Bold Underlined,title,Block Heading,Read This,Non Read Text"/>
    <w:basedOn w:val="Normal"/>
    <w:link w:val="TitleChar1"/>
    <w:uiPriority w:val="6"/>
    <w:qFormat/>
    <w:rsid w:val="008F1FB0"/>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10"/>
    <w:rsid w:val="008F1FB0"/>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8F1FB0"/>
    <w:rPr>
      <w:rFonts w:ascii="Calibri" w:hAnsi="Calibri" w:cs="Calibri"/>
      <w:u w:val="single"/>
    </w:rPr>
  </w:style>
  <w:style w:type="paragraph" w:customStyle="1" w:styleId="evidencetext">
    <w:name w:val="evidence text"/>
    <w:basedOn w:val="Normal"/>
    <w:link w:val="evidencetextChar1"/>
    <w:qFormat/>
    <w:rsid w:val="008F1FB0"/>
    <w:pPr>
      <w:ind w:left="432" w:right="432"/>
    </w:pPr>
    <w:rPr>
      <w:color w:val="000000"/>
    </w:rPr>
  </w:style>
  <w:style w:type="character" w:customStyle="1" w:styleId="evidencetextChar1">
    <w:name w:val="evidence text Char1"/>
    <w:link w:val="evidencetext"/>
    <w:rsid w:val="008F1FB0"/>
    <w:rPr>
      <w:rFonts w:ascii="Calibri" w:hAnsi="Calibri" w:cs="Calibri"/>
      <w:color w:val="000000"/>
      <w:sz w:val="22"/>
    </w:rPr>
  </w:style>
  <w:style w:type="paragraph" w:customStyle="1" w:styleId="UnderlinePara">
    <w:name w:val="Underline Para"/>
    <w:basedOn w:val="Normal"/>
    <w:uiPriority w:val="6"/>
    <w:qFormat/>
    <w:rsid w:val="008F1FB0"/>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8F1FB0"/>
  </w:style>
  <w:style w:type="character" w:styleId="UnresolvedMention">
    <w:name w:val="Unresolved Mention"/>
    <w:basedOn w:val="DefaultParagraphFont"/>
    <w:uiPriority w:val="99"/>
    <w:unhideWhenUsed/>
    <w:rsid w:val="008F1FB0"/>
    <w:rPr>
      <w:color w:val="605E5C"/>
      <w:shd w:val="clear" w:color="auto" w:fill="E1DFDD"/>
    </w:rPr>
  </w:style>
  <w:style w:type="paragraph" w:customStyle="1" w:styleId="loose">
    <w:name w:val="loose"/>
    <w:basedOn w:val="Normal"/>
    <w:rsid w:val="008F1FB0"/>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8F1FB0"/>
  </w:style>
  <w:style w:type="character" w:customStyle="1" w:styleId="cardChar">
    <w:name w:val="card Char"/>
    <w:aliases w:val="Bold Cite Char Char,Speed Cite Char"/>
    <w:rsid w:val="008F1FB0"/>
    <w:rPr>
      <w:lang w:val="en-US" w:eastAsia="en-US" w:bidi="ar-SA"/>
    </w:rPr>
  </w:style>
  <w:style w:type="character" w:customStyle="1" w:styleId="underline">
    <w:name w:val="underline"/>
    <w:qFormat/>
    <w:rsid w:val="008F1FB0"/>
    <w:rPr>
      <w:b/>
      <w:u w:val="single"/>
    </w:rPr>
  </w:style>
  <w:style w:type="paragraph" w:customStyle="1" w:styleId="BlockTitle">
    <w:name w:val="Block Title"/>
    <w:basedOn w:val="Heading1"/>
    <w:next w:val="Normal"/>
    <w:qFormat/>
    <w:rsid w:val="008F1FB0"/>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qFormat/>
    <w:rsid w:val="008F1FB0"/>
    <w:pPr>
      <w:spacing w:before="100" w:beforeAutospacing="1" w:after="100" w:afterAutospacing="1" w:line="240" w:lineRule="auto"/>
    </w:pPr>
    <w:rPr>
      <w:rFonts w:ascii="Times New Roman" w:eastAsia="Times New Roman" w:hAnsi="Times New Roman" w:cs="Times New Roman"/>
      <w:sz w:val="24"/>
    </w:rPr>
  </w:style>
  <w:style w:type="character" w:customStyle="1" w:styleId="Emphasis2">
    <w:name w:val="Emphasis2"/>
    <w:rsid w:val="008F1FB0"/>
    <w:rPr>
      <w:rFonts w:ascii="Franklin Gothic Heavy" w:hAnsi="Franklin Gothic Heavy"/>
      <w:iCs/>
      <w:u w:val="single"/>
    </w:rPr>
  </w:style>
  <w:style w:type="character" w:customStyle="1" w:styleId="apple-style-span">
    <w:name w:val="apple-style-span"/>
    <w:basedOn w:val="DefaultParagraphFont"/>
    <w:rsid w:val="008F1FB0"/>
  </w:style>
  <w:style w:type="character" w:customStyle="1" w:styleId="apple-converted-space">
    <w:name w:val="apple-converted-space"/>
    <w:basedOn w:val="DefaultParagraphFont"/>
    <w:qFormat/>
    <w:rsid w:val="008F1FB0"/>
  </w:style>
  <w:style w:type="paragraph" w:customStyle="1" w:styleId="Emphasize">
    <w:name w:val="Emphasize"/>
    <w:basedOn w:val="Normal"/>
    <w:uiPriority w:val="7"/>
    <w:qFormat/>
    <w:rsid w:val="008F1FB0"/>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8F1FB0"/>
    <w:rPr>
      <w:rFonts w:ascii="Arial Narrow" w:hAnsi="Arial Narrow"/>
      <w:u w:val="single"/>
    </w:rPr>
  </w:style>
  <w:style w:type="paragraph" w:customStyle="1" w:styleId="Style4">
    <w:name w:val="Style4"/>
    <w:basedOn w:val="Normal"/>
    <w:link w:val="Style4Char"/>
    <w:uiPriority w:val="99"/>
    <w:qFormat/>
    <w:rsid w:val="008F1FB0"/>
    <w:rPr>
      <w:rFonts w:ascii="Arial Narrow" w:hAnsi="Arial Narrow" w:cstheme="minorBidi"/>
      <w:sz w:val="24"/>
      <w:u w:val="single"/>
    </w:rPr>
  </w:style>
  <w:style w:type="paragraph" w:customStyle="1" w:styleId="CiteSpacing">
    <w:name w:val="Cite Spacing"/>
    <w:basedOn w:val="Normal"/>
    <w:uiPriority w:val="4"/>
    <w:qFormat/>
    <w:rsid w:val="008F1FB0"/>
    <w:pPr>
      <w:spacing w:before="60" w:after="60"/>
    </w:pPr>
  </w:style>
  <w:style w:type="character" w:customStyle="1" w:styleId="pmterms1">
    <w:name w:val="pmterms1"/>
    <w:basedOn w:val="DefaultParagraphFont"/>
    <w:rsid w:val="008F1FB0"/>
  </w:style>
  <w:style w:type="character" w:customStyle="1" w:styleId="Style1Char">
    <w:name w:val="Style1 Char"/>
    <w:basedOn w:val="DefaultParagraphFont"/>
    <w:uiPriority w:val="4"/>
    <w:rsid w:val="008F1FB0"/>
    <w:rPr>
      <w:rFonts w:eastAsia="SimSun"/>
      <w:sz w:val="20"/>
      <w:szCs w:val="24"/>
      <w:u w:val="single"/>
      <w:lang w:val="en-US" w:eastAsia="zh-CN" w:bidi="ar-SA"/>
    </w:rPr>
  </w:style>
  <w:style w:type="character" w:customStyle="1" w:styleId="qlabel">
    <w:name w:val="q_label"/>
    <w:basedOn w:val="DefaultParagraphFont"/>
    <w:rsid w:val="008F1FB0"/>
  </w:style>
  <w:style w:type="character" w:customStyle="1" w:styleId="alabel">
    <w:name w:val="a_label"/>
    <w:basedOn w:val="DefaultParagraphFont"/>
    <w:rsid w:val="008F1FB0"/>
  </w:style>
  <w:style w:type="character" w:customStyle="1" w:styleId="Style11pt">
    <w:name w:val="Style 11 pt"/>
    <w:basedOn w:val="DefaultParagraphFont"/>
    <w:rsid w:val="008F1FB0"/>
    <w:rPr>
      <w:sz w:val="20"/>
    </w:rPr>
  </w:style>
  <w:style w:type="character" w:customStyle="1" w:styleId="Style11ptUnderline">
    <w:name w:val="Style 11 pt Underline"/>
    <w:rsid w:val="008F1FB0"/>
    <w:rPr>
      <w:sz w:val="20"/>
      <w:u w:val="single"/>
    </w:rPr>
  </w:style>
  <w:style w:type="character" w:customStyle="1" w:styleId="StyleStyleUnderline411pt">
    <w:name w:val="Style Style Underline4 + 11 pt"/>
    <w:basedOn w:val="DefaultParagraphFont"/>
    <w:rsid w:val="008F1FB0"/>
    <w:rPr>
      <w:sz w:val="20"/>
      <w:u w:val="single"/>
    </w:rPr>
  </w:style>
  <w:style w:type="character" w:customStyle="1" w:styleId="StyleUnderline3">
    <w:name w:val="Style Underline3"/>
    <w:basedOn w:val="DefaultParagraphFont"/>
    <w:rsid w:val="008F1FB0"/>
    <w:rPr>
      <w:u w:val="single"/>
    </w:rPr>
  </w:style>
  <w:style w:type="character" w:customStyle="1" w:styleId="StyleStyleUnderline311pt">
    <w:name w:val="Style Style Underline3 + 11 pt"/>
    <w:basedOn w:val="DefaultParagraphFont"/>
    <w:rsid w:val="008F1FB0"/>
    <w:rPr>
      <w:sz w:val="20"/>
      <w:u w:val="single"/>
    </w:rPr>
  </w:style>
  <w:style w:type="character" w:customStyle="1" w:styleId="citation">
    <w:name w:val="citation"/>
    <w:basedOn w:val="DefaultParagraphFont"/>
    <w:rsid w:val="008F1FB0"/>
  </w:style>
  <w:style w:type="paragraph" w:styleId="BalloonText">
    <w:name w:val="Balloon Text"/>
    <w:basedOn w:val="Normal"/>
    <w:link w:val="BalloonTextChar"/>
    <w:uiPriority w:val="99"/>
    <w:unhideWhenUsed/>
    <w:rsid w:val="008F1FB0"/>
    <w:rPr>
      <w:rFonts w:ascii="Segoe UI" w:hAnsi="Segoe UI" w:cs="Segoe UI"/>
      <w:sz w:val="18"/>
      <w:szCs w:val="18"/>
    </w:rPr>
  </w:style>
  <w:style w:type="character" w:customStyle="1" w:styleId="BalloonTextChar">
    <w:name w:val="Balloon Text Char"/>
    <w:basedOn w:val="DefaultParagraphFont"/>
    <w:link w:val="BalloonText"/>
    <w:uiPriority w:val="99"/>
    <w:rsid w:val="008F1FB0"/>
    <w:rPr>
      <w:rFonts w:ascii="Segoe UI" w:hAnsi="Segoe UI" w:cs="Segoe UI"/>
      <w:sz w:val="18"/>
      <w:szCs w:val="18"/>
    </w:rPr>
  </w:style>
  <w:style w:type="paragraph" w:customStyle="1" w:styleId="Analytic">
    <w:name w:val="Analytic"/>
    <w:basedOn w:val="Normal"/>
    <w:link w:val="AnalyticChar"/>
    <w:uiPriority w:val="4"/>
    <w:qFormat/>
    <w:rsid w:val="008F1FB0"/>
    <w:pPr>
      <w:spacing w:before="40"/>
      <w:outlineLvl w:val="3"/>
    </w:pPr>
    <w:rPr>
      <w:b/>
      <w:sz w:val="26"/>
    </w:rPr>
  </w:style>
  <w:style w:type="character" w:customStyle="1" w:styleId="AnalyticChar">
    <w:name w:val="Analytic Char"/>
    <w:basedOn w:val="DefaultParagraphFont"/>
    <w:link w:val="Analytic"/>
    <w:uiPriority w:val="4"/>
    <w:rsid w:val="008F1FB0"/>
    <w:rPr>
      <w:rFonts w:ascii="Calibri" w:hAnsi="Calibri" w:cs="Calibri"/>
      <w:b/>
      <w:sz w:val="26"/>
    </w:rPr>
  </w:style>
  <w:style w:type="paragraph" w:styleId="CommentText">
    <w:name w:val="annotation text"/>
    <w:basedOn w:val="Normal"/>
    <w:link w:val="CommentTextChar"/>
    <w:uiPriority w:val="99"/>
    <w:unhideWhenUsed/>
    <w:rsid w:val="008F1FB0"/>
    <w:rPr>
      <w:szCs w:val="20"/>
    </w:rPr>
  </w:style>
  <w:style w:type="character" w:customStyle="1" w:styleId="CommentTextChar">
    <w:name w:val="Comment Text Char"/>
    <w:basedOn w:val="DefaultParagraphFont"/>
    <w:link w:val="CommentText"/>
    <w:uiPriority w:val="99"/>
    <w:rsid w:val="008F1FB0"/>
    <w:rPr>
      <w:rFonts w:ascii="Calibri" w:hAnsi="Calibri" w:cs="Calibri"/>
      <w:sz w:val="22"/>
      <w:szCs w:val="20"/>
    </w:rPr>
  </w:style>
  <w:style w:type="character" w:customStyle="1" w:styleId="CommentSubjectChar">
    <w:name w:val="Comment Subject Char"/>
    <w:basedOn w:val="CommentTextChar"/>
    <w:link w:val="CommentSubject"/>
    <w:uiPriority w:val="99"/>
    <w:rsid w:val="008F1FB0"/>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8F1FB0"/>
    <w:rPr>
      <w:rFonts w:ascii="Arial" w:hAnsi="Arial" w:cs="Arial"/>
      <w:b/>
      <w:bCs/>
    </w:rPr>
  </w:style>
  <w:style w:type="character" w:customStyle="1" w:styleId="CommentSubjectChar1">
    <w:name w:val="Comment Subject Char1"/>
    <w:basedOn w:val="CommentTextChar"/>
    <w:uiPriority w:val="99"/>
    <w:rsid w:val="008F1FB0"/>
    <w:rPr>
      <w:rFonts w:ascii="Calibri" w:hAnsi="Calibri" w:cs="Calibri"/>
      <w:b/>
      <w:bCs/>
      <w:sz w:val="22"/>
      <w:szCs w:val="20"/>
    </w:rPr>
  </w:style>
  <w:style w:type="character" w:styleId="CommentReference">
    <w:name w:val="annotation reference"/>
    <w:basedOn w:val="DefaultParagraphFont"/>
    <w:uiPriority w:val="99"/>
    <w:unhideWhenUsed/>
    <w:rsid w:val="008F1FB0"/>
    <w:rPr>
      <w:sz w:val="16"/>
      <w:szCs w:val="16"/>
    </w:rPr>
  </w:style>
  <w:style w:type="character" w:customStyle="1" w:styleId="a">
    <w:name w:val="a"/>
    <w:basedOn w:val="DefaultParagraphFont"/>
    <w:rsid w:val="008F1FB0"/>
  </w:style>
  <w:style w:type="paragraph" w:customStyle="1" w:styleId="BoldUnderline">
    <w:name w:val="BoldUnderline"/>
    <w:basedOn w:val="Normal"/>
    <w:link w:val="BoldUnderlineChar"/>
    <w:qFormat/>
    <w:rsid w:val="008F1FB0"/>
    <w:rPr>
      <w:rFonts w:eastAsia="Times New Roman"/>
      <w:b/>
      <w:u w:val="single"/>
    </w:rPr>
  </w:style>
  <w:style w:type="character" w:customStyle="1" w:styleId="BoldUnderlineChar">
    <w:name w:val="BoldUnderline Char"/>
    <w:basedOn w:val="DefaultParagraphFont"/>
    <w:link w:val="BoldUnderline"/>
    <w:rsid w:val="008F1FB0"/>
    <w:rPr>
      <w:rFonts w:ascii="Calibri" w:eastAsia="Times New Roman" w:hAnsi="Calibri" w:cs="Calibri"/>
      <w:b/>
      <w:sz w:val="22"/>
      <w:u w:val="single"/>
    </w:rPr>
  </w:style>
  <w:style w:type="character" w:styleId="PlaceholderText">
    <w:name w:val="Placeholder Text"/>
    <w:basedOn w:val="DefaultParagraphFont"/>
    <w:uiPriority w:val="99"/>
    <w:unhideWhenUsed/>
    <w:rsid w:val="008F1FB0"/>
    <w:rPr>
      <w:color w:val="808080"/>
    </w:rPr>
  </w:style>
  <w:style w:type="character" w:customStyle="1" w:styleId="BalloonTextChar1">
    <w:name w:val="Balloon Text Char1"/>
    <w:basedOn w:val="DefaultParagraphFont"/>
    <w:uiPriority w:val="99"/>
    <w:rsid w:val="008F1FB0"/>
    <w:rPr>
      <w:rFonts w:ascii="Segoe UI" w:hAnsi="Segoe UI" w:cs="Segoe UI"/>
      <w:sz w:val="18"/>
      <w:szCs w:val="18"/>
    </w:rPr>
  </w:style>
  <w:style w:type="character" w:customStyle="1" w:styleId="CommentTextChar1">
    <w:name w:val="Comment Text Char1"/>
    <w:basedOn w:val="DefaultParagraphFont"/>
    <w:uiPriority w:val="99"/>
    <w:rsid w:val="008F1FB0"/>
    <w:rPr>
      <w:rFonts w:ascii="Arial Narrow" w:hAnsi="Arial Narrow"/>
      <w:sz w:val="20"/>
      <w:szCs w:val="20"/>
    </w:rPr>
  </w:style>
  <w:style w:type="character" w:customStyle="1" w:styleId="Heading3CharCharCharChar2">
    <w:name w:val="Heading 3 Char Char Char Char2"/>
    <w:basedOn w:val="DefaultParagraphFont"/>
    <w:rsid w:val="008F1FB0"/>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8F1FB0"/>
    <w:rPr>
      <w:b/>
      <w:bCs/>
      <w:sz w:val="20"/>
      <w:u w:val="single"/>
    </w:rPr>
  </w:style>
  <w:style w:type="character" w:customStyle="1" w:styleId="StyleStyleUnderline311ptBold">
    <w:name w:val="Style Style Underline3 + 11 pt Bold"/>
    <w:basedOn w:val="DefaultParagraphFont"/>
    <w:rsid w:val="008F1FB0"/>
    <w:rPr>
      <w:b/>
      <w:bCs/>
      <w:sz w:val="20"/>
      <w:u w:val="single"/>
    </w:rPr>
  </w:style>
  <w:style w:type="paragraph" w:customStyle="1" w:styleId="StyleStyle411pt">
    <w:name w:val="Style Style4 + 11 pt"/>
    <w:basedOn w:val="Style4"/>
    <w:link w:val="StyleStyle411ptChar"/>
    <w:qFormat/>
    <w:rsid w:val="008F1FB0"/>
    <w:rPr>
      <w:rFonts w:ascii="Times New Roman" w:eastAsia="Times New Roman" w:hAnsi="Times New Roman" w:cs="Times New Roman"/>
    </w:rPr>
  </w:style>
  <w:style w:type="character" w:customStyle="1" w:styleId="StyleStyle411ptChar">
    <w:name w:val="Style Style4 + 11 pt Char"/>
    <w:basedOn w:val="Style4Char"/>
    <w:link w:val="StyleStyle411pt"/>
    <w:rsid w:val="008F1FB0"/>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8F1FB0"/>
    <w:rPr>
      <w:rFonts w:ascii="Times New Roman" w:eastAsia="Times New Roman" w:hAnsi="Times New Roman" w:cs="Times New Roman"/>
      <w:b/>
      <w:bCs/>
    </w:rPr>
  </w:style>
  <w:style w:type="character" w:customStyle="1" w:styleId="StyleStyle411ptBoldChar">
    <w:name w:val="Style Style4 + 11 pt Bold Char"/>
    <w:link w:val="StyleStyle411ptBold"/>
    <w:rsid w:val="008F1FB0"/>
    <w:rPr>
      <w:rFonts w:ascii="Times New Roman" w:eastAsia="Times New Roman" w:hAnsi="Times New Roman" w:cs="Times New Roman"/>
      <w:b/>
      <w:bCs/>
      <w:u w:val="single"/>
    </w:rPr>
  </w:style>
  <w:style w:type="paragraph" w:customStyle="1" w:styleId="Analytics">
    <w:name w:val="Analytics"/>
    <w:link w:val="AnalyticsChar"/>
    <w:uiPriority w:val="4"/>
    <w:qFormat/>
    <w:rsid w:val="008F1FB0"/>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8F1FB0"/>
    <w:rPr>
      <w:rFonts w:ascii="Calibri" w:eastAsiaTheme="majorEastAsia" w:hAnsi="Calibri" w:cstheme="majorBidi"/>
      <w:b/>
      <w:iCs/>
      <w:sz w:val="26"/>
      <w:szCs w:val="28"/>
    </w:rPr>
  </w:style>
  <w:style w:type="character" w:customStyle="1" w:styleId="Style1Char1">
    <w:name w:val="Style1 Char1"/>
    <w:basedOn w:val="DefaultParagraphFont"/>
    <w:rsid w:val="008F1FB0"/>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8F1FB0"/>
  </w:style>
  <w:style w:type="character" w:customStyle="1" w:styleId="Emph">
    <w:name w:val="Emph"/>
    <w:uiPriority w:val="1"/>
    <w:qFormat/>
    <w:rsid w:val="008F1FB0"/>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8F1FB0"/>
    <w:rPr>
      <w:sz w:val="20"/>
      <w:u w:val="single"/>
      <w:bdr w:val="single" w:sz="4" w:space="0" w:color="auto"/>
    </w:rPr>
  </w:style>
  <w:style w:type="paragraph" w:customStyle="1" w:styleId="StyleStyle112pt">
    <w:name w:val="Style Style1 + 12 pt"/>
    <w:basedOn w:val="Normal"/>
    <w:link w:val="StyleStyle112ptChar"/>
    <w:qFormat/>
    <w:rsid w:val="008F1FB0"/>
    <w:rPr>
      <w:rFonts w:eastAsia="SimSun"/>
      <w:u w:val="single"/>
      <w:lang w:eastAsia="zh-CN"/>
    </w:rPr>
  </w:style>
  <w:style w:type="character" w:customStyle="1" w:styleId="StyleStyle112ptChar">
    <w:name w:val="Style Style1 + 12 pt Char"/>
    <w:basedOn w:val="DefaultParagraphFont"/>
    <w:link w:val="StyleStyle112pt"/>
    <w:rsid w:val="008F1FB0"/>
    <w:rPr>
      <w:rFonts w:ascii="Calibri" w:eastAsia="SimSun" w:hAnsi="Calibri" w:cs="Calibri"/>
      <w:sz w:val="22"/>
      <w:u w:val="single"/>
      <w:lang w:eastAsia="zh-CN"/>
    </w:rPr>
  </w:style>
  <w:style w:type="character" w:customStyle="1" w:styleId="UnresolvedMention1">
    <w:name w:val="Unresolved Mention1"/>
    <w:basedOn w:val="DefaultParagraphFont"/>
    <w:uiPriority w:val="99"/>
    <w:unhideWhenUsed/>
    <w:rsid w:val="008F1FB0"/>
    <w:rPr>
      <w:color w:val="605E5C"/>
      <w:shd w:val="clear" w:color="auto" w:fill="E1DFDD"/>
    </w:rPr>
  </w:style>
  <w:style w:type="paragraph" w:customStyle="1" w:styleId="cardtext">
    <w:name w:val="card text"/>
    <w:basedOn w:val="Normal"/>
    <w:link w:val="cardtextChar"/>
    <w:qFormat/>
    <w:rsid w:val="008F1FB0"/>
    <w:pPr>
      <w:ind w:left="288" w:right="288"/>
    </w:pPr>
  </w:style>
  <w:style w:type="character" w:customStyle="1" w:styleId="cardtextChar">
    <w:name w:val="card text Char"/>
    <w:basedOn w:val="DefaultParagraphFont"/>
    <w:link w:val="cardtext"/>
    <w:rsid w:val="008F1FB0"/>
    <w:rPr>
      <w:rFonts w:ascii="Calibri" w:hAnsi="Calibri" w:cs="Calibri"/>
      <w:sz w:val="22"/>
    </w:rPr>
  </w:style>
  <w:style w:type="paragraph" w:customStyle="1" w:styleId="Nothing">
    <w:name w:val="Nothing"/>
    <w:link w:val="NothingChar"/>
    <w:qFormat/>
    <w:rsid w:val="008F1FB0"/>
    <w:pPr>
      <w:jc w:val="both"/>
    </w:pPr>
    <w:rPr>
      <w:rFonts w:ascii="Times New Roman" w:eastAsia="Calibri" w:hAnsi="Times New Roman" w:cs="Times New Roman"/>
      <w:sz w:val="20"/>
      <w:szCs w:val="20"/>
    </w:rPr>
  </w:style>
  <w:style w:type="paragraph" w:customStyle="1" w:styleId="Cards">
    <w:name w:val="Cards"/>
    <w:next w:val="Nothing"/>
    <w:link w:val="CardsChar"/>
    <w:qFormat/>
    <w:rsid w:val="008F1FB0"/>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8F1FB0"/>
    <w:rPr>
      <w:rFonts w:ascii="Times New Roman" w:eastAsia="Calibri" w:hAnsi="Times New Roman" w:cs="Times New Roman"/>
      <w:sz w:val="20"/>
      <w:szCs w:val="20"/>
    </w:rPr>
  </w:style>
  <w:style w:type="character" w:customStyle="1" w:styleId="NothingChar">
    <w:name w:val="Nothing Char"/>
    <w:basedOn w:val="DefaultParagraphFont"/>
    <w:link w:val="Nothing"/>
    <w:rsid w:val="008F1FB0"/>
    <w:rPr>
      <w:rFonts w:ascii="Times New Roman" w:eastAsia="Calibri" w:hAnsi="Times New Roman" w:cs="Times New Roman"/>
      <w:sz w:val="20"/>
      <w:szCs w:val="20"/>
    </w:rPr>
  </w:style>
  <w:style w:type="paragraph" w:customStyle="1" w:styleId="AuthorDate">
    <w:name w:val="AuthorDate"/>
    <w:next w:val="Nothing"/>
    <w:link w:val="AuthorDateChar"/>
    <w:qFormat/>
    <w:rsid w:val="008F1FB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F1FB0"/>
    <w:rPr>
      <w:rFonts w:ascii="Times New Roman" w:eastAsia="Calibri" w:hAnsi="Times New Roman" w:cs="Times New Roman"/>
      <w:b/>
      <w:szCs w:val="20"/>
      <w:u w:val="single"/>
    </w:rPr>
  </w:style>
  <w:style w:type="character" w:customStyle="1" w:styleId="CardsFont12pt">
    <w:name w:val="Cards + Font 12pt"/>
    <w:basedOn w:val="CardsChar"/>
    <w:uiPriority w:val="1"/>
    <w:rsid w:val="008F1FB0"/>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8F1FB0"/>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8F1FB0"/>
    <w:rPr>
      <w:rFonts w:ascii="Times New Roman" w:eastAsia="Calibri" w:hAnsi="Times New Roman" w:cs="Times New Roman"/>
      <w:szCs w:val="20"/>
      <w:u w:val="single"/>
    </w:rPr>
  </w:style>
  <w:style w:type="character" w:customStyle="1" w:styleId="FontStyle11">
    <w:name w:val="Font Style11"/>
    <w:basedOn w:val="DefaultParagraphFont"/>
    <w:uiPriority w:val="99"/>
    <w:rsid w:val="008F1FB0"/>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8F1FB0"/>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8F1FB0"/>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8F1FB0"/>
    <w:rPr>
      <w:rFonts w:ascii="Calibri" w:eastAsia="Calibri" w:hAnsi="Calibri" w:cs="Calibri"/>
      <w:sz w:val="22"/>
    </w:rPr>
  </w:style>
  <w:style w:type="paragraph" w:styleId="Footer">
    <w:name w:val="footer"/>
    <w:basedOn w:val="Normal"/>
    <w:link w:val="FooterChar"/>
    <w:uiPriority w:val="99"/>
    <w:rsid w:val="008F1FB0"/>
    <w:pPr>
      <w:tabs>
        <w:tab w:val="center" w:pos="4680"/>
        <w:tab w:val="right" w:pos="9360"/>
      </w:tabs>
    </w:pPr>
    <w:rPr>
      <w:rFonts w:eastAsia="Calibri"/>
    </w:rPr>
  </w:style>
  <w:style w:type="character" w:customStyle="1" w:styleId="FooterChar">
    <w:name w:val="Footer Char"/>
    <w:basedOn w:val="DefaultParagraphFont"/>
    <w:link w:val="Footer"/>
    <w:uiPriority w:val="99"/>
    <w:rsid w:val="008F1FB0"/>
    <w:rPr>
      <w:rFonts w:ascii="Calibri" w:eastAsia="Calibri" w:hAnsi="Calibri" w:cs="Calibri"/>
      <w:sz w:val="22"/>
    </w:rPr>
  </w:style>
  <w:style w:type="character" w:customStyle="1" w:styleId="Style8pt">
    <w:name w:val="Style 8 pt"/>
    <w:rsid w:val="008F1FB0"/>
    <w:rPr>
      <w:sz w:val="14"/>
    </w:rPr>
  </w:style>
  <w:style w:type="paragraph" w:styleId="Revision">
    <w:name w:val="Revision"/>
    <w:hidden/>
    <w:uiPriority w:val="99"/>
    <w:semiHidden/>
    <w:rsid w:val="008F1FB0"/>
    <w:rPr>
      <w:rFonts w:ascii="Arial Narrow" w:eastAsia="SimSun" w:hAnsi="Arial Narrow" w:cs="Calibri"/>
      <w:sz w:val="20"/>
      <w:szCs w:val="22"/>
    </w:rPr>
  </w:style>
  <w:style w:type="paragraph" w:customStyle="1" w:styleId="CiteReal">
    <w:name w:val="Cite Real"/>
    <w:basedOn w:val="Normal"/>
    <w:next w:val="Normal"/>
    <w:uiPriority w:val="99"/>
    <w:qFormat/>
    <w:rsid w:val="008F1FB0"/>
    <w:rPr>
      <w:rFonts w:eastAsia="MS Mincho"/>
      <w:b/>
      <w:sz w:val="24"/>
      <w:u w:val="single"/>
    </w:rPr>
  </w:style>
  <w:style w:type="paragraph" w:customStyle="1" w:styleId="TagText">
    <w:name w:val="TagText"/>
    <w:basedOn w:val="Normal"/>
    <w:uiPriority w:val="99"/>
    <w:qFormat/>
    <w:rsid w:val="008F1FB0"/>
    <w:pPr>
      <w:spacing w:before="200"/>
    </w:pPr>
    <w:rPr>
      <w:rFonts w:eastAsia="Times New Roman"/>
      <w:b/>
      <w:sz w:val="24"/>
    </w:rPr>
  </w:style>
  <w:style w:type="character" w:customStyle="1" w:styleId="UnderlineBold">
    <w:name w:val="Underline + Bold"/>
    <w:uiPriority w:val="1"/>
    <w:qFormat/>
    <w:rsid w:val="008F1FB0"/>
    <w:rPr>
      <w:b/>
      <w:bCs w:val="0"/>
      <w:sz w:val="20"/>
      <w:u w:val="single"/>
    </w:rPr>
  </w:style>
  <w:style w:type="character" w:customStyle="1" w:styleId="BoldUnderlineChar0">
    <w:name w:val="Bold Underline Char"/>
    <w:rsid w:val="008F1FB0"/>
    <w:rPr>
      <w:rFonts w:ascii="Georgia" w:hAnsi="Georgia" w:cs="Times New Roman"/>
      <w:b/>
      <w:sz w:val="20"/>
      <w:u w:val="single"/>
    </w:rPr>
  </w:style>
  <w:style w:type="character" w:styleId="PageNumber">
    <w:name w:val="page number"/>
    <w:aliases w:val="card ununderlined"/>
    <w:uiPriority w:val="99"/>
    <w:rsid w:val="008F1FB0"/>
  </w:style>
  <w:style w:type="paragraph" w:customStyle="1" w:styleId="citenon-bold">
    <w:name w:val="cite non-bold"/>
    <w:basedOn w:val="Normal"/>
    <w:link w:val="citenon-boldChar"/>
    <w:qFormat/>
    <w:rsid w:val="008F1FB0"/>
    <w:rPr>
      <w:rFonts w:eastAsia="Times New Roman"/>
      <w:szCs w:val="20"/>
    </w:rPr>
  </w:style>
  <w:style w:type="character" w:customStyle="1" w:styleId="citenon-boldChar">
    <w:name w:val="cite non-bold Char"/>
    <w:link w:val="citenon-bold"/>
    <w:rsid w:val="008F1FB0"/>
    <w:rPr>
      <w:rFonts w:ascii="Calibri" w:eastAsia="Times New Roman" w:hAnsi="Calibri" w:cs="Calibri"/>
      <w:sz w:val="22"/>
      <w:szCs w:val="20"/>
    </w:rPr>
  </w:style>
  <w:style w:type="character" w:customStyle="1" w:styleId="pnumber">
    <w:name w:val="pnumber"/>
    <w:rsid w:val="008F1FB0"/>
  </w:style>
  <w:style w:type="character" w:customStyle="1" w:styleId="ital">
    <w:name w:val="ital"/>
    <w:rsid w:val="008F1FB0"/>
  </w:style>
  <w:style w:type="character" w:customStyle="1" w:styleId="orgdiv">
    <w:name w:val="orgdiv"/>
    <w:rsid w:val="008F1FB0"/>
  </w:style>
  <w:style w:type="character" w:customStyle="1" w:styleId="orgname">
    <w:name w:val="orgname"/>
    <w:rsid w:val="008F1FB0"/>
  </w:style>
  <w:style w:type="character" w:customStyle="1" w:styleId="city">
    <w:name w:val="city"/>
    <w:rsid w:val="008F1FB0"/>
  </w:style>
  <w:style w:type="character" w:customStyle="1" w:styleId="state">
    <w:name w:val="state"/>
    <w:rsid w:val="008F1FB0"/>
  </w:style>
  <w:style w:type="character" w:customStyle="1" w:styleId="country">
    <w:name w:val="country"/>
    <w:rsid w:val="008F1FB0"/>
  </w:style>
  <w:style w:type="character" w:customStyle="1" w:styleId="il">
    <w:name w:val="il"/>
    <w:rsid w:val="008F1FB0"/>
  </w:style>
  <w:style w:type="character" w:customStyle="1" w:styleId="Style8pt1">
    <w:name w:val="Style 8 pt1"/>
    <w:rsid w:val="008F1FB0"/>
    <w:rPr>
      <w:rFonts w:ascii="Georgia" w:hAnsi="Georgia" w:hint="default"/>
      <w:sz w:val="16"/>
    </w:rPr>
  </w:style>
  <w:style w:type="character" w:styleId="Strong">
    <w:name w:val="Strong"/>
    <w:aliases w:val="8 pt font,Citation Char Char1 Char Char Char Char Char,Cut,Small 1"/>
    <w:uiPriority w:val="22"/>
    <w:qFormat/>
    <w:rsid w:val="008F1FB0"/>
    <w:rPr>
      <w:b/>
      <w:bCs/>
    </w:rPr>
  </w:style>
  <w:style w:type="numbering" w:customStyle="1" w:styleId="NoList1">
    <w:name w:val="No List1"/>
    <w:next w:val="NoList"/>
    <w:uiPriority w:val="99"/>
    <w:semiHidden/>
    <w:unhideWhenUsed/>
    <w:rsid w:val="008F1FB0"/>
  </w:style>
  <w:style w:type="paragraph" w:customStyle="1" w:styleId="2909F619802848F09E01365C32F34654">
    <w:name w:val="2909F619802848F09E01365C32F34654"/>
    <w:uiPriority w:val="99"/>
    <w:qFormat/>
    <w:rsid w:val="008F1FB0"/>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8F1FB0"/>
    <w:pPr>
      <w:keepNext/>
      <w:keepLines/>
    </w:pPr>
    <w:rPr>
      <w:rFonts w:eastAsia="Calibri"/>
      <w:b/>
      <w:sz w:val="24"/>
    </w:rPr>
  </w:style>
  <w:style w:type="character" w:customStyle="1" w:styleId="TagtemplateChar">
    <w:name w:val="Tagtemplate Char"/>
    <w:link w:val="Tagtemplate"/>
    <w:rsid w:val="008F1FB0"/>
    <w:rPr>
      <w:rFonts w:ascii="Calibri" w:eastAsia="Calibri" w:hAnsi="Calibri" w:cs="Calibri"/>
      <w:b/>
    </w:rPr>
  </w:style>
  <w:style w:type="paragraph" w:customStyle="1" w:styleId="Cite2">
    <w:name w:val="Cite 2"/>
    <w:basedOn w:val="Normal"/>
    <w:uiPriority w:val="99"/>
    <w:qFormat/>
    <w:rsid w:val="008F1FB0"/>
    <w:rPr>
      <w:rFonts w:eastAsia="MS Mincho"/>
      <w:b/>
      <w:sz w:val="24"/>
      <w:u w:val="single"/>
    </w:rPr>
  </w:style>
  <w:style w:type="character" w:customStyle="1" w:styleId="texto1">
    <w:name w:val="texto1"/>
    <w:rsid w:val="008F1FB0"/>
  </w:style>
  <w:style w:type="character" w:customStyle="1" w:styleId="EmphasizeThis">
    <w:name w:val="EmphasizeThis"/>
    <w:rsid w:val="008F1FB0"/>
    <w:rPr>
      <w:rFonts w:ascii="Georgia" w:hAnsi="Georgia"/>
      <w:b/>
      <w:iCs/>
      <w:sz w:val="24"/>
      <w:u w:val="thick"/>
    </w:rPr>
  </w:style>
  <w:style w:type="character" w:customStyle="1" w:styleId="DebateUnderline">
    <w:name w:val="Debate Underline"/>
    <w:qFormat/>
    <w:rsid w:val="008F1FB0"/>
    <w:rPr>
      <w:rFonts w:ascii="Times New Roman" w:hAnsi="Times New Roman"/>
      <w:sz w:val="20"/>
      <w:u w:val="thick"/>
    </w:rPr>
  </w:style>
  <w:style w:type="character" w:customStyle="1" w:styleId="Author-Date">
    <w:name w:val="Author-Date"/>
    <w:qFormat/>
    <w:rsid w:val="008F1FB0"/>
    <w:rPr>
      <w:rFonts w:ascii="Georgia" w:hAnsi="Georgia"/>
      <w:b/>
      <w:sz w:val="24"/>
    </w:rPr>
  </w:style>
  <w:style w:type="character" w:customStyle="1" w:styleId="CardsChar1">
    <w:name w:val="Cards Char1"/>
    <w:locked/>
    <w:rsid w:val="008F1FB0"/>
  </w:style>
  <w:style w:type="paragraph" w:customStyle="1" w:styleId="UnderlineS">
    <w:name w:val="Underline S"/>
    <w:basedOn w:val="Normal"/>
    <w:link w:val="UnderlineSChar"/>
    <w:qFormat/>
    <w:rsid w:val="008F1FB0"/>
    <w:pPr>
      <w:spacing w:after="200"/>
    </w:pPr>
    <w:rPr>
      <w:rFonts w:eastAsia="Calibri"/>
      <w:u w:val="single"/>
      <w:lang w:val="x-none" w:eastAsia="zh-CN"/>
    </w:rPr>
  </w:style>
  <w:style w:type="character" w:customStyle="1" w:styleId="UnderlineSChar">
    <w:name w:val="Underline S Char"/>
    <w:link w:val="UnderlineS"/>
    <w:rsid w:val="008F1FB0"/>
    <w:rPr>
      <w:rFonts w:ascii="Calibri" w:eastAsia="Calibri" w:hAnsi="Calibri" w:cs="Calibri"/>
      <w:sz w:val="22"/>
      <w:u w:val="single"/>
      <w:lang w:val="x-none" w:eastAsia="zh-CN"/>
    </w:rPr>
  </w:style>
  <w:style w:type="character" w:customStyle="1" w:styleId="BoldUnderlineCharChar">
    <w:name w:val="BoldUnderline Char Char"/>
    <w:locked/>
    <w:rsid w:val="008F1FB0"/>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8F1FB0"/>
    <w:rPr>
      <w:rFonts w:ascii="Calibri" w:eastAsia="Times New Roman" w:hAnsi="Calibri" w:cs="Times New Roman"/>
      <w:sz w:val="20"/>
      <w:szCs w:val="20"/>
    </w:rPr>
  </w:style>
  <w:style w:type="paragraph" w:styleId="BodyTextIndent3">
    <w:name w:val="Body Text Indent 3"/>
    <w:basedOn w:val="Normal"/>
    <w:link w:val="BodyTextIndent3Char"/>
    <w:uiPriority w:val="99"/>
    <w:rsid w:val="008F1FB0"/>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8F1FB0"/>
    <w:rPr>
      <w:rFonts w:ascii="Calibri" w:eastAsia="Calibri" w:hAnsi="Calibri" w:cs="Calibri"/>
      <w:sz w:val="16"/>
      <w:szCs w:val="16"/>
    </w:rPr>
  </w:style>
  <w:style w:type="character" w:customStyle="1" w:styleId="A5">
    <w:name w:val="A5"/>
    <w:uiPriority w:val="99"/>
    <w:rsid w:val="008F1FB0"/>
    <w:rPr>
      <w:rFonts w:ascii="Times New Roman" w:hAnsi="Times New Roman" w:cs="Times New Roman"/>
      <w:color w:val="000000"/>
      <w:sz w:val="13"/>
      <w:szCs w:val="13"/>
    </w:rPr>
  </w:style>
  <w:style w:type="paragraph" w:styleId="BodyText">
    <w:name w:val="Body Text"/>
    <w:aliases w:val="BT"/>
    <w:basedOn w:val="Normal"/>
    <w:link w:val="BodyTextChar"/>
    <w:qFormat/>
    <w:rsid w:val="008F1FB0"/>
    <w:rPr>
      <w:rFonts w:eastAsia="Times New Roman"/>
      <w:sz w:val="16"/>
      <w:szCs w:val="20"/>
    </w:rPr>
  </w:style>
  <w:style w:type="character" w:customStyle="1" w:styleId="BodyTextChar">
    <w:name w:val="Body Text Char"/>
    <w:aliases w:val="BT Char"/>
    <w:basedOn w:val="DefaultParagraphFont"/>
    <w:link w:val="BodyText"/>
    <w:rsid w:val="008F1FB0"/>
    <w:rPr>
      <w:rFonts w:ascii="Calibri" w:eastAsia="Times New Roman" w:hAnsi="Calibri" w:cs="Calibri"/>
      <w:sz w:val="16"/>
      <w:szCs w:val="20"/>
    </w:rPr>
  </w:style>
  <w:style w:type="paragraph" w:styleId="BodyText2">
    <w:name w:val="Body Text 2"/>
    <w:basedOn w:val="Normal"/>
    <w:link w:val="BodyText2Char"/>
    <w:uiPriority w:val="99"/>
    <w:qFormat/>
    <w:rsid w:val="008F1FB0"/>
    <w:rPr>
      <w:rFonts w:eastAsia="Times New Roman"/>
      <w:sz w:val="18"/>
      <w:szCs w:val="20"/>
    </w:rPr>
  </w:style>
  <w:style w:type="character" w:customStyle="1" w:styleId="BodyText2Char">
    <w:name w:val="Body Text 2 Char"/>
    <w:basedOn w:val="DefaultParagraphFont"/>
    <w:link w:val="BodyText2"/>
    <w:uiPriority w:val="99"/>
    <w:rsid w:val="008F1FB0"/>
    <w:rPr>
      <w:rFonts w:ascii="Calibri" w:eastAsia="Times New Roman" w:hAnsi="Calibri" w:cs="Calibri"/>
      <w:sz w:val="18"/>
      <w:szCs w:val="20"/>
    </w:rPr>
  </w:style>
  <w:style w:type="character" w:customStyle="1" w:styleId="smallChar">
    <w:name w:val="small Char"/>
    <w:rsid w:val="008F1FB0"/>
    <w:rPr>
      <w:rFonts w:eastAsia="Calibri"/>
      <w:sz w:val="16"/>
      <w:szCs w:val="22"/>
      <w:lang w:val="en-US" w:eastAsia="en-US" w:bidi="ar-SA"/>
    </w:rPr>
  </w:style>
  <w:style w:type="character" w:customStyle="1" w:styleId="CardTextChar0">
    <w:name w:val="Card Text Char"/>
    <w:rsid w:val="008F1FB0"/>
    <w:rPr>
      <w:rFonts w:ascii="Georgia" w:hAnsi="Georgia" w:cs="Times New Roman"/>
      <w:sz w:val="24"/>
    </w:rPr>
  </w:style>
  <w:style w:type="character" w:customStyle="1" w:styleId="underline2">
    <w:name w:val="underline2"/>
    <w:rsid w:val="008F1FB0"/>
    <w:rPr>
      <w:u w:val="single"/>
      <w:bdr w:val="none" w:sz="0" w:space="0" w:color="auto"/>
      <w:shd w:val="clear" w:color="auto" w:fill="B3B3B3"/>
    </w:rPr>
  </w:style>
  <w:style w:type="character" w:customStyle="1" w:styleId="StyleUnderlineBold">
    <w:name w:val="Style Underline + Bold"/>
    <w:rsid w:val="008F1FB0"/>
    <w:rPr>
      <w:b/>
      <w:bCs/>
      <w:u w:val="single"/>
    </w:rPr>
  </w:style>
  <w:style w:type="character" w:customStyle="1" w:styleId="st">
    <w:name w:val="st"/>
    <w:rsid w:val="008F1FB0"/>
  </w:style>
  <w:style w:type="character" w:customStyle="1" w:styleId="UnderliningChar">
    <w:name w:val="Underlining Char"/>
    <w:link w:val="Underlining"/>
    <w:locked/>
    <w:rsid w:val="008F1FB0"/>
    <w:rPr>
      <w:rFonts w:ascii="Arial Narrow" w:hAnsi="Arial Narrow"/>
      <w:u w:val="single"/>
    </w:rPr>
  </w:style>
  <w:style w:type="paragraph" w:customStyle="1" w:styleId="Underlining">
    <w:name w:val="Underlining"/>
    <w:basedOn w:val="Normal"/>
    <w:next w:val="Normal"/>
    <w:link w:val="UnderliningChar"/>
    <w:qFormat/>
    <w:rsid w:val="008F1FB0"/>
    <w:rPr>
      <w:rFonts w:ascii="Arial Narrow" w:hAnsi="Arial Narrow" w:cstheme="minorBidi"/>
      <w:sz w:val="24"/>
      <w:u w:val="single"/>
    </w:rPr>
  </w:style>
  <w:style w:type="paragraph" w:customStyle="1" w:styleId="Small">
    <w:name w:val="Small"/>
    <w:basedOn w:val="Normal"/>
    <w:next w:val="Normal"/>
    <w:qFormat/>
    <w:rsid w:val="008F1FB0"/>
    <w:pPr>
      <w:spacing w:after="200" w:line="276" w:lineRule="auto"/>
    </w:pPr>
    <w:rPr>
      <w:rFonts w:eastAsia="Calibri"/>
      <w:color w:val="000000"/>
      <w:sz w:val="16"/>
    </w:rPr>
  </w:style>
  <w:style w:type="character" w:customStyle="1" w:styleId="Underline-Highlighted">
    <w:name w:val="Underline-Highlighted"/>
    <w:uiPriority w:val="1"/>
    <w:qFormat/>
    <w:rsid w:val="008F1FB0"/>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8F1FB0"/>
    <w:rPr>
      <w:rFonts w:ascii="Arial Narrow" w:hAnsi="Arial Narrow"/>
      <w:b/>
      <w:sz w:val="26"/>
    </w:rPr>
  </w:style>
  <w:style w:type="character" w:customStyle="1" w:styleId="CardText1Char">
    <w:name w:val="Card Text 1 Char"/>
    <w:link w:val="CardText1"/>
    <w:rsid w:val="008F1FB0"/>
    <w:rPr>
      <w:rFonts w:ascii="Arial Narrow" w:hAnsi="Arial Narrow"/>
      <w:color w:val="000000"/>
      <w:u w:val="single"/>
    </w:rPr>
  </w:style>
  <w:style w:type="character" w:customStyle="1" w:styleId="CardText2Char">
    <w:name w:val="Card Text 2 Char"/>
    <w:link w:val="CardText2"/>
    <w:rsid w:val="008F1FB0"/>
    <w:rPr>
      <w:rFonts w:ascii="Arial Narrow" w:hAnsi="Arial Narrow"/>
      <w:b/>
      <w:color w:val="000000"/>
      <w:u w:val="single"/>
    </w:rPr>
  </w:style>
  <w:style w:type="character" w:customStyle="1" w:styleId="SmallText">
    <w:name w:val="SmallText"/>
    <w:rsid w:val="008F1FB0"/>
    <w:rPr>
      <w:color w:val="000000"/>
    </w:rPr>
  </w:style>
  <w:style w:type="character" w:customStyle="1" w:styleId="CitesChar1">
    <w:name w:val="Cites Char1"/>
    <w:rsid w:val="008F1FB0"/>
    <w:rPr>
      <w:b/>
      <w:szCs w:val="24"/>
      <w:u w:val="single"/>
      <w:lang w:val="en-US" w:eastAsia="en-US" w:bidi="ar-SA"/>
    </w:rPr>
  </w:style>
  <w:style w:type="character" w:customStyle="1" w:styleId="CardUnderlinedChar">
    <w:name w:val="Card Underlined Char"/>
    <w:rsid w:val="008F1FB0"/>
    <w:rPr>
      <w:rFonts w:ascii="Arial Narrow" w:hAnsi="Arial Narrow"/>
      <w:sz w:val="22"/>
      <w:szCs w:val="24"/>
      <w:u w:val="single"/>
      <w:lang w:val="en-US" w:eastAsia="en-US" w:bidi="ar-SA"/>
    </w:rPr>
  </w:style>
  <w:style w:type="paragraph" w:customStyle="1" w:styleId="TagCite">
    <w:name w:val="TagCite"/>
    <w:basedOn w:val="Normal"/>
    <w:uiPriority w:val="99"/>
    <w:qFormat/>
    <w:rsid w:val="008F1FB0"/>
    <w:rPr>
      <w:rFonts w:ascii="Garamond" w:eastAsia="Times New Roman" w:hAnsi="Garamond"/>
      <w:b/>
      <w:sz w:val="24"/>
    </w:rPr>
  </w:style>
  <w:style w:type="paragraph" w:customStyle="1" w:styleId="HeadingsBase">
    <w:name w:val="Headings Base"/>
    <w:basedOn w:val="Normal"/>
    <w:link w:val="HeadingsBaseChar"/>
    <w:qFormat/>
    <w:rsid w:val="008F1FB0"/>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8F1FB0"/>
    <w:rPr>
      <w:rFonts w:ascii="Calibri" w:eastAsia="Times New Roman" w:hAnsi="Calibri" w:cs="Calibri"/>
      <w:b/>
      <w:kern w:val="32"/>
      <w:sz w:val="32"/>
      <w:szCs w:val="20"/>
    </w:rPr>
  </w:style>
  <w:style w:type="character" w:customStyle="1" w:styleId="underline3">
    <w:name w:val="underline3"/>
    <w:rsid w:val="008F1FB0"/>
    <w:rPr>
      <w:u w:val="single"/>
      <w:bdr w:val="none" w:sz="0" w:space="0" w:color="auto"/>
      <w:shd w:val="clear" w:color="auto" w:fill="FFFF00"/>
    </w:rPr>
  </w:style>
  <w:style w:type="paragraph" w:customStyle="1" w:styleId="HeadingFake">
    <w:name w:val="Heading Fake"/>
    <w:basedOn w:val="Heading3"/>
    <w:uiPriority w:val="99"/>
    <w:qFormat/>
    <w:rsid w:val="008F1FB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8F1FB0"/>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8F1FB0"/>
  </w:style>
  <w:style w:type="paragraph" w:customStyle="1" w:styleId="SchoolWorksCited">
    <w:name w:val="School Works Cited"/>
    <w:basedOn w:val="SchoolPaper"/>
    <w:uiPriority w:val="99"/>
    <w:qFormat/>
    <w:rsid w:val="008F1FB0"/>
  </w:style>
  <w:style w:type="paragraph" w:customStyle="1" w:styleId="BlockQuote">
    <w:name w:val="Block Quote"/>
    <w:basedOn w:val="Normal"/>
    <w:uiPriority w:val="99"/>
    <w:qFormat/>
    <w:rsid w:val="008F1FB0"/>
    <w:pPr>
      <w:ind w:left="720" w:right="720"/>
    </w:pPr>
    <w:rPr>
      <w:rFonts w:eastAsia="Times New Roman"/>
      <w:kern w:val="32"/>
      <w:sz w:val="24"/>
      <w:szCs w:val="20"/>
    </w:rPr>
  </w:style>
  <w:style w:type="character" w:customStyle="1" w:styleId="menu">
    <w:name w:val="menu"/>
    <w:rsid w:val="008F1FB0"/>
  </w:style>
  <w:style w:type="paragraph" w:customStyle="1" w:styleId="PaperBody">
    <w:name w:val="Paper Body"/>
    <w:basedOn w:val="Normal"/>
    <w:uiPriority w:val="99"/>
    <w:qFormat/>
    <w:rsid w:val="008F1FB0"/>
    <w:pPr>
      <w:spacing w:line="480" w:lineRule="auto"/>
      <w:ind w:firstLine="720"/>
    </w:pPr>
    <w:rPr>
      <w:rFonts w:eastAsia="Times New Roman"/>
      <w:kern w:val="32"/>
    </w:rPr>
  </w:style>
  <w:style w:type="paragraph" w:customStyle="1" w:styleId="PaperCitation">
    <w:name w:val="Paper Citation"/>
    <w:basedOn w:val="Normal"/>
    <w:uiPriority w:val="99"/>
    <w:qFormat/>
    <w:rsid w:val="008F1FB0"/>
    <w:pPr>
      <w:spacing w:line="480" w:lineRule="auto"/>
      <w:ind w:left="720" w:hanging="720"/>
    </w:pPr>
    <w:rPr>
      <w:rFonts w:eastAsia="Times New Roman"/>
      <w:kern w:val="32"/>
      <w:szCs w:val="20"/>
    </w:rPr>
  </w:style>
  <w:style w:type="paragraph" w:customStyle="1" w:styleId="hat">
    <w:name w:val="hat"/>
    <w:basedOn w:val="Heading1"/>
    <w:link w:val="hatChar"/>
    <w:qFormat/>
    <w:rsid w:val="008F1FB0"/>
    <w:pPr>
      <w:suppressAutoHyphens/>
      <w:spacing w:before="6600" w:after="240"/>
    </w:pPr>
    <w:rPr>
      <w:rFonts w:eastAsia="Times New Roman" w:cs="Arial"/>
      <w:kern w:val="32"/>
    </w:rPr>
  </w:style>
  <w:style w:type="character" w:customStyle="1" w:styleId="hatChar">
    <w:name w:val="hat Char"/>
    <w:link w:val="hat"/>
    <w:rsid w:val="008F1FB0"/>
    <w:rPr>
      <w:rFonts w:ascii="Calibri" w:eastAsia="Times New Roman" w:hAnsi="Calibri" w:cs="Arial"/>
      <w:b/>
      <w:bCs/>
      <w:kern w:val="32"/>
      <w:sz w:val="52"/>
      <w:szCs w:val="32"/>
    </w:rPr>
  </w:style>
  <w:style w:type="character" w:customStyle="1" w:styleId="BoldUnderlining">
    <w:name w:val="Bold Underlining"/>
    <w:rsid w:val="008F1FB0"/>
    <w:rPr>
      <w:b/>
      <w:u w:val="single"/>
    </w:rPr>
  </w:style>
  <w:style w:type="paragraph" w:styleId="TOC4">
    <w:name w:val="toc 4"/>
    <w:basedOn w:val="Normal"/>
    <w:next w:val="Normal"/>
    <w:autoRedefine/>
    <w:uiPriority w:val="39"/>
    <w:rsid w:val="008F1FB0"/>
    <w:pPr>
      <w:spacing w:after="100"/>
      <w:ind w:left="600"/>
    </w:pPr>
    <w:rPr>
      <w:rFonts w:eastAsia="Times New Roman"/>
      <w:kern w:val="32"/>
      <w:szCs w:val="20"/>
    </w:rPr>
  </w:style>
  <w:style w:type="paragraph" w:styleId="TOC5">
    <w:name w:val="toc 5"/>
    <w:basedOn w:val="Normal"/>
    <w:next w:val="Normal"/>
    <w:autoRedefine/>
    <w:uiPriority w:val="39"/>
    <w:rsid w:val="008F1FB0"/>
    <w:pPr>
      <w:spacing w:after="100"/>
      <w:ind w:left="800"/>
    </w:pPr>
    <w:rPr>
      <w:rFonts w:eastAsia="Times New Roman"/>
      <w:kern w:val="32"/>
      <w:szCs w:val="20"/>
    </w:rPr>
  </w:style>
  <w:style w:type="paragraph" w:styleId="TOC6">
    <w:name w:val="toc 6"/>
    <w:basedOn w:val="Normal"/>
    <w:next w:val="Normal"/>
    <w:autoRedefine/>
    <w:uiPriority w:val="39"/>
    <w:rsid w:val="008F1FB0"/>
    <w:pPr>
      <w:spacing w:after="100"/>
      <w:ind w:left="1000"/>
    </w:pPr>
    <w:rPr>
      <w:rFonts w:eastAsia="Times New Roman"/>
      <w:kern w:val="32"/>
      <w:szCs w:val="20"/>
    </w:rPr>
  </w:style>
  <w:style w:type="paragraph" w:styleId="TOC7">
    <w:name w:val="toc 7"/>
    <w:basedOn w:val="Normal"/>
    <w:next w:val="Normal"/>
    <w:autoRedefine/>
    <w:uiPriority w:val="39"/>
    <w:rsid w:val="008F1FB0"/>
    <w:pPr>
      <w:spacing w:after="100"/>
      <w:ind w:left="1200"/>
    </w:pPr>
    <w:rPr>
      <w:rFonts w:eastAsia="Times New Roman"/>
      <w:kern w:val="32"/>
      <w:szCs w:val="20"/>
    </w:rPr>
  </w:style>
  <w:style w:type="paragraph" w:styleId="TOC8">
    <w:name w:val="toc 8"/>
    <w:basedOn w:val="Normal"/>
    <w:next w:val="Normal"/>
    <w:autoRedefine/>
    <w:uiPriority w:val="39"/>
    <w:rsid w:val="008F1FB0"/>
    <w:pPr>
      <w:spacing w:after="100"/>
      <w:ind w:left="1400"/>
    </w:pPr>
    <w:rPr>
      <w:rFonts w:eastAsia="Times New Roman"/>
      <w:kern w:val="32"/>
      <w:szCs w:val="20"/>
    </w:rPr>
  </w:style>
  <w:style w:type="paragraph" w:styleId="TOC9">
    <w:name w:val="toc 9"/>
    <w:basedOn w:val="Normal"/>
    <w:next w:val="Normal"/>
    <w:autoRedefine/>
    <w:uiPriority w:val="39"/>
    <w:rsid w:val="008F1FB0"/>
    <w:pPr>
      <w:spacing w:after="100"/>
      <w:ind w:left="1600"/>
    </w:pPr>
    <w:rPr>
      <w:rFonts w:eastAsia="Times New Roman"/>
      <w:kern w:val="32"/>
      <w:szCs w:val="20"/>
    </w:rPr>
  </w:style>
  <w:style w:type="paragraph" w:customStyle="1" w:styleId="WW-Default">
    <w:name w:val="WW-Default"/>
    <w:uiPriority w:val="99"/>
    <w:qFormat/>
    <w:rsid w:val="008F1FB0"/>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8F1FB0"/>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8F1FB0"/>
    <w:rPr>
      <w:rFonts w:ascii="Cambria" w:eastAsia="Times New Roman" w:hAnsi="Cambria" w:cs="Calibri"/>
      <w:i/>
      <w:iCs/>
      <w:color w:val="4F81BD"/>
      <w:spacing w:val="15"/>
    </w:rPr>
  </w:style>
  <w:style w:type="table" w:styleId="TableGrid">
    <w:name w:val="Table Grid"/>
    <w:basedOn w:val="TableNormal"/>
    <w:rsid w:val="008F1FB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8F1FB0"/>
  </w:style>
  <w:style w:type="character" w:customStyle="1" w:styleId="storyby">
    <w:name w:val="storyby"/>
    <w:rsid w:val="008F1FB0"/>
  </w:style>
  <w:style w:type="character" w:customStyle="1" w:styleId="7TimesNewRoman">
    <w:name w:val="7 Times New Roman"/>
    <w:rsid w:val="008F1FB0"/>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8F1FB0"/>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8F1FB0"/>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8F1FB0"/>
    <w:rPr>
      <w:kern w:val="32"/>
      <w:sz w:val="24"/>
    </w:rPr>
  </w:style>
  <w:style w:type="character" w:customStyle="1" w:styleId="CitesChar2">
    <w:name w:val="Cites Char2"/>
    <w:locked/>
    <w:rsid w:val="008F1FB0"/>
    <w:rPr>
      <w:rFonts w:ascii="Times New Roman" w:eastAsia="Times New Roman" w:hAnsi="Times New Roman"/>
      <w:b/>
      <w:bCs/>
    </w:rPr>
  </w:style>
  <w:style w:type="character" w:customStyle="1" w:styleId="itxtrst">
    <w:name w:val="itxtrst"/>
    <w:rsid w:val="008F1FB0"/>
  </w:style>
  <w:style w:type="character" w:customStyle="1" w:styleId="A-Underlining">
    <w:name w:val="A-Underlining"/>
    <w:rsid w:val="008F1FB0"/>
    <w:rPr>
      <w:rFonts w:ascii="Garamond" w:hAnsi="Garamond"/>
      <w:color w:val="auto"/>
      <w:sz w:val="24"/>
      <w:u w:val="single"/>
    </w:rPr>
  </w:style>
  <w:style w:type="paragraph" w:customStyle="1" w:styleId="B-TagCite">
    <w:name w:val="B-TagCite"/>
    <w:uiPriority w:val="99"/>
    <w:qFormat/>
    <w:rsid w:val="008F1FB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8F1FB0"/>
    <w:rPr>
      <w:b/>
      <w:noProof w:val="0"/>
      <w:sz w:val="22"/>
      <w:lang w:val="en-US" w:eastAsia="en-US" w:bidi="ar-SA"/>
    </w:rPr>
  </w:style>
  <w:style w:type="character" w:customStyle="1" w:styleId="fn">
    <w:name w:val="fn"/>
    <w:rsid w:val="008F1FB0"/>
  </w:style>
  <w:style w:type="character" w:customStyle="1" w:styleId="newsmain">
    <w:name w:val="news_main"/>
    <w:rsid w:val="008F1FB0"/>
  </w:style>
  <w:style w:type="paragraph" w:customStyle="1" w:styleId="UnderlinedText">
    <w:name w:val="Underlined Text"/>
    <w:basedOn w:val="Normal"/>
    <w:autoRedefine/>
    <w:uiPriority w:val="99"/>
    <w:qFormat/>
    <w:rsid w:val="008F1FB0"/>
    <w:pPr>
      <w:jc w:val="both"/>
    </w:pPr>
    <w:rPr>
      <w:rFonts w:eastAsia="Calibri"/>
      <w:b/>
      <w:sz w:val="24"/>
    </w:rPr>
  </w:style>
  <w:style w:type="character" w:customStyle="1" w:styleId="verdana">
    <w:name w:val="verdana"/>
    <w:rsid w:val="008F1FB0"/>
  </w:style>
  <w:style w:type="character" w:customStyle="1" w:styleId="vitstoryheadline">
    <w:name w:val="vitstoryheadline"/>
    <w:rsid w:val="008F1FB0"/>
  </w:style>
  <w:style w:type="paragraph" w:customStyle="1" w:styleId="NormalText">
    <w:name w:val="Normal Text"/>
    <w:basedOn w:val="Normal"/>
    <w:link w:val="NormalTextChar"/>
    <w:autoRedefine/>
    <w:qFormat/>
    <w:rsid w:val="008F1FB0"/>
    <w:pPr>
      <w:jc w:val="both"/>
    </w:pPr>
    <w:rPr>
      <w:rFonts w:eastAsia="Times New Roman"/>
      <w:szCs w:val="26"/>
      <w:lang w:val="x-none" w:eastAsia="ja-JP"/>
    </w:rPr>
  </w:style>
  <w:style w:type="character" w:customStyle="1" w:styleId="NormalTextChar">
    <w:name w:val="Normal Text Char"/>
    <w:link w:val="NormalText"/>
    <w:rsid w:val="008F1FB0"/>
    <w:rPr>
      <w:rFonts w:ascii="Calibri" w:eastAsia="Times New Roman" w:hAnsi="Calibri" w:cs="Calibri"/>
      <w:sz w:val="22"/>
      <w:szCs w:val="26"/>
      <w:lang w:val="x-none" w:eastAsia="ja-JP"/>
    </w:rPr>
  </w:style>
  <w:style w:type="character" w:customStyle="1" w:styleId="AuthorDate0">
    <w:name w:val="Author Date"/>
    <w:rsid w:val="008F1FB0"/>
    <w:rPr>
      <w:b/>
      <w:sz w:val="24"/>
      <w:u w:val="thick"/>
    </w:rPr>
  </w:style>
  <w:style w:type="paragraph" w:customStyle="1" w:styleId="HotRoute">
    <w:name w:val="Hot Route!"/>
    <w:basedOn w:val="Normal"/>
    <w:link w:val="HotRouteChar"/>
    <w:qFormat/>
    <w:rsid w:val="008F1FB0"/>
    <w:pPr>
      <w:ind w:left="144"/>
    </w:pPr>
    <w:rPr>
      <w:rFonts w:eastAsia="Times New Roman"/>
    </w:rPr>
  </w:style>
  <w:style w:type="character" w:customStyle="1" w:styleId="UnderlinedTextCharChar">
    <w:name w:val="Underlined Text Char Char"/>
    <w:rsid w:val="008F1FB0"/>
    <w:rPr>
      <w:rFonts w:cs="Arial"/>
      <w:bCs/>
      <w:noProof w:val="0"/>
      <w:szCs w:val="26"/>
      <w:u w:val="single"/>
      <w:lang w:val="en-US" w:eastAsia="en-US" w:bidi="ar-SA"/>
    </w:rPr>
  </w:style>
  <w:style w:type="character" w:customStyle="1" w:styleId="DocumentMapChar1">
    <w:name w:val="Document Map Char1"/>
    <w:uiPriority w:val="99"/>
    <w:rsid w:val="008F1FB0"/>
    <w:rPr>
      <w:rFonts w:ascii="Tahoma" w:hAnsi="Tahoma" w:cs="Tahoma"/>
      <w:sz w:val="16"/>
      <w:szCs w:val="16"/>
    </w:rPr>
  </w:style>
  <w:style w:type="character" w:customStyle="1" w:styleId="Author">
    <w:name w:val="Author"/>
    <w:aliases w:val="Style Date"/>
    <w:uiPriority w:val="1"/>
    <w:qFormat/>
    <w:rsid w:val="008F1FB0"/>
    <w:rPr>
      <w:b/>
      <w:sz w:val="24"/>
    </w:rPr>
  </w:style>
  <w:style w:type="character" w:customStyle="1" w:styleId="author0">
    <w:name w:val="author"/>
    <w:rsid w:val="008F1FB0"/>
    <w:rPr>
      <w:rFonts w:ascii="Times New Roman" w:hAnsi="Times New Roman"/>
      <w:b/>
      <w:sz w:val="24"/>
    </w:rPr>
  </w:style>
  <w:style w:type="character" w:customStyle="1" w:styleId="articletitle">
    <w:name w:val="articletitle"/>
    <w:rsid w:val="008F1FB0"/>
    <w:rPr>
      <w:rFonts w:cs="Times New Roman"/>
    </w:rPr>
  </w:style>
  <w:style w:type="character" w:customStyle="1" w:styleId="6pointChar">
    <w:name w:val="6 point Char"/>
    <w:rsid w:val="008F1FB0"/>
    <w:rPr>
      <w:rFonts w:cs="Times New Roman"/>
      <w:sz w:val="12"/>
      <w:lang w:val="en-US" w:eastAsia="en-US"/>
    </w:rPr>
  </w:style>
  <w:style w:type="character" w:customStyle="1" w:styleId="term1">
    <w:name w:val="term1"/>
    <w:rsid w:val="008F1FB0"/>
    <w:rPr>
      <w:b/>
      <w:bCs/>
    </w:rPr>
  </w:style>
  <w:style w:type="paragraph" w:customStyle="1" w:styleId="Minimize">
    <w:name w:val="Minimize"/>
    <w:basedOn w:val="Normal"/>
    <w:next w:val="Normal"/>
    <w:uiPriority w:val="99"/>
    <w:qFormat/>
    <w:rsid w:val="008F1FB0"/>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8F1FB0"/>
    <w:rPr>
      <w:sz w:val="12"/>
      <w:szCs w:val="24"/>
    </w:rPr>
  </w:style>
  <w:style w:type="character" w:customStyle="1" w:styleId="StyleThickunderline">
    <w:name w:val="Style Thick underline"/>
    <w:qFormat/>
    <w:rsid w:val="008F1FB0"/>
    <w:rPr>
      <w:u w:val="thick"/>
    </w:rPr>
  </w:style>
  <w:style w:type="character" w:customStyle="1" w:styleId="UnderlineTextChar">
    <w:name w:val="Underline Text Char"/>
    <w:link w:val="UnderlineText"/>
    <w:rsid w:val="008F1FB0"/>
    <w:rPr>
      <w:u w:val="single"/>
    </w:rPr>
  </w:style>
  <w:style w:type="numbering" w:customStyle="1" w:styleId="NoList2">
    <w:name w:val="No List2"/>
    <w:next w:val="NoList"/>
    <w:uiPriority w:val="99"/>
    <w:semiHidden/>
    <w:rsid w:val="008F1FB0"/>
  </w:style>
  <w:style w:type="paragraph" w:customStyle="1" w:styleId="underlined">
    <w:name w:val="underlined"/>
    <w:next w:val="Normal"/>
    <w:link w:val="underlinedChar"/>
    <w:autoRedefine/>
    <w:qFormat/>
    <w:rsid w:val="008F1FB0"/>
    <w:pPr>
      <w:contextualSpacing/>
    </w:pPr>
    <w:rPr>
      <w:rFonts w:ascii="Times New Roman" w:eastAsia="Malgun Gothic" w:hAnsi="Times New Roman" w:cs="Times New Roman"/>
      <w:u w:val="single"/>
    </w:rPr>
  </w:style>
  <w:style w:type="character" w:customStyle="1" w:styleId="underlinedChar">
    <w:name w:val="underlined Char"/>
    <w:link w:val="underlined"/>
    <w:rsid w:val="008F1FB0"/>
    <w:rPr>
      <w:rFonts w:ascii="Times New Roman" w:eastAsia="Malgun Gothic" w:hAnsi="Times New Roman" w:cs="Times New Roman"/>
      <w:u w:val="single"/>
    </w:rPr>
  </w:style>
  <w:style w:type="character" w:customStyle="1" w:styleId="Box">
    <w:name w:val="Box!"/>
    <w:rsid w:val="008F1FB0"/>
    <w:rPr>
      <w:rFonts w:ascii="Garamond" w:hAnsi="Garamond"/>
      <w:sz w:val="24"/>
      <w:u w:val="single"/>
      <w:bdr w:val="single" w:sz="4" w:space="0" w:color="auto"/>
    </w:rPr>
  </w:style>
  <w:style w:type="character" w:customStyle="1" w:styleId="citechar">
    <w:name w:val="citechar"/>
    <w:rsid w:val="008F1FB0"/>
  </w:style>
  <w:style w:type="character" w:customStyle="1" w:styleId="underlinechar">
    <w:name w:val="underlinechar"/>
    <w:rsid w:val="008F1FB0"/>
  </w:style>
  <w:style w:type="character" w:customStyle="1" w:styleId="CardUnderlineChar">
    <w:name w:val="Card Underline Char"/>
    <w:rsid w:val="008F1FB0"/>
    <w:rPr>
      <w:szCs w:val="24"/>
      <w:u w:val="single"/>
      <w:lang w:val="en-US" w:eastAsia="en-US" w:bidi="ar-SA"/>
    </w:rPr>
  </w:style>
  <w:style w:type="paragraph" w:customStyle="1" w:styleId="Default">
    <w:name w:val="Default"/>
    <w:uiPriority w:val="99"/>
    <w:qFormat/>
    <w:rsid w:val="008F1FB0"/>
    <w:pPr>
      <w:autoSpaceDE w:val="0"/>
      <w:autoSpaceDN w:val="0"/>
      <w:adjustRightInd w:val="0"/>
    </w:pPr>
    <w:rPr>
      <w:rFonts w:ascii="Times New Roman" w:eastAsia="Times New Roman" w:hAnsi="Times New Roman" w:cs="Times New Roman"/>
      <w:color w:val="000000"/>
    </w:rPr>
  </w:style>
  <w:style w:type="character" w:customStyle="1" w:styleId="blue">
    <w:name w:val="blue"/>
    <w:rsid w:val="008F1FB0"/>
  </w:style>
  <w:style w:type="character" w:customStyle="1" w:styleId="tagciteChar">
    <w:name w:val="tag/cite Char"/>
    <w:rsid w:val="008F1FB0"/>
    <w:rPr>
      <w:b/>
      <w:sz w:val="24"/>
      <w:lang w:val="en-US" w:eastAsia="en-US" w:bidi="ar-SA"/>
    </w:rPr>
  </w:style>
  <w:style w:type="character" w:customStyle="1" w:styleId="8pointChar">
    <w:name w:val="8 point Char"/>
    <w:rsid w:val="008F1FB0"/>
    <w:rPr>
      <w:sz w:val="16"/>
      <w:lang w:val="en-US" w:eastAsia="en-US" w:bidi="ar-SA"/>
    </w:rPr>
  </w:style>
  <w:style w:type="character" w:customStyle="1" w:styleId="BoldText12pt">
    <w:name w:val="Bold Text 12 pt"/>
    <w:rsid w:val="008F1FB0"/>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8F1FB0"/>
  </w:style>
  <w:style w:type="character" w:customStyle="1" w:styleId="person-name">
    <w:name w:val="person-name"/>
    <w:rsid w:val="008F1FB0"/>
  </w:style>
  <w:style w:type="paragraph" w:customStyle="1" w:styleId="CARD">
    <w:name w:val="CARD"/>
    <w:basedOn w:val="Normal"/>
    <w:link w:val="CARDChar1"/>
    <w:qFormat/>
    <w:rsid w:val="008F1FB0"/>
    <w:rPr>
      <w:rFonts w:eastAsia="Times New Roman"/>
      <w:szCs w:val="20"/>
    </w:rPr>
  </w:style>
  <w:style w:type="character" w:customStyle="1" w:styleId="CARDChar1">
    <w:name w:val="CARD Char"/>
    <w:link w:val="CARD"/>
    <w:rsid w:val="008F1FB0"/>
    <w:rPr>
      <w:rFonts w:ascii="Calibri" w:eastAsia="Times New Roman" w:hAnsi="Calibri" w:cs="Calibri"/>
      <w:sz w:val="22"/>
      <w:szCs w:val="20"/>
    </w:rPr>
  </w:style>
  <w:style w:type="paragraph" w:customStyle="1" w:styleId="Ununderlined">
    <w:name w:val="Ununderlined"/>
    <w:basedOn w:val="Normal"/>
    <w:link w:val="UnunderlinedChar"/>
    <w:qFormat/>
    <w:rsid w:val="008F1FB0"/>
    <w:pPr>
      <w:jc w:val="both"/>
    </w:pPr>
    <w:rPr>
      <w:rFonts w:eastAsia="SimSun"/>
      <w:sz w:val="12"/>
    </w:rPr>
  </w:style>
  <w:style w:type="character" w:customStyle="1" w:styleId="UnunderlinedChar">
    <w:name w:val="Ununderlined Char"/>
    <w:link w:val="Ununderlined"/>
    <w:rsid w:val="008F1FB0"/>
    <w:rPr>
      <w:rFonts w:ascii="Calibri" w:eastAsia="SimSun" w:hAnsi="Calibri" w:cs="Calibri"/>
      <w:sz w:val="12"/>
    </w:rPr>
  </w:style>
  <w:style w:type="paragraph" w:customStyle="1" w:styleId="Highlighting">
    <w:name w:val="Highlighting"/>
    <w:basedOn w:val="Normal"/>
    <w:link w:val="HighlightingChar"/>
    <w:autoRedefine/>
    <w:qFormat/>
    <w:rsid w:val="008F1FB0"/>
    <w:rPr>
      <w:rFonts w:eastAsia="SimSun"/>
      <w:sz w:val="24"/>
      <w:u w:val="thick"/>
    </w:rPr>
  </w:style>
  <w:style w:type="character" w:customStyle="1" w:styleId="HighlightingChar">
    <w:name w:val="Highlighting Char"/>
    <w:link w:val="Highlighting"/>
    <w:rsid w:val="008F1FB0"/>
    <w:rPr>
      <w:rFonts w:ascii="Calibri" w:eastAsia="SimSun" w:hAnsi="Calibri" w:cs="Calibri"/>
      <w:u w:val="thick"/>
    </w:rPr>
  </w:style>
  <w:style w:type="character" w:customStyle="1" w:styleId="highlight2">
    <w:name w:val="highlight2"/>
    <w:rsid w:val="008F1FB0"/>
    <w:rPr>
      <w:rFonts w:ascii="Arial" w:hAnsi="Arial"/>
      <w:b/>
      <w:sz w:val="19"/>
      <w:u w:val="thick"/>
      <w:bdr w:val="none" w:sz="0" w:space="0" w:color="auto"/>
      <w:shd w:val="clear" w:color="auto" w:fill="auto"/>
    </w:rPr>
  </w:style>
  <w:style w:type="character" w:customStyle="1" w:styleId="box0">
    <w:name w:val="box"/>
    <w:rsid w:val="008F1FB0"/>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8F1FB0"/>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8F1FB0"/>
    <w:rPr>
      <w:rFonts w:ascii="Calibri" w:eastAsia="Times New Roman" w:hAnsi="Calibri" w:cs="Arial"/>
      <w:bCs/>
      <w:iCs/>
      <w:smallCaps/>
      <w:sz w:val="20"/>
      <w:szCs w:val="20"/>
      <w:u w:val="double"/>
    </w:rPr>
  </w:style>
  <w:style w:type="character" w:customStyle="1" w:styleId="CharacterStyle1">
    <w:name w:val="Character Style 1"/>
    <w:rsid w:val="008F1FB0"/>
    <w:rPr>
      <w:rFonts w:ascii="Tahoma" w:hAnsi="Tahoma" w:cs="Tahoma" w:hint="default"/>
      <w:sz w:val="18"/>
      <w:szCs w:val="18"/>
    </w:rPr>
  </w:style>
  <w:style w:type="character" w:customStyle="1" w:styleId="UnderlineStyleChar7">
    <w:name w:val="Underline Style Char7"/>
    <w:rsid w:val="008F1FB0"/>
    <w:rPr>
      <w:rFonts w:ascii="Garamond" w:hAnsi="Garamond" w:hint="default"/>
      <w:sz w:val="22"/>
      <w:szCs w:val="24"/>
      <w:u w:val="single"/>
      <w:lang w:val="en-US" w:eastAsia="en-US" w:bidi="ar-SA"/>
    </w:rPr>
  </w:style>
  <w:style w:type="character" w:customStyle="1" w:styleId="StyleArial6ptBold">
    <w:name w:val="Style Arial 6 pt Bold"/>
    <w:rsid w:val="008F1FB0"/>
    <w:rPr>
      <w:rFonts w:ascii="Arial" w:hAnsi="Arial" w:cs="Arial" w:hint="default"/>
      <w:bCs/>
      <w:sz w:val="12"/>
    </w:rPr>
  </w:style>
  <w:style w:type="character" w:customStyle="1" w:styleId="Style11ptBoldUnderline">
    <w:name w:val="Style 11 pt Bold Underline"/>
    <w:rsid w:val="008F1FB0"/>
    <w:rPr>
      <w:b/>
      <w:bCs/>
      <w:sz w:val="20"/>
      <w:u w:val="single"/>
    </w:rPr>
  </w:style>
  <w:style w:type="paragraph" w:customStyle="1" w:styleId="teaserpermalink">
    <w:name w:val="teaser_permalink"/>
    <w:basedOn w:val="Normal"/>
    <w:uiPriority w:val="99"/>
    <w:qFormat/>
    <w:rsid w:val="008F1FB0"/>
    <w:pPr>
      <w:spacing w:before="100" w:beforeAutospacing="1" w:after="100" w:afterAutospacing="1"/>
    </w:pPr>
    <w:rPr>
      <w:rFonts w:eastAsia="Times New Roman"/>
      <w:sz w:val="24"/>
      <w:lang w:eastAsia="zh-CN"/>
    </w:rPr>
  </w:style>
  <w:style w:type="character" w:customStyle="1" w:styleId="Heading2Char5">
    <w:name w:val="Heading 2 Char5"/>
    <w:rsid w:val="008F1FB0"/>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8F1FB0"/>
    <w:rPr>
      <w:rFonts w:eastAsia="Calibri"/>
      <w:sz w:val="14"/>
    </w:rPr>
  </w:style>
  <w:style w:type="character" w:customStyle="1" w:styleId="SmalltextChar">
    <w:name w:val="Small text Char"/>
    <w:aliases w:val="Quote Char,Quote1 Char1"/>
    <w:link w:val="Smalltext0"/>
    <w:rsid w:val="008F1FB0"/>
    <w:rPr>
      <w:rFonts w:ascii="Calibri" w:eastAsia="Calibri" w:hAnsi="Calibri" w:cs="Calibri"/>
      <w:sz w:val="14"/>
    </w:rPr>
  </w:style>
  <w:style w:type="character" w:customStyle="1" w:styleId="TagGreg">
    <w:name w:val="TagGreg"/>
    <w:uiPriority w:val="1"/>
    <w:qFormat/>
    <w:rsid w:val="008F1FB0"/>
    <w:rPr>
      <w:b/>
      <w:sz w:val="24"/>
    </w:rPr>
  </w:style>
  <w:style w:type="character" w:customStyle="1" w:styleId="SmallText-New">
    <w:name w:val="Small Text - New"/>
    <w:rsid w:val="008F1FB0"/>
    <w:rPr>
      <w:rFonts w:ascii="Arial Narrow" w:hAnsi="Arial Narrow"/>
      <w:sz w:val="14"/>
    </w:rPr>
  </w:style>
  <w:style w:type="character" w:customStyle="1" w:styleId="Underlined-New">
    <w:name w:val="Underlined - New"/>
    <w:rsid w:val="008F1FB0"/>
    <w:rPr>
      <w:rFonts w:ascii="Arial Narrow" w:hAnsi="Arial Narrow"/>
      <w:sz w:val="16"/>
      <w:u w:val="single"/>
    </w:rPr>
  </w:style>
  <w:style w:type="character" w:customStyle="1" w:styleId="Boxing-New">
    <w:name w:val="Boxing - New"/>
    <w:rsid w:val="008F1FB0"/>
    <w:rPr>
      <w:rFonts w:ascii="Arial Narrow" w:hAnsi="Arial Narrow"/>
      <w:sz w:val="16"/>
      <w:u w:val="none"/>
      <w:bdr w:val="single" w:sz="4" w:space="0" w:color="auto"/>
    </w:rPr>
  </w:style>
  <w:style w:type="character" w:customStyle="1" w:styleId="hilite1">
    <w:name w:val="hilite1"/>
    <w:rsid w:val="008F1FB0"/>
    <w:rPr>
      <w:rFonts w:ascii="Arial Narrow" w:hAnsi="Arial Narrow"/>
      <w:sz w:val="18"/>
      <w:u w:val="single"/>
      <w:bdr w:val="none" w:sz="0" w:space="0" w:color="auto"/>
      <w:shd w:val="clear" w:color="auto" w:fill="00FF00"/>
    </w:rPr>
  </w:style>
  <w:style w:type="character" w:customStyle="1" w:styleId="term">
    <w:name w:val="term"/>
    <w:rsid w:val="008F1FB0"/>
  </w:style>
  <w:style w:type="character" w:customStyle="1" w:styleId="f">
    <w:name w:val="f"/>
    <w:rsid w:val="008F1FB0"/>
  </w:style>
  <w:style w:type="paragraph" w:customStyle="1" w:styleId="StyleStyle49pt">
    <w:name w:val="Style Style4 + 9 pt"/>
    <w:basedOn w:val="Style4"/>
    <w:link w:val="StyleStyle49ptChar"/>
    <w:qFormat/>
    <w:rsid w:val="008F1FB0"/>
    <w:rPr>
      <w:rFonts w:ascii="Times New Roman" w:eastAsia="Times New Roman" w:hAnsi="Times New Roman" w:cs="Times New Roman"/>
    </w:rPr>
  </w:style>
  <w:style w:type="character" w:customStyle="1" w:styleId="StyleStyle49ptChar">
    <w:name w:val="Style Style4 + 9 pt Char"/>
    <w:link w:val="StyleStyle49pt"/>
    <w:rsid w:val="008F1FB0"/>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8F1FB0"/>
    <w:rPr>
      <w:rFonts w:ascii="Times New Roman" w:eastAsia="Times New Roman" w:hAnsi="Times New Roman" w:cs="Times New Roman"/>
      <w:b/>
      <w:bCs/>
    </w:rPr>
  </w:style>
  <w:style w:type="character" w:customStyle="1" w:styleId="StyleStyle49ptBoldChar">
    <w:name w:val="Style Style4 + 9 pt Bold Char"/>
    <w:link w:val="StyleStyle49ptBold"/>
    <w:rsid w:val="008F1FB0"/>
    <w:rPr>
      <w:rFonts w:ascii="Times New Roman" w:eastAsia="Times New Roman" w:hAnsi="Times New Roman" w:cs="Times New Roman"/>
      <w:b/>
      <w:bCs/>
      <w:u w:val="single"/>
    </w:rPr>
  </w:style>
  <w:style w:type="character" w:customStyle="1" w:styleId="StyleDebateUnderline10pt">
    <w:name w:val="Style Debate Underline + 10 pt"/>
    <w:rsid w:val="008F1FB0"/>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8F1FB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F1FB0"/>
    <w:rPr>
      <w:rFonts w:ascii="Calibri" w:eastAsia="Times New Roman" w:hAnsi="Calibri" w:cs="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F1FB0"/>
    <w:rPr>
      <w:rFonts w:ascii="Times New Roman" w:eastAsia="Times New Roman" w:hAnsi="Times New Roman" w:cs="Times New Roman"/>
    </w:rPr>
  </w:style>
  <w:style w:type="character" w:customStyle="1" w:styleId="ssl01">
    <w:name w:val="ss_l01"/>
    <w:rsid w:val="008F1FB0"/>
    <w:rPr>
      <w:color w:val="000000"/>
      <w:sz w:val="32"/>
      <w:szCs w:val="32"/>
    </w:rPr>
  </w:style>
  <w:style w:type="paragraph" w:customStyle="1" w:styleId="Normaltag">
    <w:name w:val="Normal tag"/>
    <w:basedOn w:val="Normal"/>
    <w:link w:val="NormaltagChar"/>
    <w:uiPriority w:val="99"/>
    <w:qFormat/>
    <w:rsid w:val="008F1FB0"/>
    <w:rPr>
      <w:rFonts w:eastAsia="Times New Roman"/>
      <w:b/>
      <w:sz w:val="24"/>
      <w:szCs w:val="20"/>
    </w:rPr>
  </w:style>
  <w:style w:type="character" w:customStyle="1" w:styleId="NormaltagChar">
    <w:name w:val="Normal tag Char"/>
    <w:link w:val="Normaltag"/>
    <w:uiPriority w:val="99"/>
    <w:rsid w:val="008F1FB0"/>
    <w:rPr>
      <w:rFonts w:ascii="Calibri" w:eastAsia="Times New Roman" w:hAnsi="Calibri" w:cs="Calibri"/>
      <w:b/>
      <w:szCs w:val="20"/>
    </w:rPr>
  </w:style>
  <w:style w:type="paragraph" w:customStyle="1" w:styleId="Cardnon-underlined">
    <w:name w:val="Card non-underlined"/>
    <w:basedOn w:val="Normal"/>
    <w:link w:val="Cardnon-underlinedChar"/>
    <w:autoRedefine/>
    <w:uiPriority w:val="99"/>
    <w:qFormat/>
    <w:rsid w:val="008F1FB0"/>
    <w:rPr>
      <w:rFonts w:eastAsia="Times New Roman"/>
      <w:szCs w:val="20"/>
    </w:rPr>
  </w:style>
  <w:style w:type="character" w:customStyle="1" w:styleId="Cardnon-underlinedChar">
    <w:name w:val="Card non-underlined Char"/>
    <w:link w:val="Cardnon-underlined"/>
    <w:uiPriority w:val="99"/>
    <w:rsid w:val="008F1FB0"/>
    <w:rPr>
      <w:rFonts w:ascii="Calibri" w:eastAsia="Times New Roman" w:hAnsi="Calibri" w:cs="Calibri"/>
      <w:sz w:val="22"/>
      <w:szCs w:val="20"/>
    </w:rPr>
  </w:style>
  <w:style w:type="paragraph" w:customStyle="1" w:styleId="tiny">
    <w:name w:val="tiny"/>
    <w:next w:val="Normal"/>
    <w:link w:val="tinyChar"/>
    <w:autoRedefine/>
    <w:qFormat/>
    <w:rsid w:val="008F1FB0"/>
    <w:pPr>
      <w:contextualSpacing/>
    </w:pPr>
    <w:rPr>
      <w:rFonts w:ascii="Times New Roman" w:eastAsia="Malgun Gothic" w:hAnsi="Times New Roman" w:cs="Times New Roman"/>
      <w:sz w:val="20"/>
      <w:szCs w:val="20"/>
    </w:rPr>
  </w:style>
  <w:style w:type="character" w:customStyle="1" w:styleId="tinyChar">
    <w:name w:val="tiny Char"/>
    <w:link w:val="tiny"/>
    <w:rsid w:val="008F1FB0"/>
    <w:rPr>
      <w:rFonts w:ascii="Times New Roman" w:eastAsia="Malgun Gothic" w:hAnsi="Times New Roman" w:cs="Times New Roman"/>
      <w:sz w:val="20"/>
      <w:szCs w:val="20"/>
    </w:rPr>
  </w:style>
  <w:style w:type="character" w:customStyle="1" w:styleId="Style11Char">
    <w:name w:val="Style11 Char"/>
    <w:link w:val="Style11"/>
    <w:rsid w:val="008F1FB0"/>
    <w:rPr>
      <w:b/>
      <w:u w:val="thick"/>
    </w:rPr>
  </w:style>
  <w:style w:type="character" w:customStyle="1" w:styleId="Style12Char">
    <w:name w:val="Style12 Char"/>
    <w:link w:val="Style12"/>
    <w:rsid w:val="008F1FB0"/>
    <w:rPr>
      <w:b/>
      <w:u w:val="thick"/>
    </w:rPr>
  </w:style>
  <w:style w:type="character" w:customStyle="1" w:styleId="Heading4Char1">
    <w:name w:val="Heading 4 Char1"/>
    <w:aliases w:val="No Spacing2111 Char1"/>
    <w:qFormat/>
    <w:rsid w:val="008F1FB0"/>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8F1FB0"/>
    <w:pPr>
      <w:spacing w:after="240"/>
      <w:jc w:val="center"/>
    </w:pPr>
    <w:rPr>
      <w:rFonts w:eastAsia="Times New Roman"/>
      <w:b/>
      <w:sz w:val="32"/>
      <w:szCs w:val="20"/>
      <w:u w:val="single"/>
    </w:rPr>
  </w:style>
  <w:style w:type="paragraph" w:customStyle="1" w:styleId="TxBrp1">
    <w:name w:val="TxBr_p1"/>
    <w:basedOn w:val="Normal"/>
    <w:uiPriority w:val="99"/>
    <w:qFormat/>
    <w:rsid w:val="008F1FB0"/>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8F1FB0"/>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8F1FB0"/>
    <w:rPr>
      <w:color w:val="auto"/>
    </w:rPr>
  </w:style>
  <w:style w:type="character" w:customStyle="1" w:styleId="BodyTextIndentChar">
    <w:name w:val="Body Text Indent Char"/>
    <w:basedOn w:val="DefaultParagraphFont"/>
    <w:link w:val="BodyTextIndent"/>
    <w:rsid w:val="008F1FB0"/>
    <w:rPr>
      <w:rFonts w:ascii="Times New Roman" w:eastAsia="Times New Roman" w:hAnsi="Times New Roman" w:cs="Times New Roman"/>
    </w:rPr>
  </w:style>
  <w:style w:type="character" w:styleId="FootnoteReference">
    <w:name w:val="footnote reference"/>
    <w:rsid w:val="008F1FB0"/>
    <w:rPr>
      <w:color w:val="000000"/>
    </w:rPr>
  </w:style>
  <w:style w:type="character" w:customStyle="1" w:styleId="allocatoragentsleft">
    <w:name w:val="al_locatoragentsleft"/>
    <w:rsid w:val="008F1FB0"/>
  </w:style>
  <w:style w:type="character" w:customStyle="1" w:styleId="grey10">
    <w:name w:val="grey10"/>
    <w:rsid w:val="008F1FB0"/>
  </w:style>
  <w:style w:type="character" w:styleId="HTMLTypewriter">
    <w:name w:val="HTML Typewriter"/>
    <w:unhideWhenUsed/>
    <w:rsid w:val="008F1FB0"/>
    <w:rPr>
      <w:rFonts w:ascii="Courier New" w:eastAsia="Times New Roman" w:hAnsi="Courier New" w:cs="Courier New"/>
      <w:sz w:val="20"/>
      <w:szCs w:val="20"/>
    </w:rPr>
  </w:style>
  <w:style w:type="character" w:customStyle="1" w:styleId="caps">
    <w:name w:val="caps"/>
    <w:rsid w:val="008F1FB0"/>
  </w:style>
  <w:style w:type="paragraph" w:styleId="HTMLPreformatted">
    <w:name w:val="HTML Preformatted"/>
    <w:basedOn w:val="Normal"/>
    <w:link w:val="HTMLPreformattedChar"/>
    <w:uiPriority w:val="99"/>
    <w:unhideWhenUsed/>
    <w:rsid w:val="008F1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F1FB0"/>
    <w:rPr>
      <w:rFonts w:ascii="Courier New" w:eastAsia="Times New Roman" w:hAnsi="Courier New" w:cs="Courier New"/>
      <w:sz w:val="22"/>
      <w:szCs w:val="20"/>
    </w:rPr>
  </w:style>
  <w:style w:type="character" w:customStyle="1" w:styleId="Style12ptBoldUnderline1">
    <w:name w:val="Style 12 pt Bold Underline1"/>
    <w:rsid w:val="008F1FB0"/>
    <w:rPr>
      <w:b/>
      <w:bCs/>
      <w:sz w:val="24"/>
      <w:u w:val="single"/>
    </w:rPr>
  </w:style>
  <w:style w:type="character" w:customStyle="1" w:styleId="UnderlinesCharChar">
    <w:name w:val="Underlines Char Char"/>
    <w:rsid w:val="008F1FB0"/>
    <w:rPr>
      <w:rFonts w:cs="Arial"/>
      <w:b/>
      <w:bCs/>
      <w:noProof w:val="0"/>
      <w:sz w:val="22"/>
      <w:szCs w:val="26"/>
      <w:u w:val="single"/>
      <w:lang w:val="en-US" w:eastAsia="en-US" w:bidi="ar-SA"/>
    </w:rPr>
  </w:style>
  <w:style w:type="paragraph" w:customStyle="1" w:styleId="Carding">
    <w:name w:val="Carding"/>
    <w:basedOn w:val="Normal"/>
    <w:uiPriority w:val="99"/>
    <w:qFormat/>
    <w:rsid w:val="008F1FB0"/>
    <w:rPr>
      <w:rFonts w:eastAsia="Times New Roman"/>
      <w:sz w:val="18"/>
    </w:rPr>
  </w:style>
  <w:style w:type="paragraph" w:customStyle="1" w:styleId="Style3">
    <w:name w:val="Style3"/>
    <w:basedOn w:val="Normal"/>
    <w:link w:val="Style3Char"/>
    <w:uiPriority w:val="99"/>
    <w:qFormat/>
    <w:rsid w:val="008F1FB0"/>
    <w:rPr>
      <w:rFonts w:eastAsia="Times New Roman"/>
      <w:b/>
    </w:rPr>
  </w:style>
  <w:style w:type="character" w:customStyle="1" w:styleId="Style3Char">
    <w:name w:val="Style3 Char"/>
    <w:link w:val="Style3"/>
    <w:uiPriority w:val="99"/>
    <w:rsid w:val="008F1FB0"/>
    <w:rPr>
      <w:rFonts w:ascii="Calibri" w:eastAsia="Times New Roman" w:hAnsi="Calibri" w:cs="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8F1FB0"/>
    <w:rPr>
      <w:rFonts w:ascii="Arial Narrow" w:hAnsi="Arial Narrow"/>
      <w:b/>
      <w:noProof w:val="0"/>
      <w:sz w:val="22"/>
      <w:szCs w:val="60"/>
      <w:lang w:val="en-US" w:eastAsia="en-US" w:bidi="ar-SA"/>
    </w:rPr>
  </w:style>
  <w:style w:type="character" w:customStyle="1" w:styleId="aunderline">
    <w:name w:val="aunderline"/>
    <w:qFormat/>
    <w:rsid w:val="008F1FB0"/>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8F1FB0"/>
    <w:rPr>
      <w:b/>
      <w:noProof w:val="0"/>
      <w:sz w:val="24"/>
      <w:lang w:val="en-US" w:eastAsia="en-US" w:bidi="ar-SA"/>
    </w:rPr>
  </w:style>
  <w:style w:type="character" w:customStyle="1" w:styleId="Taggin-New">
    <w:name w:val="Taggin - New"/>
    <w:rsid w:val="008F1FB0"/>
    <w:rPr>
      <w:rFonts w:ascii="Arial Narrow" w:hAnsi="Arial Narrow"/>
      <w:b/>
      <w:sz w:val="22"/>
    </w:rPr>
  </w:style>
  <w:style w:type="character" w:customStyle="1" w:styleId="27">
    <w:name w:val="27"/>
    <w:rsid w:val="008F1FB0"/>
    <w:rPr>
      <w:rFonts w:cs="Arial"/>
      <w:bCs/>
      <w:sz w:val="20"/>
      <w:u w:val="single"/>
      <w:lang w:val="en-US" w:eastAsia="en-US" w:bidi="ar-SA"/>
    </w:rPr>
  </w:style>
  <w:style w:type="character" w:customStyle="1" w:styleId="ilad">
    <w:name w:val="il_ad"/>
    <w:rsid w:val="008F1FB0"/>
  </w:style>
  <w:style w:type="paragraph" w:customStyle="1" w:styleId="CardsHighlighted">
    <w:name w:val="Cards Highlighted"/>
    <w:next w:val="Normal"/>
    <w:link w:val="CardsHighlightedChar"/>
    <w:qFormat/>
    <w:rsid w:val="008F1FB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8F1FB0"/>
    <w:rPr>
      <w:rFonts w:ascii="Times New Roman" w:eastAsia="Calibri" w:hAnsi="Times New Roman" w:cs="Times New Roman"/>
      <w:szCs w:val="20"/>
      <w:u w:val="single"/>
      <w:shd w:val="clear" w:color="auto" w:fill="00FFFF"/>
    </w:rPr>
  </w:style>
  <w:style w:type="character" w:customStyle="1" w:styleId="CardUnderlined">
    <w:name w:val="Card Underlined"/>
    <w:rsid w:val="008F1FB0"/>
    <w:rPr>
      <w:rFonts w:ascii="Garamond" w:hAnsi="Garamond"/>
      <w:sz w:val="22"/>
      <w:szCs w:val="24"/>
      <w:u w:val="single"/>
      <w:lang w:val="en-US" w:eastAsia="en-US" w:bidi="ar-SA"/>
    </w:rPr>
  </w:style>
  <w:style w:type="paragraph" w:customStyle="1" w:styleId="Style2">
    <w:name w:val="Style2"/>
    <w:basedOn w:val="Heading4"/>
    <w:uiPriority w:val="99"/>
    <w:qFormat/>
    <w:rsid w:val="008F1FB0"/>
    <w:pPr>
      <w:spacing w:before="0"/>
    </w:pPr>
    <w:rPr>
      <w:rFonts w:eastAsia="Times New Roman" w:cs="Times New Roman"/>
      <w:caps/>
      <w:szCs w:val="20"/>
    </w:rPr>
  </w:style>
  <w:style w:type="character" w:customStyle="1" w:styleId="StyleStyle4CharTimesNewRoman11pt">
    <w:name w:val="Style Style4 Char + Times New Roman 11 pt"/>
    <w:rsid w:val="008F1FB0"/>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8F1FB0"/>
    <w:rPr>
      <w:rFonts w:ascii="Times New Roman" w:hAnsi="Times New Roman"/>
      <w:b/>
      <w:bCs/>
      <w:sz w:val="20"/>
      <w:szCs w:val="24"/>
      <w:u w:val="single"/>
      <w:lang w:val="en-US" w:eastAsia="en-US" w:bidi="ar-SA"/>
    </w:rPr>
  </w:style>
  <w:style w:type="character" w:customStyle="1" w:styleId="SmallFontChar">
    <w:name w:val="Small Font Char"/>
    <w:link w:val="SmallFont"/>
    <w:rsid w:val="008F1FB0"/>
    <w:rPr>
      <w:sz w:val="14"/>
      <w:szCs w:val="18"/>
    </w:rPr>
  </w:style>
  <w:style w:type="paragraph" w:customStyle="1" w:styleId="SmallFont">
    <w:name w:val="Small Font"/>
    <w:basedOn w:val="Normal"/>
    <w:link w:val="SmallFontChar"/>
    <w:qFormat/>
    <w:rsid w:val="008F1FB0"/>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uiPriority w:val="99"/>
    <w:qFormat/>
    <w:rsid w:val="008F1FB0"/>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8F1FB0"/>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8F1FB0"/>
    <w:rPr>
      <w:b/>
      <w:sz w:val="22"/>
    </w:rPr>
  </w:style>
  <w:style w:type="character" w:customStyle="1" w:styleId="wikiexternallink">
    <w:name w:val="wikiexternallink"/>
    <w:rsid w:val="008F1FB0"/>
  </w:style>
  <w:style w:type="character" w:customStyle="1" w:styleId="senselabelstart">
    <w:name w:val="sense_label start"/>
    <w:rsid w:val="008F1FB0"/>
  </w:style>
  <w:style w:type="character" w:customStyle="1" w:styleId="sensecontent">
    <w:name w:val="sense_content"/>
    <w:rsid w:val="008F1FB0"/>
  </w:style>
  <w:style w:type="character" w:customStyle="1" w:styleId="vi">
    <w:name w:val="vi"/>
    <w:rsid w:val="008F1FB0"/>
  </w:style>
  <w:style w:type="character" w:customStyle="1" w:styleId="pagetitle">
    <w:name w:val="pagetitle"/>
    <w:rsid w:val="008F1FB0"/>
  </w:style>
  <w:style w:type="paragraph" w:customStyle="1" w:styleId="text">
    <w:name w:val="text"/>
    <w:basedOn w:val="Normal"/>
    <w:uiPriority w:val="99"/>
    <w:qFormat/>
    <w:rsid w:val="008F1FB0"/>
    <w:pPr>
      <w:spacing w:before="100" w:beforeAutospacing="1" w:after="100" w:afterAutospacing="1"/>
    </w:pPr>
    <w:rPr>
      <w:rFonts w:eastAsia="Times New Roman"/>
      <w:sz w:val="24"/>
    </w:rPr>
  </w:style>
  <w:style w:type="character" w:customStyle="1" w:styleId="wikigeneratedlinkcontent">
    <w:name w:val="wikigeneratedlinkcontent"/>
    <w:rsid w:val="008F1FB0"/>
  </w:style>
  <w:style w:type="character" w:customStyle="1" w:styleId="StyleUnderlineCharChar9ptBold1">
    <w:name w:val="Style Underline Char Char + 9 pt Bold1"/>
    <w:rsid w:val="008F1FB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F1FB0"/>
    <w:rPr>
      <w:rFonts w:ascii="Times New Roman" w:hAnsi="Times New Roman"/>
      <w:sz w:val="20"/>
      <w:szCs w:val="24"/>
      <w:u w:val="single"/>
      <w:lang w:val="en-US" w:eastAsia="en-US" w:bidi="ar-SA"/>
    </w:rPr>
  </w:style>
  <w:style w:type="character" w:customStyle="1" w:styleId="StyleUnderlineChar9pt">
    <w:name w:val="Style Underline Char + 9 pt"/>
    <w:rsid w:val="008F1FB0"/>
    <w:rPr>
      <w:rFonts w:ascii="Times New Roman" w:hAnsi="Times New Roman"/>
      <w:sz w:val="20"/>
      <w:u w:val="single"/>
      <w:lang w:val="en-US" w:eastAsia="en-US" w:bidi="ar-SA"/>
    </w:rPr>
  </w:style>
  <w:style w:type="character" w:customStyle="1" w:styleId="Style9ptUnderline">
    <w:name w:val="Style 9 pt Underline"/>
    <w:rsid w:val="008F1FB0"/>
    <w:rPr>
      <w:sz w:val="20"/>
      <w:u w:val="single"/>
    </w:rPr>
  </w:style>
  <w:style w:type="character" w:customStyle="1" w:styleId="Style9ptBoldUnderline">
    <w:name w:val="Style 9 pt Bold Underline"/>
    <w:rsid w:val="008F1FB0"/>
    <w:rPr>
      <w:b/>
      <w:bCs/>
      <w:sz w:val="20"/>
      <w:u w:val="single"/>
    </w:rPr>
  </w:style>
  <w:style w:type="paragraph" w:customStyle="1" w:styleId="StyleUnderline9pt">
    <w:name w:val="Style Underline + 9 pt"/>
    <w:link w:val="StyleUnderline9ptChar"/>
    <w:qFormat/>
    <w:rsid w:val="008F1FB0"/>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8F1FB0"/>
    <w:rPr>
      <w:rFonts w:ascii="Calibri" w:eastAsia="Times New Roman" w:hAnsi="Calibri" w:cs="Times New Roman"/>
      <w:sz w:val="22"/>
      <w:szCs w:val="20"/>
      <w:u w:val="single"/>
    </w:rPr>
  </w:style>
  <w:style w:type="character" w:customStyle="1" w:styleId="StyleUnderlineChar9ptBold">
    <w:name w:val="Style Underline Char + 9 pt Bold"/>
    <w:rsid w:val="008F1FB0"/>
    <w:rPr>
      <w:rFonts w:ascii="Times New Roman" w:hAnsi="Times New Roman"/>
      <w:b/>
      <w:bCs/>
      <w:sz w:val="20"/>
      <w:u w:val="single"/>
      <w:lang w:val="en-US" w:eastAsia="en-US" w:bidi="ar-SA"/>
    </w:rPr>
  </w:style>
  <w:style w:type="character" w:customStyle="1" w:styleId="UnderlineChar1">
    <w:name w:val="Underline Char1"/>
    <w:rsid w:val="008F1FB0"/>
    <w:rPr>
      <w:rFonts w:ascii="Times New Roman" w:hAnsi="Times New Roman"/>
      <w:sz w:val="20"/>
      <w:szCs w:val="24"/>
      <w:u w:val="single"/>
      <w:lang w:val="en-US" w:eastAsia="en-US" w:bidi="ar-SA"/>
    </w:rPr>
  </w:style>
  <w:style w:type="character" w:customStyle="1" w:styleId="StyleUnderlineChar1Bold">
    <w:name w:val="Style Underline Char1 + Bold"/>
    <w:rsid w:val="008F1FB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F1FB0"/>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8F1FB0"/>
    <w:rPr>
      <w:rFonts w:ascii="Arial Narrow" w:eastAsia="Times New Roman" w:hAnsi="Arial Narrow" w:cs="Calibri"/>
      <w:kern w:val="32"/>
      <w:sz w:val="22"/>
      <w:szCs w:val="20"/>
    </w:rPr>
  </w:style>
  <w:style w:type="paragraph" w:customStyle="1" w:styleId="TagsCharChar">
    <w:name w:val="Tags Char Char"/>
    <w:basedOn w:val="Normal"/>
    <w:uiPriority w:val="99"/>
    <w:qFormat/>
    <w:rsid w:val="008F1FB0"/>
    <w:rPr>
      <w:rFonts w:ascii="Times" w:eastAsia="Times" w:hAnsi="Times"/>
      <w:b/>
      <w:sz w:val="24"/>
    </w:rPr>
  </w:style>
  <w:style w:type="character" w:customStyle="1" w:styleId="TagsCharCharChar">
    <w:name w:val="Tags Char Char Char"/>
    <w:rsid w:val="008F1FB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F1FB0"/>
    <w:pPr>
      <w:spacing w:before="100" w:beforeAutospacing="1" w:after="100" w:afterAutospacing="1"/>
    </w:pPr>
    <w:rPr>
      <w:rFonts w:eastAsia="Times New Roman"/>
      <w:sz w:val="18"/>
      <w:szCs w:val="18"/>
    </w:rPr>
  </w:style>
  <w:style w:type="character" w:customStyle="1" w:styleId="Style11ptBlackUnderline">
    <w:name w:val="Style 11 pt Black Underline"/>
    <w:rsid w:val="008F1FB0"/>
    <w:rPr>
      <w:color w:val="000000"/>
      <w:sz w:val="20"/>
      <w:u w:val="single"/>
    </w:rPr>
  </w:style>
  <w:style w:type="character" w:customStyle="1" w:styleId="Style11ptBlack">
    <w:name w:val="Style 11 pt Black"/>
    <w:rsid w:val="008F1FB0"/>
    <w:rPr>
      <w:color w:val="000000"/>
      <w:sz w:val="20"/>
    </w:rPr>
  </w:style>
  <w:style w:type="character" w:customStyle="1" w:styleId="Heading2Char1CharCharCharCharCharC">
    <w:name w:val="Heading 2 Char1 Char Char Char Char Char C"/>
    <w:rsid w:val="008F1FB0"/>
    <w:rPr>
      <w:rFonts w:cs="Arial"/>
      <w:b/>
      <w:bCs/>
      <w:iCs/>
      <w:sz w:val="24"/>
      <w:szCs w:val="28"/>
      <w:lang w:val="en-US" w:eastAsia="en-US" w:bidi="ar-SA"/>
    </w:rPr>
  </w:style>
  <w:style w:type="character" w:customStyle="1" w:styleId="StyleUnderlineCharTimesBold">
    <w:name w:val="Style Underline Char + Times Bold"/>
    <w:rsid w:val="008F1FB0"/>
    <w:rPr>
      <w:rFonts w:ascii="Times" w:hAnsi="Times"/>
      <w:b w:val="0"/>
      <w:bCs/>
      <w:sz w:val="20"/>
      <w:u w:val="single"/>
    </w:rPr>
  </w:style>
  <w:style w:type="character" w:customStyle="1" w:styleId="blubigktbiz">
    <w:name w:val="blubigktbiz"/>
    <w:rsid w:val="008F1FB0"/>
  </w:style>
  <w:style w:type="character" w:customStyle="1" w:styleId="evidencetextChar">
    <w:name w:val="evidence text Char"/>
    <w:rsid w:val="008F1FB0"/>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F1FB0"/>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8F1FB0"/>
    <w:rPr>
      <w:rFonts w:ascii="Calibri" w:eastAsia="Times New Roman" w:hAnsi="Calibri" w:cs="Calibri"/>
      <w:szCs w:val="20"/>
      <w:u w:val="thick"/>
      <w:bdr w:val="single" w:sz="4" w:space="0" w:color="auto"/>
    </w:rPr>
  </w:style>
  <w:style w:type="paragraph" w:styleId="Caption">
    <w:name w:val="caption"/>
    <w:aliases w:val="caption"/>
    <w:basedOn w:val="Normal"/>
    <w:next w:val="Normal"/>
    <w:qFormat/>
    <w:rsid w:val="008F1FB0"/>
    <w:rPr>
      <w:rFonts w:eastAsia="Times New Roman"/>
      <w:b/>
      <w:bCs/>
      <w:sz w:val="18"/>
      <w:szCs w:val="18"/>
      <w:lang w:bidi="en-US"/>
    </w:rPr>
  </w:style>
  <w:style w:type="character" w:customStyle="1" w:styleId="Style4CharChar">
    <w:name w:val="Style4 Char Char"/>
    <w:rsid w:val="008F1FB0"/>
    <w:rPr>
      <w:rFonts w:ascii="Arial Narrow" w:hAnsi="Arial Narrow"/>
      <w:noProof w:val="0"/>
      <w:szCs w:val="24"/>
      <w:u w:val="single"/>
      <w:lang w:val="en-US" w:eastAsia="en-US" w:bidi="ar-SA"/>
    </w:rPr>
  </w:style>
  <w:style w:type="character" w:customStyle="1" w:styleId="StyleUnderline4">
    <w:name w:val="Style Underline4"/>
    <w:rsid w:val="008F1FB0"/>
    <w:rPr>
      <w:u w:val="single"/>
    </w:rPr>
  </w:style>
  <w:style w:type="character" w:customStyle="1" w:styleId="BodyText3Char">
    <w:name w:val="Body Text 3 Char"/>
    <w:link w:val="BodyText3"/>
    <w:rsid w:val="008F1FB0"/>
    <w:rPr>
      <w:rFonts w:ascii="Arial Narrow" w:eastAsia="Times New Roman" w:hAnsi="Arial Narrow"/>
      <w:sz w:val="16"/>
      <w:szCs w:val="16"/>
    </w:rPr>
  </w:style>
  <w:style w:type="paragraph" w:styleId="BodyText3">
    <w:name w:val="Body Text 3"/>
    <w:basedOn w:val="Normal"/>
    <w:link w:val="BodyText3Char"/>
    <w:qFormat/>
    <w:rsid w:val="008F1FB0"/>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8F1FB0"/>
    <w:rPr>
      <w:rFonts w:ascii="Calibri" w:hAnsi="Calibri" w:cs="Calibri"/>
      <w:sz w:val="16"/>
      <w:szCs w:val="16"/>
    </w:rPr>
  </w:style>
  <w:style w:type="character" w:customStyle="1" w:styleId="StyleEmphasisArial12ptBold">
    <w:name w:val="Style Emphasis + Arial 12 pt Bold"/>
    <w:rsid w:val="008F1FB0"/>
    <w:rPr>
      <w:rFonts w:ascii="Arial" w:hAnsi="Arial"/>
      <w:b/>
      <w:bCs/>
      <w:i/>
      <w:iCs/>
      <w:sz w:val="24"/>
    </w:rPr>
  </w:style>
  <w:style w:type="character" w:customStyle="1" w:styleId="super">
    <w:name w:val="super"/>
    <w:rsid w:val="008F1FB0"/>
  </w:style>
  <w:style w:type="character" w:customStyle="1" w:styleId="text30">
    <w:name w:val="text30"/>
    <w:rsid w:val="008F1FB0"/>
  </w:style>
  <w:style w:type="character" w:customStyle="1" w:styleId="uppercase">
    <w:name w:val="uppercase"/>
    <w:rsid w:val="008F1FB0"/>
  </w:style>
  <w:style w:type="character" w:customStyle="1" w:styleId="bodytext0">
    <w:name w:val="bodytext"/>
    <w:rsid w:val="008F1FB0"/>
  </w:style>
  <w:style w:type="character" w:customStyle="1" w:styleId="entry-title">
    <w:name w:val="entry-title"/>
    <w:rsid w:val="008F1FB0"/>
  </w:style>
  <w:style w:type="character" w:customStyle="1" w:styleId="BodyTextIndentChar1">
    <w:name w:val="Body Text Indent Char1"/>
    <w:rsid w:val="008F1FB0"/>
    <w:rPr>
      <w:rFonts w:ascii="Times New Roman" w:hAnsi="Times New Roman" w:cs="Times New Roman"/>
      <w:sz w:val="20"/>
    </w:rPr>
  </w:style>
  <w:style w:type="character" w:customStyle="1" w:styleId="HTMLPreformattedChar1">
    <w:name w:val="HTML Preformatted Char1"/>
    <w:uiPriority w:val="99"/>
    <w:rsid w:val="008F1FB0"/>
    <w:rPr>
      <w:rFonts w:ascii="Consolas" w:hAnsi="Consolas" w:cs="Consolas"/>
      <w:sz w:val="20"/>
      <w:szCs w:val="20"/>
    </w:rPr>
  </w:style>
  <w:style w:type="character" w:customStyle="1" w:styleId="DebateHighlighted">
    <w:name w:val="Debate Highlighted"/>
    <w:qFormat/>
    <w:rsid w:val="008F1FB0"/>
    <w:rPr>
      <w:rFonts w:ascii="Times New Roman" w:hAnsi="Times New Roman"/>
      <w:sz w:val="20"/>
      <w:u w:val="thick"/>
      <w:bdr w:val="none" w:sz="0" w:space="0" w:color="auto"/>
      <w:shd w:val="clear" w:color="auto" w:fill="00FFFF"/>
    </w:rPr>
  </w:style>
  <w:style w:type="character" w:customStyle="1" w:styleId="Style6pt">
    <w:name w:val="Style 6 pt"/>
    <w:qFormat/>
    <w:rsid w:val="008F1FB0"/>
    <w:rPr>
      <w:sz w:val="12"/>
    </w:rPr>
  </w:style>
  <w:style w:type="character" w:customStyle="1" w:styleId="UnderlineCharCharChar">
    <w:name w:val="Underline Char Char Char"/>
    <w:rsid w:val="008F1FB0"/>
    <w:rPr>
      <w:noProof w:val="0"/>
      <w:sz w:val="22"/>
      <w:szCs w:val="24"/>
      <w:u w:val="single"/>
      <w:lang w:val="en-US" w:eastAsia="en-US" w:bidi="ar-SA"/>
    </w:rPr>
  </w:style>
  <w:style w:type="character" w:customStyle="1" w:styleId="CiteCharCharCharCharCharChar">
    <w:name w:val="Cite Char Char Char Char Char Char"/>
    <w:rsid w:val="008F1FB0"/>
    <w:rPr>
      <w:b/>
      <w:noProof w:val="0"/>
      <w:sz w:val="22"/>
      <w:szCs w:val="24"/>
      <w:u w:val="single"/>
      <w:lang w:val="en-US" w:eastAsia="en-US" w:bidi="ar-SA"/>
    </w:rPr>
  </w:style>
  <w:style w:type="character" w:customStyle="1" w:styleId="mainbody1">
    <w:name w:val="mainbody1"/>
    <w:rsid w:val="008F1FB0"/>
    <w:rPr>
      <w:rFonts w:ascii="Verdana" w:hAnsi="Verdana" w:hint="default"/>
      <w:color w:val="000000"/>
      <w:sz w:val="22"/>
      <w:szCs w:val="22"/>
    </w:rPr>
  </w:style>
  <w:style w:type="paragraph" w:customStyle="1" w:styleId="author-name">
    <w:name w:val="author-name"/>
    <w:basedOn w:val="Normal"/>
    <w:uiPriority w:val="99"/>
    <w:qFormat/>
    <w:rsid w:val="008F1FB0"/>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8F1FB0"/>
    <w:pPr>
      <w:spacing w:before="100" w:beforeAutospacing="1" w:after="100" w:afterAutospacing="1"/>
    </w:pPr>
    <w:rPr>
      <w:rFonts w:eastAsia="Times New Roman"/>
      <w:sz w:val="24"/>
    </w:rPr>
  </w:style>
  <w:style w:type="paragraph" w:customStyle="1" w:styleId="Style23">
    <w:name w:val="Style23"/>
    <w:basedOn w:val="Normal"/>
    <w:uiPriority w:val="99"/>
    <w:qFormat/>
    <w:rsid w:val="008F1FB0"/>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8F1FB0"/>
    <w:rPr>
      <w:u w:val="single"/>
    </w:rPr>
  </w:style>
  <w:style w:type="character" w:customStyle="1" w:styleId="StyleUnderlined11ptBoldChar">
    <w:name w:val="Style Underlined + 11 pt Bold Char"/>
    <w:link w:val="StyleUnderlined11ptBold"/>
    <w:locked/>
    <w:rsid w:val="008F1FB0"/>
    <w:rPr>
      <w:b/>
      <w:bCs/>
      <w:u w:val="single"/>
    </w:rPr>
  </w:style>
  <w:style w:type="paragraph" w:customStyle="1" w:styleId="StyleUnderlined11ptBold">
    <w:name w:val="Style Underlined + 11 pt Bold"/>
    <w:basedOn w:val="underlined"/>
    <w:link w:val="StyleUnderlined11ptBoldChar"/>
    <w:qFormat/>
    <w:rsid w:val="008F1FB0"/>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8F1FB0"/>
    <w:rPr>
      <w:u w:val="single"/>
    </w:rPr>
  </w:style>
  <w:style w:type="paragraph" w:customStyle="1" w:styleId="StyleUnderlined11pt">
    <w:name w:val="Style Underlined + 11 pt"/>
    <w:basedOn w:val="underlined"/>
    <w:link w:val="StyleUnderlined11ptChar"/>
    <w:qFormat/>
    <w:rsid w:val="008F1FB0"/>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8F1FB0"/>
    <w:rPr>
      <w:u w:val="single"/>
    </w:rPr>
  </w:style>
  <w:style w:type="paragraph" w:customStyle="1" w:styleId="StyleUnderlineChar11pt">
    <w:name w:val="Style Underline Char + 11 pt"/>
    <w:basedOn w:val="Normal"/>
    <w:link w:val="StyleUnderlineChar11ptChar"/>
    <w:qFormat/>
    <w:rsid w:val="008F1FB0"/>
    <w:rPr>
      <w:rFonts w:asciiTheme="minorHAnsi" w:hAnsiTheme="minorHAnsi" w:cstheme="minorBidi"/>
      <w:sz w:val="24"/>
      <w:u w:val="single"/>
    </w:rPr>
  </w:style>
  <w:style w:type="character" w:customStyle="1" w:styleId="StyleUnderlineChar11ptBoldChar">
    <w:name w:val="Style Underline Char + 11 pt Bold Char"/>
    <w:link w:val="StyleUnderlineChar11ptBold"/>
    <w:locked/>
    <w:rsid w:val="008F1FB0"/>
    <w:rPr>
      <w:b/>
      <w:bCs/>
      <w:u w:val="single"/>
    </w:rPr>
  </w:style>
  <w:style w:type="paragraph" w:customStyle="1" w:styleId="StyleUnderlineChar11ptBold">
    <w:name w:val="Style Underline Char + 11 pt Bold"/>
    <w:basedOn w:val="Normal"/>
    <w:link w:val="StyleUnderlineChar11ptBoldChar"/>
    <w:qFormat/>
    <w:rsid w:val="008F1FB0"/>
    <w:rPr>
      <w:rFonts w:asciiTheme="minorHAnsi" w:hAnsiTheme="minorHAnsi" w:cstheme="minorBidi"/>
      <w:b/>
      <w:bCs/>
      <w:sz w:val="24"/>
      <w:u w:val="single"/>
    </w:rPr>
  </w:style>
  <w:style w:type="character" w:customStyle="1" w:styleId="StyleStyle11ptBoldUnderlineBorderSinglesolidlineAuto">
    <w:name w:val="Style Style 11 pt Bold Underline Border: : (Single solid line Auto ..."/>
    <w:rsid w:val="008F1FB0"/>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8F1FB0"/>
    <w:rPr>
      <w:u w:val="single"/>
      <w:shd w:val="clear" w:color="auto" w:fill="00FF00"/>
    </w:rPr>
  </w:style>
  <w:style w:type="character" w:customStyle="1" w:styleId="Heading3CharCharCharChar">
    <w:name w:val="Heading 3 Char Char Char Char"/>
    <w:rsid w:val="008F1FB0"/>
    <w:rPr>
      <w:rFonts w:ascii="Arial" w:hAnsi="Arial" w:cs="Arial" w:hint="default"/>
      <w:bCs/>
      <w:szCs w:val="26"/>
      <w:u w:val="single"/>
      <w:lang w:val="en-US" w:eastAsia="en-US" w:bidi="ar-SA"/>
    </w:rPr>
  </w:style>
  <w:style w:type="character" w:styleId="HTMLCite">
    <w:name w:val="HTML Cite"/>
    <w:uiPriority w:val="99"/>
    <w:unhideWhenUsed/>
    <w:rsid w:val="008F1FB0"/>
    <w:rPr>
      <w:i/>
      <w:iCs/>
    </w:rPr>
  </w:style>
  <w:style w:type="paragraph" w:customStyle="1" w:styleId="CardText0">
    <w:name w:val="CardText"/>
    <w:basedOn w:val="Normal"/>
    <w:link w:val="CardTextChar1"/>
    <w:qFormat/>
    <w:rsid w:val="008F1FB0"/>
    <w:pPr>
      <w:ind w:left="288"/>
    </w:pPr>
    <w:rPr>
      <w:rFonts w:eastAsia="Calibri"/>
    </w:rPr>
  </w:style>
  <w:style w:type="character" w:customStyle="1" w:styleId="CardTextChar1">
    <w:name w:val="CardText Char"/>
    <w:link w:val="CardText0"/>
    <w:rsid w:val="008F1FB0"/>
    <w:rPr>
      <w:rFonts w:ascii="Calibri" w:eastAsia="Calibri" w:hAnsi="Calibri" w:cs="Calibri"/>
      <w:sz w:val="22"/>
    </w:rPr>
  </w:style>
  <w:style w:type="paragraph" w:customStyle="1" w:styleId="StyleCardTextTimesNewRoman11ptUnderline">
    <w:name w:val="Style Card Text + Times New Roman 11 pt Underline"/>
    <w:link w:val="StyleCardTextTimesNewRoman11ptUnderlineChar"/>
    <w:qFormat/>
    <w:rsid w:val="008F1FB0"/>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8F1FB0"/>
    <w:rPr>
      <w:rFonts w:ascii="Calibri" w:eastAsia="Calibri" w:hAnsi="Calibri" w:cs="Times New Roman"/>
      <w:sz w:val="22"/>
      <w:szCs w:val="22"/>
      <w:u w:val="single"/>
    </w:rPr>
  </w:style>
  <w:style w:type="paragraph" w:customStyle="1" w:styleId="Cards1">
    <w:name w:val="Cards1"/>
    <w:basedOn w:val="Normal"/>
    <w:link w:val="Cards1Char"/>
    <w:qFormat/>
    <w:rsid w:val="008F1FB0"/>
    <w:pPr>
      <w:ind w:left="288"/>
    </w:pPr>
    <w:rPr>
      <w:rFonts w:eastAsia="Times New Roman"/>
      <w:u w:val="single"/>
    </w:rPr>
  </w:style>
  <w:style w:type="character" w:customStyle="1" w:styleId="Cards1Char">
    <w:name w:val="Cards1 Char"/>
    <w:link w:val="Cards1"/>
    <w:rsid w:val="008F1FB0"/>
    <w:rPr>
      <w:rFonts w:ascii="Calibri" w:eastAsia="Times New Roman" w:hAnsi="Calibri" w:cs="Calibri"/>
      <w:sz w:val="22"/>
      <w:u w:val="single"/>
    </w:rPr>
  </w:style>
  <w:style w:type="paragraph" w:customStyle="1" w:styleId="StyleLeft02">
    <w:name w:val="Style Left:  0.2&quot;"/>
    <w:basedOn w:val="Normal"/>
    <w:uiPriority w:val="99"/>
    <w:qFormat/>
    <w:rsid w:val="008F1FB0"/>
    <w:rPr>
      <w:rFonts w:eastAsia="Calibri"/>
      <w:szCs w:val="20"/>
    </w:rPr>
  </w:style>
  <w:style w:type="paragraph" w:customStyle="1" w:styleId="Tag2">
    <w:name w:val="Tag2"/>
    <w:basedOn w:val="Normal"/>
    <w:uiPriority w:val="99"/>
    <w:qFormat/>
    <w:rsid w:val="008F1FB0"/>
    <w:rPr>
      <w:rFonts w:eastAsia="Calibri"/>
      <w:b/>
    </w:rPr>
  </w:style>
  <w:style w:type="paragraph" w:styleId="List">
    <w:name w:val="List"/>
    <w:basedOn w:val="Normal"/>
    <w:uiPriority w:val="99"/>
    <w:unhideWhenUsed/>
    <w:rsid w:val="008F1FB0"/>
    <w:pPr>
      <w:contextualSpacing/>
    </w:pPr>
    <w:rPr>
      <w:rFonts w:eastAsia="Calibri"/>
    </w:rPr>
  </w:style>
  <w:style w:type="paragraph" w:customStyle="1" w:styleId="PageHeaderLine1">
    <w:name w:val="PageHeaderLine1"/>
    <w:basedOn w:val="Normal"/>
    <w:uiPriority w:val="99"/>
    <w:qFormat/>
    <w:rsid w:val="008F1FB0"/>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8F1FB0"/>
    <w:pPr>
      <w:tabs>
        <w:tab w:val="right" w:pos="10800"/>
      </w:tabs>
      <w:spacing w:line="480" w:lineRule="auto"/>
    </w:pPr>
    <w:rPr>
      <w:rFonts w:eastAsia="Calibri"/>
      <w:b/>
    </w:rPr>
  </w:style>
  <w:style w:type="character" w:customStyle="1" w:styleId="EndnoteTextChar">
    <w:name w:val="Endnote Text Char"/>
    <w:link w:val="EndnoteText"/>
    <w:rsid w:val="008F1FB0"/>
    <w:rPr>
      <w:rFonts w:ascii="Arial" w:hAnsi="Arial" w:cs="Arial"/>
      <w:lang w:val="x-none" w:eastAsia="x-none"/>
    </w:rPr>
  </w:style>
  <w:style w:type="paragraph" w:styleId="EndnoteText">
    <w:name w:val="endnote text"/>
    <w:basedOn w:val="Normal"/>
    <w:link w:val="EndnoteTextChar"/>
    <w:unhideWhenUsed/>
    <w:rsid w:val="008F1FB0"/>
    <w:rPr>
      <w:rFonts w:ascii="Arial" w:hAnsi="Arial" w:cs="Arial"/>
      <w:sz w:val="24"/>
      <w:lang w:val="x-none" w:eastAsia="x-none"/>
    </w:rPr>
  </w:style>
  <w:style w:type="character" w:customStyle="1" w:styleId="EndnoteTextChar1">
    <w:name w:val="Endnote Text Char1"/>
    <w:basedOn w:val="DefaultParagraphFont"/>
    <w:rsid w:val="008F1FB0"/>
    <w:rPr>
      <w:rFonts w:ascii="Calibri" w:hAnsi="Calibri" w:cs="Calibri"/>
      <w:sz w:val="20"/>
      <w:szCs w:val="20"/>
    </w:rPr>
  </w:style>
  <w:style w:type="paragraph" w:customStyle="1" w:styleId="D345FF3D873148C5AE3FBF3267827368">
    <w:name w:val="D345FF3D873148C5AE3FBF3267827368"/>
    <w:uiPriority w:val="99"/>
    <w:qFormat/>
    <w:rsid w:val="008F1FB0"/>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8F1FB0"/>
    <w:pPr>
      <w:ind w:left="432"/>
    </w:pPr>
    <w:rPr>
      <w:rFonts w:eastAsia="SimSun"/>
      <w:color w:val="000000"/>
      <w:sz w:val="16"/>
      <w:szCs w:val="20"/>
      <w:lang w:val="x-none" w:eastAsia="x-none"/>
    </w:rPr>
  </w:style>
  <w:style w:type="character" w:customStyle="1" w:styleId="NormaltextCharChar">
    <w:name w:val="Normal text Char Char"/>
    <w:link w:val="Normaltext0"/>
    <w:rsid w:val="008F1FB0"/>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8F1FB0"/>
    <w:rPr>
      <w:b/>
      <w:sz w:val="28"/>
    </w:rPr>
  </w:style>
  <w:style w:type="character" w:customStyle="1" w:styleId="TagofCardChar">
    <w:name w:val="Tag of Card Char"/>
    <w:link w:val="TagofCard"/>
    <w:rsid w:val="008F1FB0"/>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8F1FB0"/>
    <w:rPr>
      <w:b/>
      <w:bCs/>
      <w:sz w:val="20"/>
    </w:rPr>
  </w:style>
  <w:style w:type="character" w:customStyle="1" w:styleId="SourcenameChar">
    <w:name w:val="Source name Char"/>
    <w:link w:val="Sourcename"/>
    <w:rsid w:val="008F1FB0"/>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8F1FB0"/>
    <w:rPr>
      <w:sz w:val="22"/>
      <w:u w:val="single"/>
    </w:rPr>
  </w:style>
  <w:style w:type="character" w:customStyle="1" w:styleId="underlinedcardChar">
    <w:name w:val="underlined card Char"/>
    <w:link w:val="underlinedcard"/>
    <w:rsid w:val="008F1FB0"/>
    <w:rPr>
      <w:rFonts w:ascii="Calibri" w:eastAsia="SimSun" w:hAnsi="Calibri" w:cs="Calibri"/>
      <w:color w:val="000000"/>
      <w:sz w:val="22"/>
      <w:szCs w:val="20"/>
      <w:u w:val="single"/>
      <w:lang w:val="x-none" w:eastAsia="x-none"/>
    </w:rPr>
  </w:style>
  <w:style w:type="paragraph" w:customStyle="1" w:styleId="FullText">
    <w:name w:val="Full Text"/>
    <w:basedOn w:val="Normal"/>
    <w:uiPriority w:val="99"/>
    <w:qFormat/>
    <w:rsid w:val="008F1FB0"/>
    <w:rPr>
      <w:rFonts w:eastAsia="Times New Roman"/>
      <w:sz w:val="16"/>
    </w:rPr>
  </w:style>
  <w:style w:type="character" w:customStyle="1" w:styleId="SourceBold">
    <w:name w:val="Source Bold"/>
    <w:rsid w:val="008F1FB0"/>
    <w:rPr>
      <w:rFonts w:ascii="Arial Narrow" w:hAnsi="Arial Narrow"/>
      <w:b/>
      <w:sz w:val="24"/>
      <w:u w:val="none"/>
    </w:rPr>
  </w:style>
  <w:style w:type="paragraph" w:customStyle="1" w:styleId="TextUnderline">
    <w:name w:val="Text Underline"/>
    <w:basedOn w:val="Normal"/>
    <w:link w:val="TextUnderlineChar"/>
    <w:qFormat/>
    <w:rsid w:val="008F1FB0"/>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8F1FB0"/>
    <w:rPr>
      <w:rFonts w:ascii="Garamond" w:eastAsia="Times New Roman" w:hAnsi="Garamond" w:cs="Calibri"/>
      <w:bCs/>
      <w:kern w:val="20"/>
      <w:sz w:val="22"/>
      <w:szCs w:val="32"/>
      <w:u w:val="single"/>
      <w:lang w:val="x-none" w:eastAsia="x-none"/>
    </w:rPr>
  </w:style>
  <w:style w:type="paragraph" w:customStyle="1" w:styleId="CardTagandCite">
    <w:name w:val="Card Tag and Cite"/>
    <w:basedOn w:val="Normal"/>
    <w:next w:val="Normal"/>
    <w:link w:val="CardTagandCiteChar"/>
    <w:qFormat/>
    <w:rsid w:val="008F1FB0"/>
    <w:rPr>
      <w:rFonts w:ascii="Arial Narrow" w:hAnsi="Arial Narrow" w:cstheme="minorBidi"/>
      <w:b/>
      <w:sz w:val="26"/>
    </w:rPr>
  </w:style>
  <w:style w:type="paragraph" w:customStyle="1" w:styleId="CardText1">
    <w:name w:val="Card Text 1"/>
    <w:basedOn w:val="Normal"/>
    <w:link w:val="CardText1Char"/>
    <w:autoRedefine/>
    <w:qFormat/>
    <w:rsid w:val="008F1FB0"/>
    <w:rPr>
      <w:rFonts w:ascii="Arial Narrow" w:hAnsi="Arial Narrow" w:cstheme="minorBidi"/>
      <w:color w:val="000000"/>
      <w:sz w:val="24"/>
      <w:u w:val="single"/>
    </w:rPr>
  </w:style>
  <w:style w:type="paragraph" w:customStyle="1" w:styleId="CardText2">
    <w:name w:val="Card Text 2"/>
    <w:basedOn w:val="CardText1"/>
    <w:link w:val="CardText2Char"/>
    <w:qFormat/>
    <w:rsid w:val="008F1FB0"/>
    <w:rPr>
      <w:b/>
    </w:rPr>
  </w:style>
  <w:style w:type="character" w:customStyle="1" w:styleId="2xBoldUnderline">
    <w:name w:val="2x_Bold_Underline"/>
    <w:rsid w:val="008F1FB0"/>
    <w:rPr>
      <w:b/>
      <w:bCs/>
      <w:sz w:val="24"/>
      <w:u w:val="thick"/>
    </w:rPr>
  </w:style>
  <w:style w:type="character" w:customStyle="1" w:styleId="Dottedunderline">
    <w:name w:val="Dotted underline"/>
    <w:rsid w:val="008F1FB0"/>
    <w:rPr>
      <w:u w:val="dotted"/>
    </w:rPr>
  </w:style>
  <w:style w:type="paragraph" w:customStyle="1" w:styleId="citeunread">
    <w:name w:val="cite unread"/>
    <w:basedOn w:val="Normal"/>
    <w:link w:val="citeunreadChar"/>
    <w:qFormat/>
    <w:rsid w:val="008F1FB0"/>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8F1FB0"/>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8F1FB0"/>
    <w:rPr>
      <w:rFonts w:eastAsia="Times New Roman"/>
      <w:b/>
      <w:szCs w:val="20"/>
      <w:u w:val="single"/>
      <w:lang w:val="x-none" w:eastAsia="x-none"/>
    </w:rPr>
  </w:style>
  <w:style w:type="character" w:customStyle="1" w:styleId="readCharChar">
    <w:name w:val="read Char Char"/>
    <w:link w:val="read"/>
    <w:locked/>
    <w:rsid w:val="008F1FB0"/>
    <w:rPr>
      <w:rFonts w:ascii="Calibri" w:eastAsia="Times New Roman" w:hAnsi="Calibri" w:cs="Calibri"/>
      <w:b/>
      <w:sz w:val="22"/>
      <w:szCs w:val="20"/>
      <w:u w:val="single"/>
      <w:lang w:val="x-none" w:eastAsia="x-none"/>
    </w:rPr>
  </w:style>
  <w:style w:type="paragraph" w:customStyle="1" w:styleId="2ndLevel-TAG">
    <w:name w:val="2nd Level - TAG"/>
    <w:basedOn w:val="Normal"/>
    <w:next w:val="Normal"/>
    <w:uiPriority w:val="99"/>
    <w:qFormat/>
    <w:rsid w:val="008F1FB0"/>
    <w:pPr>
      <w:spacing w:before="240"/>
      <w:outlineLvl w:val="2"/>
    </w:pPr>
    <w:rPr>
      <w:rFonts w:eastAsia="Times New Roman"/>
      <w:b/>
    </w:rPr>
  </w:style>
  <w:style w:type="character" w:customStyle="1" w:styleId="readChar">
    <w:name w:val="read Char"/>
    <w:rsid w:val="008F1FB0"/>
    <w:rPr>
      <w:szCs w:val="22"/>
      <w:u w:val="single"/>
      <w:lang w:val="en-US" w:eastAsia="en-US" w:bidi="ar-SA"/>
    </w:rPr>
  </w:style>
  <w:style w:type="character" w:customStyle="1" w:styleId="underlining0">
    <w:name w:val="underlining"/>
    <w:rsid w:val="008F1FB0"/>
    <w:rPr>
      <w:u w:val="single"/>
    </w:rPr>
  </w:style>
  <w:style w:type="paragraph" w:styleId="BodyTextIndent2">
    <w:name w:val="Body Text Indent 2"/>
    <w:basedOn w:val="Normal"/>
    <w:link w:val="BodyTextIndent2Char"/>
    <w:rsid w:val="008F1FB0"/>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8F1FB0"/>
    <w:rPr>
      <w:rFonts w:ascii="HGSSoeiKakugothicUB" w:eastAsia="MS Mincho" w:hAnsi="Calibri" w:cs="Calibri"/>
      <w:sz w:val="22"/>
      <w:szCs w:val="20"/>
      <w:lang w:val="x-none" w:eastAsia="ja-JP"/>
    </w:rPr>
  </w:style>
  <w:style w:type="character" w:customStyle="1" w:styleId="A6">
    <w:name w:val="A6"/>
    <w:uiPriority w:val="99"/>
    <w:rsid w:val="008F1FB0"/>
    <w:rPr>
      <w:rFonts w:ascii="Times New Roman" w:hAnsi="Times New Roman"/>
      <w:color w:val="000000"/>
      <w:sz w:val="14"/>
      <w:szCs w:val="14"/>
    </w:rPr>
  </w:style>
  <w:style w:type="paragraph" w:customStyle="1" w:styleId="CiteCard">
    <w:name w:val="Cite_Card"/>
    <w:link w:val="CiteCardChar"/>
    <w:qFormat/>
    <w:rsid w:val="008F1FB0"/>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8F1FB0"/>
    <w:rPr>
      <w:rFonts w:ascii="Times New Roman" w:eastAsia="Times New Roman" w:hAnsi="Times New Roman" w:cs="Arial"/>
      <w:bCs/>
      <w:sz w:val="20"/>
      <w:szCs w:val="20"/>
    </w:rPr>
  </w:style>
  <w:style w:type="character" w:customStyle="1" w:styleId="btitle">
    <w:name w:val="btitle"/>
    <w:rsid w:val="008F1FB0"/>
  </w:style>
  <w:style w:type="character" w:customStyle="1" w:styleId="green">
    <w:name w:val="green"/>
    <w:rsid w:val="008F1FB0"/>
  </w:style>
  <w:style w:type="paragraph" w:customStyle="1" w:styleId="CM5">
    <w:name w:val="CM5"/>
    <w:basedOn w:val="Default"/>
    <w:next w:val="Default"/>
    <w:uiPriority w:val="99"/>
    <w:qFormat/>
    <w:rsid w:val="008F1FB0"/>
    <w:pPr>
      <w:widowControl w:val="0"/>
    </w:pPr>
    <w:rPr>
      <w:rFonts w:eastAsia="MS Mincho"/>
      <w:color w:val="auto"/>
    </w:rPr>
  </w:style>
  <w:style w:type="paragraph" w:customStyle="1" w:styleId="CM14">
    <w:name w:val="CM14"/>
    <w:basedOn w:val="Default"/>
    <w:next w:val="Default"/>
    <w:uiPriority w:val="99"/>
    <w:qFormat/>
    <w:rsid w:val="008F1FB0"/>
    <w:pPr>
      <w:widowControl w:val="0"/>
    </w:pPr>
    <w:rPr>
      <w:rFonts w:eastAsia="MS Mincho"/>
      <w:color w:val="auto"/>
    </w:rPr>
  </w:style>
  <w:style w:type="character" w:customStyle="1" w:styleId="BodyText1">
    <w:name w:val="Body Text1"/>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8F1FB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F1FB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F1FB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8F1FB0"/>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8F1FB0"/>
    <w:rPr>
      <w:rFonts w:ascii="Sylfaen" w:hAnsi="Sylfaen" w:cs="Sylfaen"/>
      <w:i/>
      <w:iCs/>
      <w:sz w:val="19"/>
      <w:szCs w:val="19"/>
      <w:u w:val="none"/>
      <w:shd w:val="clear" w:color="auto" w:fill="FFFFFF"/>
    </w:rPr>
  </w:style>
  <w:style w:type="character" w:customStyle="1" w:styleId="AuthorYear">
    <w:name w:val="AuthorYear"/>
    <w:uiPriority w:val="1"/>
    <w:qFormat/>
    <w:rsid w:val="008F1FB0"/>
    <w:rPr>
      <w:rFonts w:ascii="Georgia" w:hAnsi="Georgia"/>
      <w:b/>
      <w:sz w:val="24"/>
    </w:rPr>
  </w:style>
  <w:style w:type="character" w:customStyle="1" w:styleId="ssl4">
    <w:name w:val="ss_l4"/>
    <w:rsid w:val="008F1FB0"/>
  </w:style>
  <w:style w:type="character" w:customStyle="1" w:styleId="italic">
    <w:name w:val="italic"/>
    <w:rsid w:val="008F1FB0"/>
  </w:style>
  <w:style w:type="character" w:customStyle="1" w:styleId="tl8wme">
    <w:name w:val="tl8wme"/>
    <w:basedOn w:val="DefaultParagraphFont"/>
    <w:rsid w:val="008F1FB0"/>
  </w:style>
  <w:style w:type="paragraph" w:customStyle="1" w:styleId="CardIndented">
    <w:name w:val="Card (Indented)"/>
    <w:basedOn w:val="Normal"/>
    <w:link w:val="CardIndentedChar"/>
    <w:qFormat/>
    <w:rsid w:val="008F1FB0"/>
    <w:pPr>
      <w:ind w:left="288"/>
    </w:pPr>
    <w:rPr>
      <w:rFonts w:eastAsia="Calibri"/>
    </w:rPr>
  </w:style>
  <w:style w:type="character" w:customStyle="1" w:styleId="CardIndentedChar">
    <w:name w:val="Card (Indented) Char"/>
    <w:link w:val="CardIndented"/>
    <w:rsid w:val="008F1FB0"/>
    <w:rPr>
      <w:rFonts w:ascii="Calibri" w:eastAsia="Calibri" w:hAnsi="Calibri" w:cs="Calibri"/>
      <w:sz w:val="22"/>
    </w:rPr>
  </w:style>
  <w:style w:type="character" w:customStyle="1" w:styleId="cardchar00">
    <w:name w:val="cardchar0"/>
    <w:basedOn w:val="DefaultParagraphFont"/>
    <w:rsid w:val="008F1FB0"/>
  </w:style>
  <w:style w:type="character" w:customStyle="1" w:styleId="UnderlineNon-bold">
    <w:name w:val="Underline Non - bold"/>
    <w:rsid w:val="008F1FB0"/>
    <w:rPr>
      <w:rFonts w:ascii="Times New Roman" w:hAnsi="Times New Roman"/>
      <w:iCs/>
      <w:sz w:val="22"/>
      <w:u w:val="single"/>
    </w:rPr>
  </w:style>
  <w:style w:type="character" w:customStyle="1" w:styleId="UnderlineBold0">
    <w:name w:val="Underline Bold"/>
    <w:uiPriority w:val="6"/>
    <w:qFormat/>
    <w:rsid w:val="008F1FB0"/>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8F1FB0"/>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8F1FB0"/>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8F1FB0"/>
    <w:rPr>
      <w:rFonts w:ascii="Bell MT" w:eastAsia="Times New Roman" w:hAnsi="Bell MT"/>
      <w:bCs/>
      <w:iCs/>
      <w:sz w:val="22"/>
      <w:u w:val="single"/>
    </w:rPr>
  </w:style>
  <w:style w:type="character" w:customStyle="1" w:styleId="Heading5Char2">
    <w:name w:val="Heading 5 Char2"/>
    <w:rsid w:val="008F1FB0"/>
    <w:rPr>
      <w:rFonts w:ascii="Bell MT" w:eastAsia="Times New Roman" w:hAnsi="Bell MT"/>
      <w:bCs/>
      <w:iCs/>
      <w:sz w:val="10"/>
      <w:szCs w:val="26"/>
    </w:rPr>
  </w:style>
  <w:style w:type="character" w:customStyle="1" w:styleId="Boxed">
    <w:name w:val="Boxed"/>
    <w:qFormat/>
    <w:rsid w:val="008F1FB0"/>
    <w:rPr>
      <w:rFonts w:ascii="Garamond" w:hAnsi="Garamond"/>
      <w:b/>
      <w:sz w:val="22"/>
      <w:bdr w:val="single" w:sz="6" w:space="0" w:color="auto"/>
    </w:rPr>
  </w:style>
  <w:style w:type="paragraph" w:customStyle="1" w:styleId="Heading2-NotBold">
    <w:name w:val="Heading 2 - Not Bold"/>
    <w:basedOn w:val="Heading2"/>
    <w:autoRedefine/>
    <w:uiPriority w:val="99"/>
    <w:qFormat/>
    <w:rsid w:val="008F1FB0"/>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8F1FB0"/>
    <w:rPr>
      <w:rFonts w:ascii="Arial" w:hAnsi="Arial"/>
      <w:vanish/>
      <w:sz w:val="16"/>
      <w:szCs w:val="16"/>
    </w:rPr>
  </w:style>
  <w:style w:type="paragraph" w:styleId="z-TopofForm">
    <w:name w:val="HTML Top of Form"/>
    <w:basedOn w:val="Normal"/>
    <w:next w:val="Normal"/>
    <w:link w:val="z-TopofFormChar"/>
    <w:hidden/>
    <w:uiPriority w:val="99"/>
    <w:unhideWhenUsed/>
    <w:rsid w:val="008F1FB0"/>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8F1FB0"/>
    <w:rPr>
      <w:rFonts w:ascii="Arial" w:hAnsi="Arial" w:cs="Arial"/>
      <w:vanish/>
      <w:sz w:val="16"/>
      <w:szCs w:val="16"/>
    </w:rPr>
  </w:style>
  <w:style w:type="character" w:customStyle="1" w:styleId="z-BottomofFormChar">
    <w:name w:val="z-Bottom of Form Char"/>
    <w:link w:val="z-BottomofForm"/>
    <w:uiPriority w:val="99"/>
    <w:rsid w:val="008F1FB0"/>
    <w:rPr>
      <w:rFonts w:ascii="Arial" w:hAnsi="Arial"/>
      <w:vanish/>
      <w:sz w:val="16"/>
      <w:szCs w:val="16"/>
    </w:rPr>
  </w:style>
  <w:style w:type="paragraph" w:styleId="z-BottomofForm">
    <w:name w:val="HTML Bottom of Form"/>
    <w:basedOn w:val="Normal"/>
    <w:next w:val="Normal"/>
    <w:link w:val="z-BottomofFormChar"/>
    <w:hidden/>
    <w:uiPriority w:val="99"/>
    <w:unhideWhenUsed/>
    <w:rsid w:val="008F1FB0"/>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8F1FB0"/>
    <w:rPr>
      <w:rFonts w:ascii="Arial" w:hAnsi="Arial" w:cs="Arial"/>
      <w:vanish/>
      <w:sz w:val="16"/>
      <w:szCs w:val="16"/>
    </w:rPr>
  </w:style>
  <w:style w:type="paragraph" w:customStyle="1" w:styleId="Heading2-Bold">
    <w:name w:val="Heading 2 - Bold"/>
    <w:basedOn w:val="Normal"/>
    <w:autoRedefine/>
    <w:uiPriority w:val="99"/>
    <w:qFormat/>
    <w:rsid w:val="008F1FB0"/>
    <w:rPr>
      <w:rFonts w:ascii="Garamond" w:eastAsia="Calibri" w:hAnsi="Garamond"/>
      <w:b/>
    </w:rPr>
  </w:style>
  <w:style w:type="paragraph" w:customStyle="1" w:styleId="Microtext0">
    <w:name w:val="Microtext"/>
    <w:basedOn w:val="Normal"/>
    <w:next w:val="Normal"/>
    <w:link w:val="MicrotextChar0"/>
    <w:qFormat/>
    <w:rsid w:val="008F1FB0"/>
    <w:rPr>
      <w:rFonts w:eastAsia="Calibri"/>
      <w:sz w:val="12"/>
      <w:lang w:val="x-none" w:eastAsia="x-none"/>
    </w:rPr>
  </w:style>
  <w:style w:type="character" w:customStyle="1" w:styleId="MicrotextChar0">
    <w:name w:val="Microtext Char"/>
    <w:link w:val="Microtext0"/>
    <w:rsid w:val="008F1FB0"/>
    <w:rPr>
      <w:rFonts w:ascii="Calibri" w:eastAsia="Calibri" w:hAnsi="Calibri" w:cs="Calibri"/>
      <w:sz w:val="12"/>
      <w:lang w:val="x-none" w:eastAsia="x-none"/>
    </w:rPr>
  </w:style>
  <w:style w:type="character" w:customStyle="1" w:styleId="Style2CharChar">
    <w:name w:val="Style2 Char Char"/>
    <w:rsid w:val="008F1FB0"/>
    <w:rPr>
      <w:u w:val="thick"/>
      <w:lang w:val="en-US" w:eastAsia="en-US" w:bidi="ar-SA"/>
    </w:rPr>
  </w:style>
  <w:style w:type="character" w:customStyle="1" w:styleId="authordate1">
    <w:name w:val="authordate"/>
    <w:rsid w:val="008F1FB0"/>
  </w:style>
  <w:style w:type="paragraph" w:customStyle="1" w:styleId="tag">
    <w:name w:val="%tag"/>
    <w:basedOn w:val="Normal"/>
    <w:next w:val="Normal"/>
    <w:link w:val="tagChar"/>
    <w:uiPriority w:val="99"/>
    <w:qFormat/>
    <w:rsid w:val="008F1FB0"/>
    <w:rPr>
      <w:rFonts w:ascii="Garamond" w:eastAsia="Calibri" w:hAnsi="Garamond"/>
      <w:bCs/>
      <w:sz w:val="18"/>
    </w:rPr>
  </w:style>
  <w:style w:type="character" w:customStyle="1" w:styleId="underline0">
    <w:name w:val="%underline"/>
    <w:qFormat/>
    <w:rsid w:val="008F1FB0"/>
    <w:rPr>
      <w:rFonts w:ascii="Times New Roman" w:hAnsi="Times New Roman"/>
      <w:sz w:val="16"/>
      <w:u w:val="none"/>
    </w:rPr>
  </w:style>
  <w:style w:type="character" w:customStyle="1" w:styleId="AUNDERLINE0">
    <w:name w:val="AUNDERLINE"/>
    <w:qFormat/>
    <w:rsid w:val="008F1FB0"/>
    <w:rPr>
      <w:rFonts w:ascii="Times New Roman" w:hAnsi="Times New Roman"/>
      <w:sz w:val="20"/>
      <w:u w:val="single"/>
    </w:rPr>
  </w:style>
  <w:style w:type="paragraph" w:customStyle="1" w:styleId="Style20">
    <w:name w:val="Style 2"/>
    <w:basedOn w:val="Normal"/>
    <w:link w:val="Style2Char"/>
    <w:qFormat/>
    <w:rsid w:val="008F1FB0"/>
    <w:pPr>
      <w:ind w:left="432"/>
    </w:pPr>
    <w:rPr>
      <w:rFonts w:eastAsia="Times New Roman"/>
      <w:szCs w:val="20"/>
      <w:u w:val="single"/>
      <w:lang w:val="x-none" w:eastAsia="x-none"/>
    </w:rPr>
  </w:style>
  <w:style w:type="character" w:customStyle="1" w:styleId="Style2Char">
    <w:name w:val="Style 2 Char"/>
    <w:link w:val="Style20"/>
    <w:rsid w:val="008F1FB0"/>
    <w:rPr>
      <w:rFonts w:ascii="Calibri" w:eastAsia="Times New Roman" w:hAnsi="Calibri" w:cs="Calibri"/>
      <w:sz w:val="22"/>
      <w:szCs w:val="20"/>
      <w:u w:val="single"/>
      <w:lang w:val="x-none" w:eastAsia="x-none"/>
    </w:rPr>
  </w:style>
  <w:style w:type="paragraph" w:customStyle="1" w:styleId="GAUnderline">
    <w:name w:val="GA Underline"/>
    <w:basedOn w:val="Normal"/>
    <w:link w:val="GAUnderlineChar"/>
    <w:qFormat/>
    <w:rsid w:val="008F1FB0"/>
    <w:rPr>
      <w:rFonts w:ascii="Garamond" w:eastAsia="Times New Roman" w:hAnsi="Garamond"/>
      <w:szCs w:val="20"/>
      <w:u w:val="single"/>
      <w:lang w:val="x-none" w:eastAsia="x-none"/>
    </w:rPr>
  </w:style>
  <w:style w:type="character" w:customStyle="1" w:styleId="GAUnderlineChar">
    <w:name w:val="GA Underline Char"/>
    <w:link w:val="GAUnderline"/>
    <w:rsid w:val="008F1FB0"/>
    <w:rPr>
      <w:rFonts w:ascii="Garamond" w:eastAsia="Times New Roman" w:hAnsi="Garamond" w:cs="Calibri"/>
      <w:sz w:val="22"/>
      <w:szCs w:val="20"/>
      <w:u w:val="single"/>
      <w:lang w:val="x-none" w:eastAsia="x-none"/>
    </w:rPr>
  </w:style>
  <w:style w:type="paragraph" w:customStyle="1" w:styleId="textsmall">
    <w:name w:val="textsmall"/>
    <w:basedOn w:val="Normal"/>
    <w:link w:val="textsmallChar"/>
    <w:qFormat/>
    <w:rsid w:val="008F1FB0"/>
    <w:rPr>
      <w:rFonts w:eastAsia="Times New Roman"/>
      <w:sz w:val="18"/>
      <w:szCs w:val="20"/>
      <w:lang w:val="x-none" w:eastAsia="x-none"/>
    </w:rPr>
  </w:style>
  <w:style w:type="character" w:customStyle="1" w:styleId="textsmallChar">
    <w:name w:val="textsmall Char"/>
    <w:link w:val="textsmall"/>
    <w:rsid w:val="008F1FB0"/>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8F1FB0"/>
    <w:rPr>
      <w:rFonts w:eastAsia="Times New Roman"/>
      <w:szCs w:val="20"/>
      <w:u w:val="single"/>
      <w:lang w:val="x-none" w:eastAsia="x-none"/>
    </w:rPr>
  </w:style>
  <w:style w:type="character" w:customStyle="1" w:styleId="cardtextChar2">
    <w:name w:val="cardtext Char"/>
    <w:link w:val="cardtext3"/>
    <w:rsid w:val="008F1FB0"/>
    <w:rPr>
      <w:rFonts w:ascii="Calibri" w:eastAsia="Times New Roman" w:hAnsi="Calibri" w:cs="Calibri"/>
      <w:sz w:val="22"/>
      <w:szCs w:val="20"/>
      <w:u w:val="single"/>
      <w:lang w:val="x-none" w:eastAsia="x-none"/>
    </w:rPr>
  </w:style>
  <w:style w:type="paragraph" w:customStyle="1" w:styleId="cardtextemphasis">
    <w:name w:val="card text emphasis"/>
    <w:basedOn w:val="Normal"/>
    <w:link w:val="cardtextemphasisChar"/>
    <w:qFormat/>
    <w:rsid w:val="008F1FB0"/>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8F1FB0"/>
    <w:rPr>
      <w:rFonts w:ascii="Calibri" w:eastAsia="Calibri" w:hAnsi="Calibri" w:cs="Calibri"/>
      <w:b/>
      <w:sz w:val="18"/>
      <w:u w:val="single"/>
      <w:lang w:val="x-none" w:eastAsia="x-none"/>
    </w:rPr>
  </w:style>
  <w:style w:type="paragraph" w:customStyle="1" w:styleId="Micro">
    <w:name w:val="Micro"/>
    <w:basedOn w:val="Normal"/>
    <w:next w:val="Normal"/>
    <w:link w:val="MicroChar"/>
    <w:qFormat/>
    <w:rsid w:val="008F1FB0"/>
    <w:rPr>
      <w:rFonts w:eastAsia="Times New Roman"/>
      <w:sz w:val="12"/>
    </w:rPr>
  </w:style>
  <w:style w:type="character" w:customStyle="1" w:styleId="MicroChar">
    <w:name w:val="Micro Char"/>
    <w:link w:val="Micro"/>
    <w:rsid w:val="008F1FB0"/>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8F1FB0"/>
    <w:rPr>
      <w:rFonts w:ascii="Bell MT" w:eastAsia="Calibri" w:hAnsi="Bell MT"/>
      <w:szCs w:val="20"/>
    </w:rPr>
  </w:style>
  <w:style w:type="character" w:customStyle="1" w:styleId="UnderlinedCharChar0">
    <w:name w:val="Underlined Char Char"/>
    <w:rsid w:val="008F1FB0"/>
    <w:rPr>
      <w:rFonts w:ascii="Garamond" w:hAnsi="Garamond"/>
      <w:szCs w:val="28"/>
      <w:u w:val="single"/>
      <w:lang w:val="en-US" w:eastAsia="en-US" w:bidi="ar-SA"/>
    </w:rPr>
  </w:style>
  <w:style w:type="character" w:customStyle="1" w:styleId="ssl0">
    <w:name w:val="ss_l0"/>
    <w:basedOn w:val="DefaultParagraphFont"/>
    <w:rsid w:val="008F1FB0"/>
  </w:style>
  <w:style w:type="paragraph" w:customStyle="1" w:styleId="h-lead">
    <w:name w:val="h-lead"/>
    <w:basedOn w:val="Normal"/>
    <w:uiPriority w:val="99"/>
    <w:qFormat/>
    <w:rsid w:val="008F1FB0"/>
    <w:pPr>
      <w:spacing w:before="100" w:beforeAutospacing="1" w:after="100" w:afterAutospacing="1"/>
    </w:pPr>
    <w:rPr>
      <w:rFonts w:eastAsia="Times New Roman"/>
      <w:sz w:val="24"/>
    </w:rPr>
  </w:style>
  <w:style w:type="character" w:customStyle="1" w:styleId="slug-doi">
    <w:name w:val="slug-doi"/>
    <w:basedOn w:val="DefaultParagraphFont"/>
    <w:rsid w:val="008F1FB0"/>
  </w:style>
  <w:style w:type="character" w:customStyle="1" w:styleId="slug-pub-date">
    <w:name w:val="slug-pub-date"/>
    <w:basedOn w:val="DefaultParagraphFont"/>
    <w:rsid w:val="008F1FB0"/>
  </w:style>
  <w:style w:type="character" w:customStyle="1" w:styleId="slug-vol">
    <w:name w:val="slug-vol"/>
    <w:basedOn w:val="DefaultParagraphFont"/>
    <w:rsid w:val="008F1FB0"/>
  </w:style>
  <w:style w:type="character" w:customStyle="1" w:styleId="slug-issue">
    <w:name w:val="slug-issue"/>
    <w:basedOn w:val="DefaultParagraphFont"/>
    <w:rsid w:val="008F1FB0"/>
  </w:style>
  <w:style w:type="character" w:customStyle="1" w:styleId="slug-pages">
    <w:name w:val="slug-pages"/>
    <w:basedOn w:val="DefaultParagraphFont"/>
    <w:rsid w:val="008F1FB0"/>
  </w:style>
  <w:style w:type="paragraph" w:customStyle="1" w:styleId="intro">
    <w:name w:val="intro"/>
    <w:basedOn w:val="Normal"/>
    <w:uiPriority w:val="99"/>
    <w:qFormat/>
    <w:rsid w:val="008F1FB0"/>
    <w:pPr>
      <w:spacing w:before="100" w:beforeAutospacing="1" w:after="100" w:afterAutospacing="1"/>
    </w:pPr>
    <w:rPr>
      <w:rFonts w:eastAsia="Times New Roman"/>
      <w:sz w:val="24"/>
    </w:rPr>
  </w:style>
  <w:style w:type="character" w:customStyle="1" w:styleId="af">
    <w:name w:val="af"/>
    <w:basedOn w:val="DefaultParagraphFont"/>
    <w:rsid w:val="008F1FB0"/>
  </w:style>
  <w:style w:type="character" w:customStyle="1" w:styleId="ab">
    <w:name w:val="ab"/>
    <w:basedOn w:val="DefaultParagraphFont"/>
    <w:rsid w:val="008F1FB0"/>
  </w:style>
  <w:style w:type="character" w:customStyle="1" w:styleId="em">
    <w:name w:val="em"/>
    <w:basedOn w:val="DefaultParagraphFont"/>
    <w:rsid w:val="008F1FB0"/>
  </w:style>
  <w:style w:type="character" w:customStyle="1" w:styleId="au">
    <w:name w:val="au"/>
    <w:basedOn w:val="DefaultParagraphFont"/>
    <w:rsid w:val="008F1FB0"/>
  </w:style>
  <w:style w:type="character" w:customStyle="1" w:styleId="ti">
    <w:name w:val="ti"/>
    <w:basedOn w:val="DefaultParagraphFont"/>
    <w:rsid w:val="008F1FB0"/>
  </w:style>
  <w:style w:type="character" w:customStyle="1" w:styleId="subheadblue">
    <w:name w:val="subhead_blue"/>
    <w:basedOn w:val="DefaultParagraphFont"/>
    <w:rsid w:val="008F1FB0"/>
  </w:style>
  <w:style w:type="paragraph" w:customStyle="1" w:styleId="body-paragraph">
    <w:name w:val="body-paragraph"/>
    <w:basedOn w:val="Normal"/>
    <w:uiPriority w:val="99"/>
    <w:qFormat/>
    <w:rsid w:val="008F1FB0"/>
    <w:pPr>
      <w:spacing w:before="100" w:beforeAutospacing="1" w:after="100" w:afterAutospacing="1"/>
    </w:pPr>
    <w:rPr>
      <w:rFonts w:eastAsia="Times New Roman"/>
      <w:sz w:val="24"/>
    </w:rPr>
  </w:style>
  <w:style w:type="character" w:customStyle="1" w:styleId="affiliation">
    <w:name w:val="affiliation"/>
    <w:basedOn w:val="DefaultParagraphFont"/>
    <w:rsid w:val="008F1FB0"/>
  </w:style>
  <w:style w:type="character" w:customStyle="1" w:styleId="slug-doi-wrapper">
    <w:name w:val="slug-doi-wrapper"/>
    <w:basedOn w:val="DefaultParagraphFont"/>
    <w:rsid w:val="008F1FB0"/>
  </w:style>
  <w:style w:type="character" w:customStyle="1" w:styleId="slug-metadata-noteahead-of-print">
    <w:name w:val="slug-metadata-note ahead-of-print"/>
    <w:basedOn w:val="DefaultParagraphFont"/>
    <w:rsid w:val="008F1FB0"/>
  </w:style>
  <w:style w:type="character" w:customStyle="1" w:styleId="slug-ahead-of-print-date">
    <w:name w:val="slug-ahead-of-print-date"/>
    <w:basedOn w:val="DefaultParagraphFont"/>
    <w:rsid w:val="008F1FB0"/>
  </w:style>
  <w:style w:type="character" w:customStyle="1" w:styleId="medium-bold">
    <w:name w:val="medium-bold"/>
    <w:basedOn w:val="DefaultParagraphFont"/>
    <w:rsid w:val="008F1FB0"/>
  </w:style>
  <w:style w:type="character" w:customStyle="1" w:styleId="updated-short-citation">
    <w:name w:val="updated-short-citation"/>
    <w:basedOn w:val="DefaultParagraphFont"/>
    <w:rsid w:val="008F1FB0"/>
  </w:style>
  <w:style w:type="character" w:customStyle="1" w:styleId="goohl0">
    <w:name w:val="goohl0"/>
    <w:basedOn w:val="DefaultParagraphFont"/>
    <w:rsid w:val="008F1FB0"/>
  </w:style>
  <w:style w:type="character" w:customStyle="1" w:styleId="CharChar6">
    <w:name w:val="Char Char6"/>
    <w:rsid w:val="008F1FB0"/>
    <w:rPr>
      <w:rFonts w:cs="Arial"/>
      <w:bCs/>
      <w:sz w:val="16"/>
      <w:szCs w:val="26"/>
      <w:lang w:val="en-US" w:eastAsia="en-US" w:bidi="ar-SA"/>
    </w:rPr>
  </w:style>
  <w:style w:type="character" w:customStyle="1" w:styleId="CharChar3">
    <w:name w:val="Char Char3"/>
    <w:rsid w:val="008F1FB0"/>
    <w:rPr>
      <w:szCs w:val="24"/>
    </w:rPr>
  </w:style>
  <w:style w:type="character" w:customStyle="1" w:styleId="TagCharChar1">
    <w:name w:val="Tag Char Char1"/>
    <w:rsid w:val="008F1FB0"/>
    <w:rPr>
      <w:b/>
      <w:sz w:val="24"/>
      <w:szCs w:val="24"/>
      <w:lang w:val="en-US" w:eastAsia="en-US" w:bidi="ar-SA"/>
    </w:rPr>
  </w:style>
  <w:style w:type="numbering" w:customStyle="1" w:styleId="NoList3">
    <w:name w:val="No List3"/>
    <w:next w:val="NoList"/>
    <w:uiPriority w:val="99"/>
    <w:semiHidden/>
    <w:unhideWhenUsed/>
    <w:rsid w:val="008F1FB0"/>
  </w:style>
  <w:style w:type="numbering" w:customStyle="1" w:styleId="NoList4">
    <w:name w:val="No List4"/>
    <w:next w:val="NoList"/>
    <w:uiPriority w:val="99"/>
    <w:semiHidden/>
    <w:unhideWhenUsed/>
    <w:rsid w:val="008F1FB0"/>
  </w:style>
  <w:style w:type="character" w:customStyle="1" w:styleId="12TimesNewRoman">
    <w:name w:val="12 Times New Roman"/>
    <w:rsid w:val="008F1FB0"/>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8F1FB0"/>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8F1FB0"/>
    <w:rPr>
      <w:rFonts w:ascii="Bell MT" w:eastAsia="Times New Roman" w:hAnsi="Bell MT" w:cs="Times New Roman"/>
      <w:b/>
      <w:bCs/>
      <w:sz w:val="22"/>
      <w:szCs w:val="28"/>
    </w:rPr>
  </w:style>
  <w:style w:type="paragraph" w:customStyle="1" w:styleId="F4-NormalText">
    <w:name w:val="F4 - Normal Text"/>
    <w:basedOn w:val="Normal"/>
    <w:uiPriority w:val="99"/>
    <w:qFormat/>
    <w:rsid w:val="008F1FB0"/>
    <w:rPr>
      <w:rFonts w:eastAsia="Calibri"/>
    </w:rPr>
  </w:style>
  <w:style w:type="character" w:customStyle="1" w:styleId="berief">
    <w:name w:val="berief"/>
    <w:rsid w:val="008F1FB0"/>
    <w:rPr>
      <w:rFonts w:ascii="Times New Roman" w:eastAsia="Times New Roman" w:hAnsi="Times New Roman" w:cs="Times New Roman"/>
      <w:sz w:val="20"/>
      <w:u w:val="none"/>
    </w:rPr>
  </w:style>
  <w:style w:type="numbering" w:customStyle="1" w:styleId="NoList5">
    <w:name w:val="No List5"/>
    <w:next w:val="NoList"/>
    <w:semiHidden/>
    <w:unhideWhenUsed/>
    <w:rsid w:val="008F1FB0"/>
  </w:style>
  <w:style w:type="character" w:customStyle="1" w:styleId="Brief-Smalltext">
    <w:name w:val="Brief - Small text"/>
    <w:rsid w:val="008F1FB0"/>
    <w:rPr>
      <w:rFonts w:ascii="Times New Roman" w:hAnsi="Times New Roman" w:cs="Times New Roman"/>
      <w:sz w:val="14"/>
      <w:u w:val="none"/>
    </w:rPr>
  </w:style>
  <w:style w:type="paragraph" w:customStyle="1" w:styleId="F3-TagAuthor">
    <w:name w:val="F3 - Tag/Author"/>
    <w:basedOn w:val="Normal"/>
    <w:uiPriority w:val="99"/>
    <w:qFormat/>
    <w:rsid w:val="008F1FB0"/>
    <w:rPr>
      <w:rFonts w:eastAsia="Times New Roman"/>
      <w:b/>
    </w:rPr>
  </w:style>
  <w:style w:type="paragraph" w:customStyle="1" w:styleId="F5-UnderlineNormal">
    <w:name w:val="F5 - Underline Normal"/>
    <w:basedOn w:val="Normal"/>
    <w:uiPriority w:val="99"/>
    <w:qFormat/>
    <w:rsid w:val="008F1FB0"/>
    <w:rPr>
      <w:rFonts w:eastAsia="Calibri"/>
      <w:u w:val="single"/>
    </w:rPr>
  </w:style>
  <w:style w:type="character" w:customStyle="1" w:styleId="F8-UnderlineBold">
    <w:name w:val="F8 - Underline/Bold"/>
    <w:rsid w:val="008F1FB0"/>
    <w:rPr>
      <w:rFonts w:ascii="Times New Roman" w:hAnsi="Times New Roman"/>
      <w:b/>
      <w:sz w:val="20"/>
      <w:u w:val="single"/>
    </w:rPr>
  </w:style>
  <w:style w:type="character" w:customStyle="1" w:styleId="F7-SmallFont">
    <w:name w:val="F7 - Small Font"/>
    <w:rsid w:val="008F1FB0"/>
    <w:rPr>
      <w:rFonts w:ascii="Times New Roman" w:hAnsi="Times New Roman"/>
      <w:sz w:val="14"/>
    </w:rPr>
  </w:style>
  <w:style w:type="paragraph" w:customStyle="1" w:styleId="Brief-PrimarySource">
    <w:name w:val="Brief - Primary Source"/>
    <w:basedOn w:val="Normal"/>
    <w:uiPriority w:val="99"/>
    <w:qFormat/>
    <w:rsid w:val="008F1FB0"/>
    <w:rPr>
      <w:rFonts w:eastAsia="Times New Roman"/>
      <w:b/>
      <w:sz w:val="24"/>
      <w:u w:val="single"/>
    </w:rPr>
  </w:style>
  <w:style w:type="paragraph" w:customStyle="1" w:styleId="Brief-Underline">
    <w:name w:val="Brief - Underline"/>
    <w:basedOn w:val="Normal"/>
    <w:uiPriority w:val="99"/>
    <w:qFormat/>
    <w:rsid w:val="008F1FB0"/>
    <w:rPr>
      <w:rFonts w:eastAsia="Times New Roman"/>
      <w:u w:val="single"/>
    </w:rPr>
  </w:style>
  <w:style w:type="character" w:customStyle="1" w:styleId="Brief-Bold">
    <w:name w:val="Brief - Bold"/>
    <w:rsid w:val="008F1FB0"/>
    <w:rPr>
      <w:rFonts w:cs="Times New Roman"/>
      <w:b/>
    </w:rPr>
  </w:style>
  <w:style w:type="character" w:customStyle="1" w:styleId="Card-Underline">
    <w:name w:val="Card - Underline"/>
    <w:rsid w:val="008F1FB0"/>
    <w:rPr>
      <w:rFonts w:cs="Times New Roman"/>
      <w:u w:val="single"/>
    </w:rPr>
  </w:style>
  <w:style w:type="character" w:customStyle="1" w:styleId="beriefunderline">
    <w:name w:val="berief = underline"/>
    <w:rsid w:val="008F1FB0"/>
    <w:rPr>
      <w:rFonts w:ascii="Times New Roman" w:eastAsia="Times New Roman" w:hAnsi="Times New Roman" w:cs="Times New Roman"/>
      <w:sz w:val="20"/>
      <w:u w:val="single"/>
    </w:rPr>
  </w:style>
  <w:style w:type="paragraph" w:customStyle="1" w:styleId="Brief">
    <w:name w:val="Brief"/>
    <w:basedOn w:val="Brief-PrimarySource"/>
    <w:uiPriority w:val="99"/>
    <w:qFormat/>
    <w:rsid w:val="008F1FB0"/>
    <w:rPr>
      <w:b w:val="0"/>
    </w:rPr>
  </w:style>
  <w:style w:type="character" w:customStyle="1" w:styleId="BoldText10pt">
    <w:name w:val="Bold Text 10 pt"/>
    <w:rsid w:val="008F1FB0"/>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8F1FB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F1FB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F1FB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F1FB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F1FB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F1FB0"/>
    <w:pPr>
      <w:widowControl w:val="0"/>
      <w:spacing w:line="276" w:lineRule="atLeast"/>
    </w:pPr>
    <w:rPr>
      <w:color w:val="auto"/>
    </w:rPr>
  </w:style>
  <w:style w:type="paragraph" w:customStyle="1" w:styleId="CM34">
    <w:name w:val="CM34"/>
    <w:basedOn w:val="Default"/>
    <w:next w:val="Default"/>
    <w:uiPriority w:val="99"/>
    <w:qFormat/>
    <w:rsid w:val="008F1FB0"/>
    <w:pPr>
      <w:widowControl w:val="0"/>
    </w:pPr>
    <w:rPr>
      <w:color w:val="auto"/>
    </w:rPr>
  </w:style>
  <w:style w:type="paragraph" w:customStyle="1" w:styleId="CM56">
    <w:name w:val="CM56"/>
    <w:basedOn w:val="Default"/>
    <w:next w:val="Default"/>
    <w:uiPriority w:val="99"/>
    <w:qFormat/>
    <w:rsid w:val="008F1FB0"/>
    <w:pPr>
      <w:widowControl w:val="0"/>
    </w:pPr>
    <w:rPr>
      <w:rFonts w:eastAsia="Calibri"/>
      <w:color w:val="auto"/>
    </w:rPr>
  </w:style>
  <w:style w:type="paragraph" w:customStyle="1" w:styleId="CM58">
    <w:name w:val="CM58"/>
    <w:basedOn w:val="Default"/>
    <w:next w:val="Default"/>
    <w:uiPriority w:val="99"/>
    <w:qFormat/>
    <w:rsid w:val="008F1FB0"/>
    <w:pPr>
      <w:widowControl w:val="0"/>
    </w:pPr>
    <w:rPr>
      <w:rFonts w:eastAsia="Calibri"/>
      <w:color w:val="auto"/>
    </w:rPr>
  </w:style>
  <w:style w:type="paragraph" w:customStyle="1" w:styleId="CM57">
    <w:name w:val="CM57"/>
    <w:basedOn w:val="Default"/>
    <w:next w:val="Default"/>
    <w:uiPriority w:val="99"/>
    <w:qFormat/>
    <w:rsid w:val="008F1FB0"/>
    <w:pPr>
      <w:widowControl w:val="0"/>
    </w:pPr>
    <w:rPr>
      <w:rFonts w:eastAsia="Calibri"/>
      <w:color w:val="auto"/>
    </w:rPr>
  </w:style>
  <w:style w:type="paragraph" w:customStyle="1" w:styleId="CM1">
    <w:name w:val="CM1"/>
    <w:basedOn w:val="Default"/>
    <w:next w:val="Default"/>
    <w:uiPriority w:val="99"/>
    <w:qFormat/>
    <w:rsid w:val="008F1FB0"/>
    <w:pPr>
      <w:widowControl w:val="0"/>
    </w:pPr>
    <w:rPr>
      <w:rFonts w:eastAsia="Calibri"/>
      <w:color w:val="auto"/>
    </w:rPr>
  </w:style>
  <w:style w:type="paragraph" w:customStyle="1" w:styleId="CM49">
    <w:name w:val="CM49"/>
    <w:basedOn w:val="Default"/>
    <w:next w:val="Default"/>
    <w:uiPriority w:val="99"/>
    <w:qFormat/>
    <w:rsid w:val="008F1FB0"/>
    <w:pPr>
      <w:widowControl w:val="0"/>
    </w:pPr>
    <w:rPr>
      <w:rFonts w:eastAsia="Calibri"/>
      <w:color w:val="auto"/>
    </w:rPr>
  </w:style>
  <w:style w:type="paragraph" w:customStyle="1" w:styleId="CM41">
    <w:name w:val="CM41"/>
    <w:basedOn w:val="Default"/>
    <w:next w:val="Default"/>
    <w:uiPriority w:val="99"/>
    <w:qFormat/>
    <w:rsid w:val="008F1FB0"/>
    <w:pPr>
      <w:widowControl w:val="0"/>
    </w:pPr>
    <w:rPr>
      <w:rFonts w:eastAsia="Calibri"/>
      <w:color w:val="auto"/>
    </w:rPr>
  </w:style>
  <w:style w:type="paragraph" w:customStyle="1" w:styleId="3rdOrderPara">
    <w:name w:val="3rd Order Para"/>
    <w:basedOn w:val="Default"/>
    <w:next w:val="Default"/>
    <w:uiPriority w:val="99"/>
    <w:qFormat/>
    <w:rsid w:val="008F1FB0"/>
    <w:pPr>
      <w:widowControl w:val="0"/>
    </w:pPr>
    <w:rPr>
      <w:rFonts w:eastAsia="Calibri"/>
      <w:color w:val="auto"/>
    </w:rPr>
  </w:style>
  <w:style w:type="paragraph" w:customStyle="1" w:styleId="2ndOrderPara">
    <w:name w:val="2nd Order Para"/>
    <w:basedOn w:val="Default"/>
    <w:next w:val="Default"/>
    <w:uiPriority w:val="99"/>
    <w:qFormat/>
    <w:rsid w:val="008F1FB0"/>
    <w:pPr>
      <w:widowControl w:val="0"/>
    </w:pPr>
    <w:rPr>
      <w:rFonts w:eastAsia="Calibri"/>
      <w:color w:val="auto"/>
    </w:rPr>
  </w:style>
  <w:style w:type="paragraph" w:customStyle="1" w:styleId="Normal-SIGN2">
    <w:name w:val="Normal-SIGN2"/>
    <w:basedOn w:val="Default"/>
    <w:next w:val="Default"/>
    <w:uiPriority w:val="99"/>
    <w:qFormat/>
    <w:rsid w:val="008F1FB0"/>
    <w:pPr>
      <w:widowControl w:val="0"/>
    </w:pPr>
    <w:rPr>
      <w:rFonts w:eastAsia="Calibri"/>
      <w:color w:val="auto"/>
    </w:rPr>
  </w:style>
  <w:style w:type="paragraph" w:customStyle="1" w:styleId="Normal-SIGN1">
    <w:name w:val="Normal-SIGN1"/>
    <w:basedOn w:val="Default"/>
    <w:next w:val="Default"/>
    <w:uiPriority w:val="99"/>
    <w:qFormat/>
    <w:rsid w:val="008F1FB0"/>
    <w:pPr>
      <w:widowControl w:val="0"/>
    </w:pPr>
    <w:rPr>
      <w:rFonts w:eastAsia="Calibri"/>
      <w:color w:val="auto"/>
    </w:rPr>
  </w:style>
  <w:style w:type="paragraph" w:customStyle="1" w:styleId="CM3">
    <w:name w:val="CM3"/>
    <w:basedOn w:val="Default"/>
    <w:next w:val="Default"/>
    <w:uiPriority w:val="99"/>
    <w:qFormat/>
    <w:rsid w:val="008F1FB0"/>
    <w:pPr>
      <w:widowControl w:val="0"/>
      <w:spacing w:line="553" w:lineRule="atLeast"/>
    </w:pPr>
    <w:rPr>
      <w:rFonts w:eastAsia="Calibri"/>
      <w:color w:val="auto"/>
    </w:rPr>
  </w:style>
  <w:style w:type="paragraph" w:customStyle="1" w:styleId="CM33">
    <w:name w:val="CM33"/>
    <w:basedOn w:val="Default"/>
    <w:next w:val="Default"/>
    <w:uiPriority w:val="99"/>
    <w:qFormat/>
    <w:rsid w:val="008F1FB0"/>
    <w:pPr>
      <w:widowControl w:val="0"/>
    </w:pPr>
    <w:rPr>
      <w:rFonts w:eastAsia="Calibri"/>
      <w:color w:val="auto"/>
    </w:rPr>
  </w:style>
  <w:style w:type="paragraph" w:customStyle="1" w:styleId="CM37">
    <w:name w:val="CM37"/>
    <w:basedOn w:val="Default"/>
    <w:next w:val="Default"/>
    <w:uiPriority w:val="99"/>
    <w:qFormat/>
    <w:rsid w:val="008F1FB0"/>
    <w:pPr>
      <w:widowControl w:val="0"/>
    </w:pPr>
    <w:rPr>
      <w:rFonts w:eastAsia="Calibri"/>
      <w:color w:val="auto"/>
    </w:rPr>
  </w:style>
  <w:style w:type="paragraph" w:customStyle="1" w:styleId="CM7">
    <w:name w:val="CM7"/>
    <w:basedOn w:val="Default"/>
    <w:next w:val="Default"/>
    <w:uiPriority w:val="99"/>
    <w:qFormat/>
    <w:rsid w:val="008F1FB0"/>
    <w:pPr>
      <w:widowControl w:val="0"/>
      <w:spacing w:line="553" w:lineRule="atLeast"/>
    </w:pPr>
    <w:rPr>
      <w:rFonts w:eastAsia="Calibri"/>
      <w:color w:val="auto"/>
    </w:rPr>
  </w:style>
  <w:style w:type="paragraph" w:styleId="PlainText">
    <w:name w:val="Plain Text"/>
    <w:basedOn w:val="Normal"/>
    <w:next w:val="Normal"/>
    <w:link w:val="PlainTextChar"/>
    <w:rsid w:val="008F1FB0"/>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8F1FB0"/>
    <w:rPr>
      <w:rFonts w:ascii="IJGCNM+Arial" w:eastAsia="Times New Roman" w:hAnsi="IJGCNM+Arial" w:cs="Calibri"/>
    </w:rPr>
  </w:style>
  <w:style w:type="paragraph" w:customStyle="1" w:styleId="Brief-SecondarySource">
    <w:name w:val="Brief - Secondary Source"/>
    <w:basedOn w:val="Normal"/>
    <w:uiPriority w:val="99"/>
    <w:qFormat/>
    <w:rsid w:val="008F1FB0"/>
    <w:rPr>
      <w:rFonts w:eastAsia="Times New Roman"/>
      <w:sz w:val="14"/>
      <w:szCs w:val="20"/>
    </w:rPr>
  </w:style>
  <w:style w:type="paragraph" w:customStyle="1" w:styleId="Brief-Card">
    <w:name w:val="Brief - Card"/>
    <w:basedOn w:val="Normal"/>
    <w:uiPriority w:val="99"/>
    <w:qFormat/>
    <w:rsid w:val="008F1FB0"/>
    <w:rPr>
      <w:rFonts w:eastAsia="Times New Roman"/>
    </w:rPr>
  </w:style>
  <w:style w:type="paragraph" w:customStyle="1" w:styleId="Pa2">
    <w:name w:val="Pa2"/>
    <w:basedOn w:val="Default"/>
    <w:next w:val="Default"/>
    <w:uiPriority w:val="99"/>
    <w:qFormat/>
    <w:rsid w:val="008F1FB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F1FB0"/>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8F1FB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F1FB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F1FB0"/>
    <w:pPr>
      <w:widowControl w:val="0"/>
    </w:pPr>
    <w:rPr>
      <w:rFonts w:ascii="Arial Black" w:hAnsi="Arial Black"/>
      <w:color w:val="auto"/>
    </w:rPr>
  </w:style>
  <w:style w:type="character" w:customStyle="1" w:styleId="eoeaheader">
    <w:name w:val="eoea_header"/>
    <w:basedOn w:val="DefaultParagraphFont"/>
    <w:rsid w:val="008F1FB0"/>
  </w:style>
  <w:style w:type="character" w:customStyle="1" w:styleId="SC4208902">
    <w:name w:val="SC.4.208902"/>
    <w:rsid w:val="008F1FB0"/>
    <w:rPr>
      <w:rFonts w:cs="Century"/>
      <w:color w:val="000000"/>
      <w:sz w:val="22"/>
      <w:szCs w:val="22"/>
    </w:rPr>
  </w:style>
  <w:style w:type="character" w:customStyle="1" w:styleId="SC4208915">
    <w:name w:val="SC.4.208915"/>
    <w:rsid w:val="008F1FB0"/>
    <w:rPr>
      <w:rFonts w:cs="Century"/>
      <w:color w:val="000000"/>
      <w:sz w:val="13"/>
      <w:szCs w:val="13"/>
    </w:rPr>
  </w:style>
  <w:style w:type="character" w:customStyle="1" w:styleId="SC273764">
    <w:name w:val="SC.2.73764"/>
    <w:rsid w:val="008F1FB0"/>
    <w:rPr>
      <w:rFonts w:cs="Century"/>
      <w:color w:val="000000"/>
      <w:sz w:val="72"/>
      <w:szCs w:val="72"/>
    </w:rPr>
  </w:style>
  <w:style w:type="character" w:customStyle="1" w:styleId="SC273779">
    <w:name w:val="SC.2.73779"/>
    <w:rsid w:val="008F1FB0"/>
    <w:rPr>
      <w:rFonts w:cs="Century"/>
      <w:color w:val="000000"/>
      <w:sz w:val="40"/>
      <w:szCs w:val="40"/>
    </w:rPr>
  </w:style>
  <w:style w:type="character" w:customStyle="1" w:styleId="SC273763">
    <w:name w:val="SC.2.73763"/>
    <w:rsid w:val="008F1FB0"/>
    <w:rPr>
      <w:rFonts w:cs="Century"/>
      <w:b/>
      <w:bCs/>
      <w:color w:val="000000"/>
    </w:rPr>
  </w:style>
  <w:style w:type="character" w:customStyle="1" w:styleId="SC4208910">
    <w:name w:val="SC.4.208910"/>
    <w:rsid w:val="008F1FB0"/>
    <w:rPr>
      <w:rFonts w:cs="Century"/>
      <w:color w:val="000000"/>
      <w:sz w:val="28"/>
      <w:szCs w:val="28"/>
    </w:rPr>
  </w:style>
  <w:style w:type="character" w:customStyle="1" w:styleId="SC4208911">
    <w:name w:val="SC.4.208911"/>
    <w:rsid w:val="008F1FB0"/>
    <w:rPr>
      <w:rFonts w:cs="Century"/>
      <w:color w:val="000000"/>
    </w:rPr>
  </w:style>
  <w:style w:type="paragraph" w:customStyle="1" w:styleId="Cover1">
    <w:name w:val="Cover 1"/>
    <w:basedOn w:val="Normal"/>
    <w:next w:val="Normal"/>
    <w:uiPriority w:val="99"/>
    <w:qFormat/>
    <w:rsid w:val="008F1FB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F1FB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F1FB0"/>
    <w:pPr>
      <w:widowControl w:val="0"/>
    </w:pPr>
    <w:rPr>
      <w:color w:val="auto"/>
    </w:rPr>
  </w:style>
  <w:style w:type="paragraph" w:customStyle="1" w:styleId="Pa11">
    <w:name w:val="Pa11"/>
    <w:basedOn w:val="Normal"/>
    <w:next w:val="Normal"/>
    <w:uiPriority w:val="99"/>
    <w:qFormat/>
    <w:rsid w:val="008F1FB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F1FB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8F1FB0"/>
    <w:pPr>
      <w:widowControl w:val="0"/>
    </w:pPr>
    <w:rPr>
      <w:rFonts w:eastAsia="Calibri"/>
      <w:color w:val="auto"/>
    </w:rPr>
  </w:style>
  <w:style w:type="paragraph" w:customStyle="1" w:styleId="CM28">
    <w:name w:val="CM28"/>
    <w:basedOn w:val="Default"/>
    <w:next w:val="Default"/>
    <w:uiPriority w:val="99"/>
    <w:qFormat/>
    <w:rsid w:val="008F1FB0"/>
    <w:pPr>
      <w:widowControl w:val="0"/>
    </w:pPr>
    <w:rPr>
      <w:rFonts w:eastAsia="Calibri"/>
      <w:color w:val="auto"/>
    </w:rPr>
  </w:style>
  <w:style w:type="paragraph" w:customStyle="1" w:styleId="CM8">
    <w:name w:val="CM8"/>
    <w:basedOn w:val="Default"/>
    <w:next w:val="Default"/>
    <w:uiPriority w:val="99"/>
    <w:qFormat/>
    <w:rsid w:val="008F1FB0"/>
    <w:pPr>
      <w:widowControl w:val="0"/>
    </w:pPr>
    <w:rPr>
      <w:rFonts w:eastAsia="Calibri"/>
      <w:color w:val="auto"/>
    </w:rPr>
  </w:style>
  <w:style w:type="paragraph" w:customStyle="1" w:styleId="CM6">
    <w:name w:val="CM6"/>
    <w:basedOn w:val="Default"/>
    <w:next w:val="Default"/>
    <w:uiPriority w:val="99"/>
    <w:qFormat/>
    <w:rsid w:val="008F1FB0"/>
    <w:pPr>
      <w:widowControl w:val="0"/>
      <w:spacing w:line="553" w:lineRule="atLeast"/>
    </w:pPr>
    <w:rPr>
      <w:rFonts w:eastAsia="Calibri"/>
      <w:color w:val="auto"/>
    </w:rPr>
  </w:style>
  <w:style w:type="paragraph" w:customStyle="1" w:styleId="CM22">
    <w:name w:val="CM22"/>
    <w:basedOn w:val="Default"/>
    <w:next w:val="Default"/>
    <w:uiPriority w:val="99"/>
    <w:qFormat/>
    <w:rsid w:val="008F1FB0"/>
    <w:pPr>
      <w:widowControl w:val="0"/>
    </w:pPr>
    <w:rPr>
      <w:rFonts w:eastAsia="Calibri"/>
      <w:color w:val="auto"/>
    </w:rPr>
  </w:style>
  <w:style w:type="character" w:customStyle="1" w:styleId="articlesubtitle">
    <w:name w:val="article_sub_title"/>
    <w:basedOn w:val="DefaultParagraphFont"/>
    <w:rsid w:val="008F1FB0"/>
  </w:style>
  <w:style w:type="character" w:customStyle="1" w:styleId="newsdate2">
    <w:name w:val="news_date2"/>
    <w:basedOn w:val="DefaultParagraphFont"/>
    <w:rsid w:val="008F1FB0"/>
  </w:style>
  <w:style w:type="character" w:customStyle="1" w:styleId="readarticleheader">
    <w:name w:val="readarticleheader"/>
    <w:basedOn w:val="DefaultParagraphFont"/>
    <w:rsid w:val="008F1FB0"/>
  </w:style>
  <w:style w:type="paragraph" w:customStyle="1" w:styleId="DoubleUnderlined">
    <w:name w:val="Double Underlined"/>
    <w:basedOn w:val="Heading2"/>
    <w:autoRedefine/>
    <w:uiPriority w:val="99"/>
    <w:qFormat/>
    <w:rsid w:val="008F1FB0"/>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8F1FB0"/>
    <w:rPr>
      <w:rFonts w:ascii="Trebuchet MS" w:hAnsi="Trebuchet MS"/>
      <w:u w:val="thick"/>
      <w:lang w:val="en-US" w:eastAsia="zh-CN" w:bidi="ar-SA"/>
    </w:rPr>
  </w:style>
  <w:style w:type="paragraph" w:customStyle="1" w:styleId="IndexFixer">
    <w:name w:val="Index Fixer"/>
    <w:basedOn w:val="Heading1"/>
    <w:uiPriority w:val="99"/>
    <w:qFormat/>
    <w:rsid w:val="008F1FB0"/>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8F1FB0"/>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8F1FB0"/>
    <w:rPr>
      <w:rFonts w:ascii="Arial Narrow" w:eastAsia="Times New Roman" w:hAnsi="Arial Narrow"/>
      <w:b/>
      <w:szCs w:val="24"/>
      <w:u w:val="single"/>
      <w:lang w:val="en-GB" w:eastAsia="en-US" w:bidi="ar-SA"/>
    </w:rPr>
  </w:style>
  <w:style w:type="character" w:customStyle="1" w:styleId="medium-normal1">
    <w:name w:val="medium-normal1"/>
    <w:rsid w:val="008F1FB0"/>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8F1FB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8F1FB0"/>
    <w:pPr>
      <w:ind w:left="720" w:right="720"/>
    </w:pPr>
    <w:rPr>
      <w:rFonts w:ascii="Palatino Linotype" w:eastAsia="Times New Roman" w:hAnsi="Palatino Linotype"/>
      <w:szCs w:val="20"/>
      <w:u w:val="single"/>
    </w:rPr>
  </w:style>
  <w:style w:type="character" w:customStyle="1" w:styleId="UnderlinedCardChar0">
    <w:name w:val="Underlined Card Char"/>
    <w:rsid w:val="008F1FB0"/>
    <w:rPr>
      <w:rFonts w:ascii="Palatino Linotype" w:hAnsi="Palatino Linotype"/>
      <w:u w:val="single"/>
      <w:lang w:val="en-US" w:eastAsia="en-US" w:bidi="ar-SA"/>
    </w:rPr>
  </w:style>
  <w:style w:type="character" w:customStyle="1" w:styleId="Style10ptUnderline">
    <w:name w:val="Style 10 pt Underline"/>
    <w:rsid w:val="008F1FB0"/>
    <w:rPr>
      <w:sz w:val="20"/>
      <w:u w:val="single"/>
    </w:rPr>
  </w:style>
  <w:style w:type="character" w:customStyle="1" w:styleId="char">
    <w:name w:val="char"/>
    <w:basedOn w:val="DefaultParagraphFont"/>
    <w:rsid w:val="008F1FB0"/>
  </w:style>
  <w:style w:type="character" w:customStyle="1" w:styleId="UnderlineCharCharCharCharCharChar">
    <w:name w:val="Underline Char Char Char Char Char Char"/>
    <w:rsid w:val="008F1FB0"/>
    <w:rPr>
      <w:rFonts w:ascii="Arial Narrow" w:hAnsi="Arial Narrow"/>
      <w:szCs w:val="24"/>
      <w:u w:val="single"/>
      <w:lang w:val="en-US" w:eastAsia="en-US" w:bidi="ar-SA"/>
    </w:rPr>
  </w:style>
  <w:style w:type="paragraph" w:customStyle="1" w:styleId="PageHeader-Underline18pt">
    <w:name w:val="Page Header - Underline 18 pt"/>
    <w:uiPriority w:val="99"/>
    <w:qFormat/>
    <w:rsid w:val="008F1FB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F1FB0"/>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8F1FB0"/>
  </w:style>
  <w:style w:type="character" w:customStyle="1" w:styleId="hdr">
    <w:name w:val="hdr"/>
    <w:basedOn w:val="DefaultParagraphFont"/>
    <w:rsid w:val="008F1FB0"/>
  </w:style>
  <w:style w:type="paragraph" w:customStyle="1" w:styleId="subhead">
    <w:name w:val="subhead"/>
    <w:basedOn w:val="Normal"/>
    <w:uiPriority w:val="99"/>
    <w:qFormat/>
    <w:rsid w:val="008F1FB0"/>
    <w:pPr>
      <w:spacing w:after="120" w:line="225" w:lineRule="atLeast"/>
      <w:ind w:right="180"/>
    </w:pPr>
    <w:rPr>
      <w:rFonts w:eastAsia="Times New Roman"/>
      <w:color w:val="5177C5"/>
      <w:szCs w:val="20"/>
    </w:rPr>
  </w:style>
  <w:style w:type="character" w:customStyle="1" w:styleId="date1">
    <w:name w:val="date1"/>
    <w:basedOn w:val="DefaultParagraphFont"/>
    <w:rsid w:val="008F1FB0"/>
  </w:style>
  <w:style w:type="character" w:customStyle="1" w:styleId="bolding1">
    <w:name w:val="bolding1"/>
    <w:rsid w:val="008F1FB0"/>
    <w:rPr>
      <w:b/>
      <w:bCs/>
    </w:rPr>
  </w:style>
  <w:style w:type="character" w:customStyle="1" w:styleId="bookoptions1">
    <w:name w:val="book_options1"/>
    <w:rsid w:val="008F1FB0"/>
    <w:rPr>
      <w:b/>
      <w:bCs/>
      <w:color w:val="333366"/>
    </w:rPr>
  </w:style>
  <w:style w:type="character" w:customStyle="1" w:styleId="descriptionblock">
    <w:name w:val="description block"/>
    <w:basedOn w:val="DefaultParagraphFont"/>
    <w:rsid w:val="008F1FB0"/>
  </w:style>
  <w:style w:type="character" w:customStyle="1" w:styleId="detailsboxblock">
    <w:name w:val="detailsbox block"/>
    <w:basedOn w:val="DefaultParagraphFont"/>
    <w:rsid w:val="008F1FB0"/>
  </w:style>
  <w:style w:type="character" w:customStyle="1" w:styleId="Char3">
    <w:name w:val="Char3"/>
    <w:rsid w:val="008F1FB0"/>
    <w:rPr>
      <w:rFonts w:cs="Arial"/>
      <w:bCs/>
      <w:u w:val="thick"/>
      <w:lang w:val="en-US" w:eastAsia="en-US" w:bidi="ar-SA"/>
    </w:rPr>
  </w:style>
  <w:style w:type="paragraph" w:customStyle="1" w:styleId="StyleHeading110pt">
    <w:name w:val="Style Heading 1 + 10 pt"/>
    <w:basedOn w:val="Heading1"/>
    <w:uiPriority w:val="99"/>
    <w:qFormat/>
    <w:rsid w:val="008F1FB0"/>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F1FB0"/>
  </w:style>
  <w:style w:type="paragraph" w:customStyle="1" w:styleId="StyleUnderliningTimesNewRomanBoldNounderlineKernat16">
    <w:name w:val="Style Underlining + Times New Roman Bold No underline Kern at 16..."/>
    <w:basedOn w:val="Normal"/>
    <w:uiPriority w:val="99"/>
    <w:qFormat/>
    <w:rsid w:val="008F1FB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F1FB0"/>
    <w:rPr>
      <w:rFonts w:eastAsia="Times New Roman"/>
      <w:b/>
      <w:bCs/>
      <w:kern w:val="32"/>
      <w:sz w:val="32"/>
      <w:szCs w:val="32"/>
    </w:rPr>
  </w:style>
  <w:style w:type="paragraph" w:customStyle="1" w:styleId="StyleBoldUnderliningKernat16pt">
    <w:name w:val="Style Bold Underlining + Kern at 16 pt"/>
    <w:uiPriority w:val="99"/>
    <w:qFormat/>
    <w:rsid w:val="008F1FB0"/>
    <w:pPr>
      <w:spacing w:after="160" w:line="259" w:lineRule="auto"/>
    </w:pPr>
    <w:rPr>
      <w:rFonts w:eastAsiaTheme="minorHAnsi"/>
      <w:sz w:val="22"/>
      <w:szCs w:val="22"/>
    </w:rPr>
  </w:style>
  <w:style w:type="paragraph" w:customStyle="1" w:styleId="boldy">
    <w:name w:val="boldy"/>
    <w:basedOn w:val="Heading2"/>
    <w:uiPriority w:val="99"/>
    <w:qFormat/>
    <w:rsid w:val="008F1FB0"/>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8F1FB0"/>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8F1FB0"/>
    <w:rPr>
      <w:sz w:val="12"/>
      <w:szCs w:val="24"/>
      <w:lang w:val="en-US" w:eastAsia="en-US" w:bidi="ar-SA"/>
    </w:rPr>
  </w:style>
  <w:style w:type="paragraph" w:customStyle="1" w:styleId="TxBr6p1">
    <w:name w:val="TxBr_6p1"/>
    <w:basedOn w:val="Normal"/>
    <w:uiPriority w:val="99"/>
    <w:qFormat/>
    <w:rsid w:val="008F1FB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F1FB0"/>
    <w:pPr>
      <w:ind w:left="400"/>
    </w:pPr>
    <w:rPr>
      <w:rFonts w:eastAsia="Times New Roman"/>
      <w:szCs w:val="20"/>
    </w:rPr>
  </w:style>
  <w:style w:type="character" w:customStyle="1" w:styleId="texto11">
    <w:name w:val="texto11"/>
    <w:rsid w:val="008F1FB0"/>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8F1FB0"/>
    <w:rPr>
      <w:rFonts w:ascii="Arial Narrow" w:eastAsia="Times New Roman" w:hAnsi="Arial Narrow"/>
      <w:sz w:val="16"/>
      <w:szCs w:val="20"/>
      <w:lang w:val="x-none" w:eastAsia="x-none"/>
    </w:rPr>
  </w:style>
  <w:style w:type="character" w:customStyle="1" w:styleId="CardTagChar">
    <w:name w:val="Card Tag Char"/>
    <w:rsid w:val="008F1FB0"/>
    <w:rPr>
      <w:rFonts w:ascii="Arial Narrow" w:hAnsi="Arial Narrow"/>
      <w:b/>
      <w:sz w:val="24"/>
      <w:szCs w:val="24"/>
      <w:lang w:val="en-US" w:eastAsia="en-US" w:bidi="ar-SA"/>
    </w:rPr>
  </w:style>
  <w:style w:type="character" w:customStyle="1" w:styleId="CardtextChar3">
    <w:name w:val="Card text Char"/>
    <w:link w:val="Cardtext4"/>
    <w:rsid w:val="008F1FB0"/>
    <w:rPr>
      <w:rFonts w:ascii="Arial Narrow" w:hAnsi="Arial Narrow"/>
      <w:u w:val="single"/>
    </w:rPr>
  </w:style>
  <w:style w:type="paragraph" w:customStyle="1" w:styleId="UnderlineStyle">
    <w:name w:val="Underline Style"/>
    <w:basedOn w:val="Normal"/>
    <w:link w:val="UnderlineStyleChar"/>
    <w:qFormat/>
    <w:rsid w:val="008F1FB0"/>
    <w:rPr>
      <w:rFonts w:eastAsia="Times New Roman"/>
      <w:b/>
      <w:sz w:val="24"/>
      <w:u w:val="single"/>
    </w:rPr>
  </w:style>
  <w:style w:type="paragraph" w:customStyle="1" w:styleId="Normalization">
    <w:name w:val="Normalization"/>
    <w:basedOn w:val="Normal"/>
    <w:uiPriority w:val="99"/>
    <w:qFormat/>
    <w:rsid w:val="008F1FB0"/>
    <w:rPr>
      <w:rFonts w:eastAsia="Times New Roman"/>
      <w:sz w:val="18"/>
    </w:rPr>
  </w:style>
  <w:style w:type="paragraph" w:customStyle="1" w:styleId="BreifTitle">
    <w:name w:val="Breif Title"/>
    <w:basedOn w:val="Normal"/>
    <w:autoRedefine/>
    <w:uiPriority w:val="99"/>
    <w:qFormat/>
    <w:rsid w:val="008F1FB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8F1FB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8F1FB0"/>
    <w:rPr>
      <w:b/>
      <w:sz w:val="32"/>
      <w:szCs w:val="32"/>
      <w:lang w:val="en-US" w:eastAsia="en-US" w:bidi="ar-SA"/>
    </w:rPr>
  </w:style>
  <w:style w:type="paragraph" w:styleId="BodyTextFirstIndent">
    <w:name w:val="Body Text First Indent"/>
    <w:basedOn w:val="BodyText"/>
    <w:link w:val="BodyTextFirstIndentChar"/>
    <w:rsid w:val="008F1FB0"/>
    <w:pPr>
      <w:spacing w:after="120"/>
      <w:ind w:firstLine="210"/>
    </w:pPr>
    <w:rPr>
      <w:sz w:val="24"/>
      <w:szCs w:val="24"/>
    </w:rPr>
  </w:style>
  <w:style w:type="character" w:customStyle="1" w:styleId="BodyTextFirstIndentChar">
    <w:name w:val="Body Text First Indent Char"/>
    <w:basedOn w:val="BodyTextChar"/>
    <w:link w:val="BodyTextFirstIndent"/>
    <w:rsid w:val="008F1FB0"/>
    <w:rPr>
      <w:rFonts w:ascii="Calibri" w:eastAsia="Times New Roman" w:hAnsi="Calibri" w:cs="Calibri"/>
      <w:sz w:val="16"/>
      <w:szCs w:val="20"/>
    </w:rPr>
  </w:style>
  <w:style w:type="character" w:customStyle="1" w:styleId="TagChar3">
    <w:name w:val="Tag Char3"/>
    <w:rsid w:val="008F1FB0"/>
    <w:rPr>
      <w:rFonts w:ascii="Palatino Linotype" w:hAnsi="Palatino Linotype"/>
      <w:b/>
      <w:sz w:val="24"/>
      <w:szCs w:val="24"/>
      <w:lang w:val="en-US" w:eastAsia="en-US" w:bidi="ar-SA"/>
    </w:rPr>
  </w:style>
  <w:style w:type="paragraph" w:customStyle="1" w:styleId="TagCite0">
    <w:name w:val="Tag/Cite"/>
    <w:basedOn w:val="Normal"/>
    <w:qFormat/>
    <w:rsid w:val="008F1FB0"/>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8F1FB0"/>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8F1FB0"/>
    <w:rPr>
      <w:rFonts w:eastAsia="Times New Roman"/>
      <w:color w:val="333333"/>
    </w:rPr>
  </w:style>
  <w:style w:type="paragraph" w:customStyle="1" w:styleId="StyleTagandCiteFranklinGothicDemi">
    <w:name w:val="Style Tag and Cite + Franklin Gothic Demi"/>
    <w:basedOn w:val="Normal"/>
    <w:autoRedefine/>
    <w:uiPriority w:val="99"/>
    <w:qFormat/>
    <w:rsid w:val="008F1FB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F1FB0"/>
  </w:style>
  <w:style w:type="character" w:customStyle="1" w:styleId="Style10ptBold">
    <w:name w:val="Style 10 pt Bold"/>
    <w:rsid w:val="008F1FB0"/>
    <w:rPr>
      <w:b/>
      <w:bCs/>
      <w:sz w:val="20"/>
    </w:rPr>
  </w:style>
  <w:style w:type="paragraph" w:styleId="Date">
    <w:name w:val="Date"/>
    <w:aliases w:val="date"/>
    <w:basedOn w:val="Normal"/>
    <w:next w:val="Normal"/>
    <w:link w:val="DateChar"/>
    <w:qFormat/>
    <w:rsid w:val="008F1FB0"/>
    <w:rPr>
      <w:rFonts w:eastAsia="Times New Roman"/>
      <w:sz w:val="24"/>
    </w:rPr>
  </w:style>
  <w:style w:type="character" w:customStyle="1" w:styleId="DateChar">
    <w:name w:val="Date Char"/>
    <w:aliases w:val="date Char"/>
    <w:basedOn w:val="DefaultParagraphFont"/>
    <w:link w:val="Date"/>
    <w:rsid w:val="008F1FB0"/>
    <w:rPr>
      <w:rFonts w:ascii="Calibri" w:eastAsia="Times New Roman" w:hAnsi="Calibri" w:cs="Calibri"/>
    </w:rPr>
  </w:style>
  <w:style w:type="character" w:customStyle="1" w:styleId="text9">
    <w:name w:val="text9"/>
    <w:basedOn w:val="DefaultParagraphFont"/>
    <w:rsid w:val="008F1FB0"/>
  </w:style>
  <w:style w:type="character" w:customStyle="1" w:styleId="text21">
    <w:name w:val="text21"/>
    <w:basedOn w:val="DefaultParagraphFont"/>
    <w:rsid w:val="008F1FB0"/>
  </w:style>
  <w:style w:type="character" w:customStyle="1" w:styleId="text19">
    <w:name w:val="text19"/>
    <w:basedOn w:val="DefaultParagraphFont"/>
    <w:rsid w:val="008F1FB0"/>
  </w:style>
  <w:style w:type="paragraph" w:customStyle="1" w:styleId="CiteCard0">
    <w:name w:val="Cite/Card"/>
    <w:basedOn w:val="Normal"/>
    <w:uiPriority w:val="99"/>
    <w:qFormat/>
    <w:rsid w:val="008F1FB0"/>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8F1FB0"/>
    <w:rPr>
      <w:b/>
      <w:bCs/>
      <w:i w:val="0"/>
      <w:iCs w:val="0"/>
      <w:color w:val="000000"/>
    </w:rPr>
  </w:style>
  <w:style w:type="paragraph" w:customStyle="1" w:styleId="tagCharCharCharCharCharCharChar">
    <w:name w:val="tag Char Char Char Char Char Char Char"/>
    <w:basedOn w:val="Normal"/>
    <w:uiPriority w:val="99"/>
    <w:qFormat/>
    <w:rsid w:val="008F1FB0"/>
    <w:rPr>
      <w:rFonts w:eastAsia="Times New Roman"/>
      <w:b/>
      <w:sz w:val="24"/>
      <w:szCs w:val="20"/>
    </w:rPr>
  </w:style>
  <w:style w:type="character" w:customStyle="1" w:styleId="term2">
    <w:name w:val="term2"/>
    <w:rsid w:val="008F1FB0"/>
    <w:rPr>
      <w:b/>
      <w:bCs/>
    </w:rPr>
  </w:style>
  <w:style w:type="paragraph" w:customStyle="1" w:styleId="title-bold-medium">
    <w:name w:val="title-bold-medium"/>
    <w:basedOn w:val="Normal"/>
    <w:uiPriority w:val="99"/>
    <w:qFormat/>
    <w:rsid w:val="008F1FB0"/>
    <w:pPr>
      <w:spacing w:before="100" w:beforeAutospacing="1" w:after="100" w:afterAutospacing="1"/>
    </w:pPr>
    <w:rPr>
      <w:rFonts w:eastAsia="Arial Unicode MS"/>
      <w:b/>
      <w:bCs/>
      <w:color w:val="000000"/>
      <w:szCs w:val="20"/>
    </w:rPr>
  </w:style>
  <w:style w:type="character" w:customStyle="1" w:styleId="pmterms12">
    <w:name w:val="pmterms12"/>
    <w:rsid w:val="008F1FB0"/>
    <w:rPr>
      <w:b/>
      <w:bCs/>
      <w:i w:val="0"/>
      <w:iCs w:val="0"/>
      <w:color w:val="000000"/>
    </w:rPr>
  </w:style>
  <w:style w:type="paragraph" w:customStyle="1" w:styleId="lact">
    <w:name w:val="lact"/>
    <w:basedOn w:val="Normal"/>
    <w:uiPriority w:val="99"/>
    <w:qFormat/>
    <w:rsid w:val="008F1FB0"/>
    <w:pPr>
      <w:spacing w:before="100" w:beforeAutospacing="1" w:after="100" w:afterAutospacing="1"/>
    </w:pPr>
    <w:rPr>
      <w:rFonts w:eastAsia="Arial Unicode MS"/>
      <w:b/>
      <w:bCs/>
      <w:color w:val="000000"/>
      <w:szCs w:val="20"/>
    </w:rPr>
  </w:style>
  <w:style w:type="paragraph" w:styleId="BlockText">
    <w:name w:val="Block Text"/>
    <w:basedOn w:val="Normal"/>
    <w:rsid w:val="008F1FB0"/>
    <w:pPr>
      <w:ind w:left="229" w:right="229"/>
    </w:pPr>
    <w:rPr>
      <w:rFonts w:ascii="Verdana" w:eastAsia="Times New Roman" w:hAnsi="Verdana"/>
      <w:sz w:val="16"/>
      <w:szCs w:val="20"/>
    </w:rPr>
  </w:style>
  <w:style w:type="paragraph" w:customStyle="1" w:styleId="CardTag">
    <w:name w:val="Card Tag"/>
    <w:basedOn w:val="Normal"/>
    <w:autoRedefine/>
    <w:qFormat/>
    <w:rsid w:val="008F1FB0"/>
    <w:rPr>
      <w:rFonts w:eastAsia="Times New Roman"/>
      <w:b/>
      <w:sz w:val="24"/>
    </w:rPr>
  </w:style>
  <w:style w:type="paragraph" w:styleId="NormalIndent">
    <w:name w:val="Normal Indent"/>
    <w:basedOn w:val="Normal"/>
    <w:rsid w:val="008F1FB0"/>
    <w:pPr>
      <w:ind w:left="720"/>
    </w:pPr>
    <w:rPr>
      <w:rFonts w:eastAsia="Times New Roman"/>
      <w:szCs w:val="20"/>
    </w:rPr>
  </w:style>
  <w:style w:type="character" w:customStyle="1" w:styleId="ToReadChar">
    <w:name w:val="To Read Char"/>
    <w:rsid w:val="008F1FB0"/>
    <w:rPr>
      <w:rFonts w:ascii="Verdana" w:hAnsi="Verdana"/>
      <w:b/>
      <w:szCs w:val="24"/>
      <w:u w:val="single"/>
      <w:lang w:val="en-US" w:eastAsia="en-US" w:bidi="ar-SA"/>
    </w:rPr>
  </w:style>
  <w:style w:type="character" w:customStyle="1" w:styleId="ToReadCharChar">
    <w:name w:val="To Read Char Char"/>
    <w:rsid w:val="008F1FB0"/>
    <w:rPr>
      <w:rFonts w:ascii="Verdana" w:hAnsi="Verdana"/>
      <w:b/>
      <w:szCs w:val="24"/>
      <w:u w:val="single"/>
      <w:lang w:val="en-US" w:eastAsia="en-US" w:bidi="ar-SA"/>
    </w:rPr>
  </w:style>
  <w:style w:type="paragraph" w:customStyle="1" w:styleId="BLOCKTITLE0">
    <w:name w:val="BLOCK TITLE"/>
    <w:basedOn w:val="Heading1"/>
    <w:uiPriority w:val="99"/>
    <w:qFormat/>
    <w:rsid w:val="008F1FB0"/>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8F1FB0"/>
    <w:rPr>
      <w:b/>
      <w:szCs w:val="24"/>
      <w:u w:val="single"/>
      <w:lang w:val="en-US" w:eastAsia="en-US" w:bidi="ar-SA"/>
    </w:rPr>
  </w:style>
  <w:style w:type="paragraph" w:styleId="EnvelopeReturn">
    <w:name w:val="envelope return"/>
    <w:basedOn w:val="Normal"/>
    <w:rsid w:val="008F1FB0"/>
    <w:rPr>
      <w:rFonts w:eastAsia="Times New Roman"/>
      <w:sz w:val="24"/>
      <w:szCs w:val="20"/>
    </w:rPr>
  </w:style>
  <w:style w:type="paragraph" w:styleId="EnvelopeAddress">
    <w:name w:val="envelope address"/>
    <w:basedOn w:val="Normal"/>
    <w:rsid w:val="008F1FB0"/>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8F1FB0"/>
  </w:style>
  <w:style w:type="character" w:customStyle="1" w:styleId="bio">
    <w:name w:val="bio"/>
    <w:basedOn w:val="DefaultParagraphFont"/>
    <w:rsid w:val="008F1FB0"/>
  </w:style>
  <w:style w:type="character" w:customStyle="1" w:styleId="storytextstyle">
    <w:name w:val="storytextstyle"/>
    <w:basedOn w:val="DefaultParagraphFont"/>
    <w:rsid w:val="008F1FB0"/>
  </w:style>
  <w:style w:type="character" w:customStyle="1" w:styleId="cardunderlinedCharChar">
    <w:name w:val="card underlined Char Char"/>
    <w:rsid w:val="008F1FB0"/>
    <w:rPr>
      <w:rFonts w:ascii="Arial" w:hAnsi="Arial"/>
      <w:sz w:val="22"/>
      <w:szCs w:val="24"/>
      <w:u w:val="single"/>
      <w:lang w:val="en-US" w:eastAsia="en-US" w:bidi="ar-SA"/>
    </w:rPr>
  </w:style>
  <w:style w:type="character" w:customStyle="1" w:styleId="Style2Char0">
    <w:name w:val="Style2 Char"/>
    <w:uiPriority w:val="99"/>
    <w:rsid w:val="008F1FB0"/>
    <w:rPr>
      <w:rFonts w:ascii="Book Antiqua" w:hAnsi="Book Antiqua"/>
      <w:u w:val="thick"/>
      <w:lang w:val="en-US" w:eastAsia="en-US" w:bidi="ar-SA"/>
    </w:rPr>
  </w:style>
  <w:style w:type="character" w:customStyle="1" w:styleId="Style2Char1">
    <w:name w:val="Style2 Char1"/>
    <w:rsid w:val="008F1FB0"/>
    <w:rPr>
      <w:rFonts w:ascii="Book Antiqua" w:hAnsi="Book Antiqua"/>
      <w:szCs w:val="24"/>
      <w:u w:val="thick"/>
      <w:lang w:val="en-US" w:eastAsia="en-US" w:bidi="ar-SA"/>
    </w:rPr>
  </w:style>
  <w:style w:type="character" w:customStyle="1" w:styleId="articlehead21">
    <w:name w:val="articlehead21"/>
    <w:rsid w:val="008F1FB0"/>
    <w:rPr>
      <w:rFonts w:ascii="Arial" w:hAnsi="Arial" w:cs="Arial" w:hint="default"/>
      <w:b/>
      <w:bCs/>
      <w:color w:val="660000"/>
      <w:sz w:val="20"/>
      <w:szCs w:val="20"/>
    </w:rPr>
  </w:style>
  <w:style w:type="paragraph" w:customStyle="1" w:styleId="shellscontentions">
    <w:name w:val="shells/contentions"/>
    <w:basedOn w:val="TagCite0"/>
    <w:uiPriority w:val="99"/>
    <w:qFormat/>
    <w:rsid w:val="008F1FB0"/>
  </w:style>
  <w:style w:type="character" w:customStyle="1" w:styleId="BoldandUnderlineChar2Char1">
    <w:name w:val="Bold and Underline Char2 Char1"/>
    <w:rsid w:val="008F1FB0"/>
    <w:rPr>
      <w:b/>
      <w:szCs w:val="24"/>
      <w:u w:val="single"/>
      <w:lang w:val="en-US" w:eastAsia="en-US" w:bidi="ar-SA"/>
    </w:rPr>
  </w:style>
  <w:style w:type="character" w:customStyle="1" w:styleId="TagCiteChar1">
    <w:name w:val="Tag/Cite Char1"/>
    <w:rsid w:val="008F1FB0"/>
    <w:rPr>
      <w:b/>
      <w:lang w:val="en-US" w:eastAsia="en-US" w:bidi="ar-SA"/>
    </w:rPr>
  </w:style>
  <w:style w:type="character" w:customStyle="1" w:styleId="goohl2">
    <w:name w:val="goohl2"/>
    <w:basedOn w:val="DefaultParagraphFont"/>
    <w:rsid w:val="008F1FB0"/>
  </w:style>
  <w:style w:type="character" w:customStyle="1" w:styleId="Normal10">
    <w:name w:val="Normal1"/>
    <w:basedOn w:val="DefaultParagraphFont"/>
    <w:rsid w:val="008F1FB0"/>
  </w:style>
  <w:style w:type="paragraph" w:customStyle="1" w:styleId="BriefTitle1">
    <w:name w:val="Brief Title 1"/>
    <w:basedOn w:val="Normal"/>
    <w:uiPriority w:val="99"/>
    <w:qFormat/>
    <w:rsid w:val="008F1FB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F1FB0"/>
    <w:pPr>
      <w:widowControl w:val="0"/>
      <w:autoSpaceDE w:val="0"/>
      <w:autoSpaceDN w:val="0"/>
      <w:adjustRightInd w:val="0"/>
    </w:pPr>
    <w:rPr>
      <w:rFonts w:eastAsia="Times New Roman"/>
      <w:b/>
      <w:szCs w:val="20"/>
    </w:rPr>
  </w:style>
  <w:style w:type="character" w:customStyle="1" w:styleId="CardCharChar">
    <w:name w:val="Card Char Char"/>
    <w:rsid w:val="008F1FB0"/>
    <w:rPr>
      <w:lang w:val="en-US" w:eastAsia="en-US" w:bidi="ar-SA"/>
    </w:rPr>
  </w:style>
  <w:style w:type="character" w:customStyle="1" w:styleId="BriefTitle1Char">
    <w:name w:val="Brief Title 1 Char"/>
    <w:rsid w:val="008F1FB0"/>
    <w:rPr>
      <w:b/>
      <w:u w:val="single"/>
      <w:lang w:val="en-US" w:eastAsia="en-US" w:bidi="ar-SA"/>
    </w:rPr>
  </w:style>
  <w:style w:type="character" w:customStyle="1" w:styleId="TagCiteCharChar">
    <w:name w:val="Tag/Cite Char Char"/>
    <w:rsid w:val="008F1FB0"/>
    <w:rPr>
      <w:b/>
      <w:lang w:val="en-US" w:eastAsia="en-US" w:bidi="ar-SA"/>
    </w:rPr>
  </w:style>
  <w:style w:type="paragraph" w:customStyle="1" w:styleId="ShellTitles">
    <w:name w:val="ShellTitles"/>
    <w:basedOn w:val="Normal"/>
    <w:uiPriority w:val="99"/>
    <w:qFormat/>
    <w:rsid w:val="008F1FB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F1FB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F1FB0"/>
    <w:pPr>
      <w:spacing w:before="100" w:beforeAutospacing="1" w:after="100" w:afterAutospacing="1"/>
    </w:pPr>
    <w:rPr>
      <w:rFonts w:eastAsia="Times New Roman"/>
    </w:rPr>
  </w:style>
  <w:style w:type="character" w:customStyle="1" w:styleId="btx">
    <w:name w:val="btx"/>
    <w:basedOn w:val="DefaultParagraphFont"/>
    <w:rsid w:val="008F1FB0"/>
  </w:style>
  <w:style w:type="character" w:customStyle="1" w:styleId="CardChar10">
    <w:name w:val="Card Char1"/>
    <w:rsid w:val="008F1FB0"/>
    <w:rPr>
      <w:lang w:val="en-US" w:eastAsia="en-US" w:bidi="ar-SA"/>
    </w:rPr>
  </w:style>
  <w:style w:type="character" w:customStyle="1" w:styleId="prodgeneral1">
    <w:name w:val="prodgeneral1"/>
    <w:rsid w:val="008F1FB0"/>
    <w:rPr>
      <w:rFonts w:ascii="Verdana" w:hAnsi="Verdana" w:hint="default"/>
      <w:b w:val="0"/>
      <w:bCs w:val="0"/>
      <w:caps w:val="0"/>
      <w:color w:val="000000"/>
      <w:spacing w:val="0"/>
      <w:sz w:val="16"/>
      <w:szCs w:val="16"/>
    </w:rPr>
  </w:style>
  <w:style w:type="character" w:customStyle="1" w:styleId="summary1">
    <w:name w:val="summary1"/>
    <w:rsid w:val="008F1FB0"/>
    <w:rPr>
      <w:rFonts w:ascii="Arial" w:hAnsi="Arial" w:cs="Arial" w:hint="default"/>
      <w:sz w:val="18"/>
      <w:szCs w:val="18"/>
    </w:rPr>
  </w:style>
  <w:style w:type="paragraph" w:customStyle="1" w:styleId="ToRead">
    <w:name w:val="To Read"/>
    <w:basedOn w:val="Normal"/>
    <w:uiPriority w:val="99"/>
    <w:qFormat/>
    <w:rsid w:val="008F1FB0"/>
    <w:pPr>
      <w:ind w:left="720"/>
    </w:pPr>
    <w:rPr>
      <w:rFonts w:ascii="Verdana" w:eastAsia="Times New Roman" w:hAnsi="Verdana"/>
      <w:b/>
      <w:u w:val="single"/>
    </w:rPr>
  </w:style>
  <w:style w:type="character" w:customStyle="1" w:styleId="text3">
    <w:name w:val="text3"/>
    <w:basedOn w:val="DefaultParagraphFont"/>
    <w:rsid w:val="008F1FB0"/>
  </w:style>
  <w:style w:type="paragraph" w:customStyle="1" w:styleId="Style1">
    <w:name w:val="Style 1"/>
    <w:basedOn w:val="Normal"/>
    <w:uiPriority w:val="99"/>
    <w:qFormat/>
    <w:rsid w:val="008F1FB0"/>
    <w:pPr>
      <w:widowControl w:val="0"/>
      <w:ind w:firstLine="216"/>
    </w:pPr>
    <w:rPr>
      <w:rFonts w:eastAsia="Times New Roman"/>
      <w:noProof/>
      <w:color w:val="000000"/>
      <w:szCs w:val="20"/>
    </w:rPr>
  </w:style>
  <w:style w:type="paragraph" w:customStyle="1" w:styleId="Style40">
    <w:name w:val="Style 4"/>
    <w:basedOn w:val="Normal"/>
    <w:uiPriority w:val="99"/>
    <w:qFormat/>
    <w:rsid w:val="008F1FB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F1FB0"/>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8F1FB0"/>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8F1FB0"/>
  </w:style>
  <w:style w:type="paragraph" w:customStyle="1" w:styleId="PageNumber1">
    <w:name w:val="Page Number1"/>
    <w:basedOn w:val="Normal"/>
    <w:next w:val="Normal"/>
    <w:uiPriority w:val="99"/>
    <w:qFormat/>
    <w:rsid w:val="008F1FB0"/>
    <w:rPr>
      <w:rFonts w:eastAsia="Times New Roman"/>
    </w:rPr>
  </w:style>
  <w:style w:type="paragraph" w:customStyle="1" w:styleId="Cite1">
    <w:name w:val="Cite1"/>
    <w:qFormat/>
    <w:rsid w:val="008F1FB0"/>
    <w:rPr>
      <w:rFonts w:ascii="Palatino Linotype" w:eastAsia="Times New Roman" w:hAnsi="Palatino Linotype" w:cs="Times New Roman"/>
      <w:bCs/>
      <w:sz w:val="20"/>
      <w:szCs w:val="20"/>
      <w:lang w:val="en-AU"/>
    </w:rPr>
  </w:style>
  <w:style w:type="paragraph" w:customStyle="1" w:styleId="Card1">
    <w:name w:val="Card1"/>
    <w:uiPriority w:val="99"/>
    <w:qFormat/>
    <w:rsid w:val="008F1FB0"/>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8F1FB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8F1FB0"/>
    <w:pPr>
      <w:ind w:left="288" w:right="288"/>
    </w:pPr>
    <w:rPr>
      <w:rFonts w:eastAsia="Times New Roman"/>
    </w:rPr>
  </w:style>
  <w:style w:type="paragraph" w:customStyle="1" w:styleId="cite21">
    <w:name w:val="cite2"/>
    <w:uiPriority w:val="99"/>
    <w:qFormat/>
    <w:rsid w:val="008F1FB0"/>
    <w:rPr>
      <w:rFonts w:ascii="Times New Roman" w:eastAsia="Times New Roman" w:hAnsi="Times New Roman" w:cs="Times New Roman"/>
      <w:color w:val="000000"/>
      <w:sz w:val="20"/>
    </w:rPr>
  </w:style>
  <w:style w:type="character" w:customStyle="1" w:styleId="underline1">
    <w:name w:val="underline1"/>
    <w:rsid w:val="008F1FB0"/>
    <w:rPr>
      <w:rFonts w:ascii="Times New Roman" w:hAnsi="Times New Roman"/>
      <w:sz w:val="20"/>
      <w:u w:val="single"/>
      <w:lang w:eastAsia="en-US"/>
    </w:rPr>
  </w:style>
  <w:style w:type="paragraph" w:customStyle="1" w:styleId="articletext">
    <w:name w:val="articletext"/>
    <w:basedOn w:val="Normal"/>
    <w:qFormat/>
    <w:rsid w:val="008F1FB0"/>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8F1FB0"/>
    <w:rPr>
      <w:rFonts w:ascii="Arial Narrow" w:hAnsi="Arial Narrow"/>
      <w:sz w:val="24"/>
      <w:szCs w:val="24"/>
      <w:u w:val="single"/>
      <w:lang w:val="en-US" w:eastAsia="en-US" w:bidi="ar-SA"/>
    </w:rPr>
  </w:style>
  <w:style w:type="character" w:customStyle="1" w:styleId="cardtextsmallChar">
    <w:name w:val="card text small Char"/>
    <w:rsid w:val="008F1FB0"/>
    <w:rPr>
      <w:rFonts w:ascii="Arial Narrow" w:hAnsi="Arial Narrow"/>
      <w:sz w:val="16"/>
      <w:szCs w:val="24"/>
      <w:lang w:val="en-US" w:eastAsia="en-US" w:bidi="ar-SA"/>
    </w:rPr>
  </w:style>
  <w:style w:type="paragraph" w:customStyle="1" w:styleId="cardtextsmall">
    <w:name w:val="card text small"/>
    <w:basedOn w:val="Normal"/>
    <w:uiPriority w:val="99"/>
    <w:qFormat/>
    <w:rsid w:val="008F1FB0"/>
    <w:rPr>
      <w:rFonts w:eastAsia="Times New Roman"/>
      <w:sz w:val="16"/>
    </w:rPr>
  </w:style>
  <w:style w:type="paragraph" w:customStyle="1" w:styleId="CaseListNormal">
    <w:name w:val="Case List Normal"/>
    <w:basedOn w:val="Normal"/>
    <w:uiPriority w:val="99"/>
    <w:qFormat/>
    <w:rsid w:val="008F1FB0"/>
    <w:rPr>
      <w:rFonts w:ascii="Times" w:eastAsia="Times New Roman" w:hAnsi="Times"/>
      <w:szCs w:val="26"/>
    </w:rPr>
  </w:style>
  <w:style w:type="paragraph" w:customStyle="1" w:styleId="Body">
    <w:name w:val="Body"/>
    <w:basedOn w:val="Normal"/>
    <w:uiPriority w:val="99"/>
    <w:qFormat/>
    <w:rsid w:val="008F1FB0"/>
    <w:pPr>
      <w:outlineLvl w:val="3"/>
    </w:pPr>
    <w:rPr>
      <w:rFonts w:eastAsia="Times New Roman"/>
      <w:szCs w:val="20"/>
    </w:rPr>
  </w:style>
  <w:style w:type="paragraph" w:customStyle="1" w:styleId="3text">
    <w:name w:val="3text"/>
    <w:basedOn w:val="Normal"/>
    <w:uiPriority w:val="99"/>
    <w:qFormat/>
    <w:rsid w:val="008F1FB0"/>
    <w:pPr>
      <w:spacing w:before="100" w:beforeAutospacing="1" w:after="100" w:afterAutospacing="1"/>
    </w:pPr>
    <w:rPr>
      <w:rFonts w:eastAsia="Times New Roman"/>
      <w:sz w:val="24"/>
    </w:rPr>
  </w:style>
  <w:style w:type="character" w:customStyle="1" w:styleId="countrytitle1">
    <w:name w:val="countrytitle1"/>
    <w:rsid w:val="008F1FB0"/>
    <w:rPr>
      <w:rFonts w:ascii="Verdana" w:hAnsi="Verdana" w:hint="default"/>
      <w:b/>
      <w:bCs/>
      <w:color w:val="293643"/>
      <w:sz w:val="24"/>
      <w:szCs w:val="24"/>
    </w:rPr>
  </w:style>
  <w:style w:type="character" w:customStyle="1" w:styleId="storyheader1">
    <w:name w:val="storyheader1"/>
    <w:rsid w:val="008F1FB0"/>
    <w:rPr>
      <w:rFonts w:ascii="Verdana" w:hAnsi="Verdana" w:hint="default"/>
      <w:b/>
      <w:bCs/>
      <w:color w:val="000000"/>
      <w:sz w:val="21"/>
      <w:szCs w:val="21"/>
    </w:rPr>
  </w:style>
  <w:style w:type="paragraph" w:customStyle="1" w:styleId="TimesNewRoman12">
    <w:name w:val="TimesNewRoman12"/>
    <w:uiPriority w:val="99"/>
    <w:qFormat/>
    <w:rsid w:val="008F1FB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8F1FB0"/>
    <w:pPr>
      <w:spacing w:before="100" w:beforeAutospacing="1" w:after="100" w:afterAutospacing="1"/>
    </w:pPr>
    <w:rPr>
      <w:rFonts w:eastAsia="Times New Roman"/>
      <w:sz w:val="24"/>
    </w:rPr>
  </w:style>
  <w:style w:type="character" w:customStyle="1" w:styleId="cardunderlinedChar0">
    <w:name w:val="card underlined Char"/>
    <w:rsid w:val="008F1FB0"/>
    <w:rPr>
      <w:rFonts w:ascii="Arial" w:hAnsi="Arial"/>
      <w:sz w:val="22"/>
      <w:szCs w:val="24"/>
      <w:u w:val="single"/>
      <w:lang w:val="en-US" w:eastAsia="en-US" w:bidi="ar-SA"/>
    </w:rPr>
  </w:style>
  <w:style w:type="paragraph" w:customStyle="1" w:styleId="medium-normal">
    <w:name w:val="medium-normal"/>
    <w:basedOn w:val="Normal"/>
    <w:uiPriority w:val="99"/>
    <w:qFormat/>
    <w:rsid w:val="008F1FB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F1FB0"/>
    <w:rPr>
      <w:rFonts w:eastAsia="Times New Roman"/>
      <w:color w:val="000000"/>
      <w:sz w:val="18"/>
    </w:rPr>
  </w:style>
  <w:style w:type="paragraph" w:customStyle="1" w:styleId="text1">
    <w:name w:val="text1"/>
    <w:basedOn w:val="Normal"/>
    <w:autoRedefine/>
    <w:uiPriority w:val="99"/>
    <w:qFormat/>
    <w:rsid w:val="008F1FB0"/>
    <w:rPr>
      <w:rFonts w:eastAsia="Times New Roman"/>
      <w:szCs w:val="20"/>
    </w:rPr>
  </w:style>
  <w:style w:type="character" w:customStyle="1" w:styleId="article1">
    <w:name w:val="article1"/>
    <w:rsid w:val="008F1FB0"/>
    <w:rPr>
      <w:rFonts w:ascii="Verdana" w:hAnsi="Verdana" w:hint="default"/>
      <w:color w:val="333333"/>
      <w:sz w:val="16"/>
      <w:szCs w:val="16"/>
    </w:rPr>
  </w:style>
  <w:style w:type="paragraph" w:customStyle="1" w:styleId="RepeatBlockHeading">
    <w:name w:val="Repeat Block Heading"/>
    <w:basedOn w:val="Normal"/>
    <w:autoRedefine/>
    <w:uiPriority w:val="99"/>
    <w:qFormat/>
    <w:rsid w:val="008F1FB0"/>
    <w:pPr>
      <w:jc w:val="center"/>
    </w:pPr>
    <w:rPr>
      <w:rFonts w:eastAsia="Times New Roman"/>
      <w:b/>
      <w:smallCaps/>
      <w:color w:val="000000"/>
      <w:sz w:val="24"/>
      <w:u w:val="thick"/>
    </w:rPr>
  </w:style>
  <w:style w:type="character" w:customStyle="1" w:styleId="Hyperlink6">
    <w:name w:val="Hyperlink6"/>
    <w:rsid w:val="008F1FB0"/>
    <w:rPr>
      <w:color w:val="3300CC"/>
      <w:u w:val="single"/>
    </w:rPr>
  </w:style>
  <w:style w:type="paragraph" w:customStyle="1" w:styleId="story-headline">
    <w:name w:val="story-headline"/>
    <w:basedOn w:val="Normal"/>
    <w:uiPriority w:val="99"/>
    <w:qFormat/>
    <w:rsid w:val="008F1FB0"/>
    <w:pPr>
      <w:spacing w:before="72" w:after="72"/>
    </w:pPr>
    <w:rPr>
      <w:rFonts w:eastAsia="Times New Roman"/>
      <w:b/>
      <w:bCs/>
      <w:sz w:val="26"/>
      <w:szCs w:val="26"/>
    </w:rPr>
  </w:style>
  <w:style w:type="paragraph" w:customStyle="1" w:styleId="story-body">
    <w:name w:val="story-body"/>
    <w:basedOn w:val="Normal"/>
    <w:uiPriority w:val="99"/>
    <w:qFormat/>
    <w:rsid w:val="008F1FB0"/>
    <w:pPr>
      <w:spacing w:before="100" w:beforeAutospacing="1" w:after="100" w:afterAutospacing="1"/>
    </w:pPr>
    <w:rPr>
      <w:rFonts w:eastAsia="Times New Roman"/>
    </w:rPr>
  </w:style>
  <w:style w:type="character" w:customStyle="1" w:styleId="story-posted-date1">
    <w:name w:val="story-posted-date1"/>
    <w:rsid w:val="008F1FB0"/>
    <w:rPr>
      <w:rFonts w:ascii="Arial" w:hAnsi="Arial" w:cs="Arial" w:hint="default"/>
      <w:b w:val="0"/>
      <w:bCs w:val="0"/>
      <w:sz w:val="19"/>
      <w:szCs w:val="19"/>
    </w:rPr>
  </w:style>
  <w:style w:type="paragraph" w:customStyle="1" w:styleId="story-dateline">
    <w:name w:val="story-dateline"/>
    <w:basedOn w:val="Normal"/>
    <w:uiPriority w:val="99"/>
    <w:qFormat/>
    <w:rsid w:val="008F1FB0"/>
    <w:rPr>
      <w:rFonts w:eastAsia="Times New Roman"/>
      <w:b/>
      <w:bCs/>
    </w:rPr>
  </w:style>
  <w:style w:type="paragraph" w:customStyle="1" w:styleId="TextofCards">
    <w:name w:val="Text of Cards"/>
    <w:basedOn w:val="Normal"/>
    <w:uiPriority w:val="99"/>
    <w:qFormat/>
    <w:rsid w:val="008F1FB0"/>
    <w:rPr>
      <w:rFonts w:eastAsia="Times New Roman"/>
      <w:color w:val="000000"/>
      <w:spacing w:val="6"/>
      <w:szCs w:val="23"/>
    </w:rPr>
  </w:style>
  <w:style w:type="paragraph" w:customStyle="1" w:styleId="Corpotesto">
    <w:name w:val="Corpo testo"/>
    <w:basedOn w:val="Normal"/>
    <w:uiPriority w:val="99"/>
    <w:qFormat/>
    <w:rsid w:val="008F1FB0"/>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8F1FB0"/>
    <w:rPr>
      <w:rFonts w:eastAsia="SimSun" w:cs="Arial"/>
      <w:b/>
      <w:bCs/>
      <w:iCs/>
      <w:sz w:val="24"/>
      <w:szCs w:val="28"/>
      <w:lang w:val="en-US" w:eastAsia="zh-CN" w:bidi="ar-SA"/>
    </w:rPr>
  </w:style>
  <w:style w:type="paragraph" w:customStyle="1" w:styleId="PageHeading">
    <w:name w:val="Page Heading"/>
    <w:basedOn w:val="Heading2"/>
    <w:uiPriority w:val="99"/>
    <w:qFormat/>
    <w:rsid w:val="008F1FB0"/>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8F1FB0"/>
  </w:style>
  <w:style w:type="paragraph" w:customStyle="1" w:styleId="tagCharChar1Char">
    <w:name w:val="tag Char Char1 Char"/>
    <w:uiPriority w:val="99"/>
    <w:qFormat/>
    <w:rsid w:val="008F1FB0"/>
    <w:pPr>
      <w:spacing w:after="160" w:line="259" w:lineRule="auto"/>
    </w:pPr>
    <w:rPr>
      <w:rFonts w:eastAsia="Times New Roman"/>
      <w:b/>
      <w:bCs/>
    </w:rPr>
  </w:style>
  <w:style w:type="character" w:customStyle="1" w:styleId="textmedium">
    <w:name w:val="textmedium"/>
    <w:basedOn w:val="DefaultParagraphFont"/>
    <w:rsid w:val="008F1FB0"/>
  </w:style>
  <w:style w:type="character" w:customStyle="1" w:styleId="citation1">
    <w:name w:val="citation1"/>
    <w:rsid w:val="008F1FB0"/>
    <w:rPr>
      <w:rFonts w:ascii="Verdana" w:hAnsi="Verdana" w:hint="default"/>
      <w:sz w:val="17"/>
      <w:szCs w:val="17"/>
    </w:rPr>
  </w:style>
  <w:style w:type="character" w:customStyle="1" w:styleId="hithighlite">
    <w:name w:val="hithighlite"/>
    <w:basedOn w:val="DefaultParagraphFont"/>
    <w:rsid w:val="008F1FB0"/>
  </w:style>
  <w:style w:type="character" w:customStyle="1" w:styleId="articlecontent">
    <w:name w:val="articlecontent"/>
    <w:basedOn w:val="DefaultParagraphFont"/>
    <w:rsid w:val="008F1FB0"/>
  </w:style>
  <w:style w:type="paragraph" w:styleId="FootnoteText">
    <w:name w:val="footnote text"/>
    <w:basedOn w:val="Normal"/>
    <w:link w:val="FootnoteTextChar"/>
    <w:rsid w:val="008F1FB0"/>
    <w:rPr>
      <w:rFonts w:ascii="Times" w:eastAsia="Times" w:hAnsi="Times"/>
      <w:szCs w:val="20"/>
    </w:rPr>
  </w:style>
  <w:style w:type="character" w:customStyle="1" w:styleId="FootnoteTextChar">
    <w:name w:val="Footnote Text Char"/>
    <w:basedOn w:val="DefaultParagraphFont"/>
    <w:link w:val="FootnoteText"/>
    <w:rsid w:val="008F1FB0"/>
    <w:rPr>
      <w:rFonts w:ascii="Times" w:eastAsia="Times" w:hAnsi="Times" w:cs="Calibri"/>
      <w:sz w:val="22"/>
      <w:szCs w:val="20"/>
    </w:rPr>
  </w:style>
  <w:style w:type="paragraph" w:customStyle="1" w:styleId="inside-copy">
    <w:name w:val="inside-copy"/>
    <w:basedOn w:val="Normal"/>
    <w:uiPriority w:val="99"/>
    <w:qFormat/>
    <w:rsid w:val="008F1FB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F1FB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F1FB0"/>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8F1FB0"/>
  </w:style>
  <w:style w:type="paragraph" w:customStyle="1" w:styleId="ProjectTitleLine">
    <w:name w:val="Project Title Line"/>
    <w:basedOn w:val="Normal"/>
    <w:next w:val="Normal"/>
    <w:autoRedefine/>
    <w:uiPriority w:val="99"/>
    <w:qFormat/>
    <w:rsid w:val="008F1FB0"/>
    <w:pPr>
      <w:jc w:val="center"/>
    </w:pPr>
    <w:rPr>
      <w:rFonts w:eastAsia="Times New Roman"/>
      <w:caps/>
      <w:szCs w:val="20"/>
    </w:rPr>
  </w:style>
  <w:style w:type="character" w:customStyle="1" w:styleId="fource1">
    <w:name w:val="fource1"/>
    <w:rsid w:val="008F1FB0"/>
    <w:rPr>
      <w:sz w:val="34"/>
      <w:szCs w:val="34"/>
    </w:rPr>
  </w:style>
  <w:style w:type="paragraph" w:customStyle="1" w:styleId="LanguageStrike">
    <w:name w:val="Language Strike"/>
    <w:basedOn w:val="Normal"/>
    <w:next w:val="Normal"/>
    <w:uiPriority w:val="99"/>
    <w:qFormat/>
    <w:rsid w:val="008F1FB0"/>
    <w:rPr>
      <w:rFonts w:eastAsia="Times New Roman"/>
      <w:strike/>
    </w:rPr>
  </w:style>
  <w:style w:type="character" w:customStyle="1" w:styleId="LanguageStrikeChar">
    <w:name w:val="Language Strike Char"/>
    <w:rsid w:val="008F1FB0"/>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8F1FB0"/>
    <w:rPr>
      <w:rFonts w:eastAsia="Times New Roman"/>
      <w:szCs w:val="20"/>
      <w:u w:val="single"/>
    </w:rPr>
  </w:style>
  <w:style w:type="paragraph" w:customStyle="1" w:styleId="Normal10pt">
    <w:name w:val="Normal + 10 pt"/>
    <w:basedOn w:val="Normal"/>
    <w:qFormat/>
    <w:rsid w:val="008F1FB0"/>
    <w:rPr>
      <w:rFonts w:eastAsia="Times New Roman"/>
      <w:szCs w:val="20"/>
    </w:rPr>
  </w:style>
  <w:style w:type="paragraph" w:customStyle="1" w:styleId="cardChar1Char">
    <w:name w:val="card Char1 Char"/>
    <w:basedOn w:val="Normal"/>
    <w:uiPriority w:val="99"/>
    <w:qFormat/>
    <w:rsid w:val="008F1FB0"/>
    <w:pPr>
      <w:ind w:left="288" w:right="288"/>
    </w:pPr>
    <w:rPr>
      <w:rFonts w:eastAsia="Times New Roman"/>
      <w:szCs w:val="20"/>
    </w:rPr>
  </w:style>
  <w:style w:type="character" w:customStyle="1" w:styleId="normal11">
    <w:name w:val="normal1"/>
    <w:basedOn w:val="DefaultParagraphFont"/>
    <w:rsid w:val="008F1FB0"/>
  </w:style>
  <w:style w:type="character" w:customStyle="1" w:styleId="ds">
    <w:name w:val="ds"/>
    <w:basedOn w:val="DefaultParagraphFont"/>
    <w:rsid w:val="008F1FB0"/>
  </w:style>
  <w:style w:type="character" w:customStyle="1" w:styleId="UnderliningChar1">
    <w:name w:val="Underlining Char1"/>
    <w:rsid w:val="008F1FB0"/>
    <w:rPr>
      <w:rFonts w:ascii="Arial Narrow" w:hAnsi="Arial Narrow"/>
      <w:szCs w:val="24"/>
      <w:u w:val="single"/>
      <w:lang w:val="en-US" w:eastAsia="en-US" w:bidi="ar-SA"/>
    </w:rPr>
  </w:style>
  <w:style w:type="character" w:customStyle="1" w:styleId="UnderliningChar2">
    <w:name w:val="Underlining Char2"/>
    <w:rsid w:val="008F1FB0"/>
    <w:rPr>
      <w:rFonts w:ascii="Arial Narrow" w:hAnsi="Arial Narrow"/>
      <w:szCs w:val="24"/>
      <w:u w:val="single"/>
      <w:lang w:val="en-US" w:eastAsia="en-US" w:bidi="ar-SA"/>
    </w:rPr>
  </w:style>
  <w:style w:type="character" w:customStyle="1" w:styleId="MicroTextChar1">
    <w:name w:val="MicroText Char1"/>
    <w:rsid w:val="008F1FB0"/>
    <w:rPr>
      <w:rFonts w:ascii="Arial Narrow" w:hAnsi="Arial Narrow"/>
      <w:sz w:val="12"/>
      <w:szCs w:val="24"/>
      <w:lang w:val="en-US" w:eastAsia="en-US" w:bidi="ar-SA"/>
    </w:rPr>
  </w:style>
  <w:style w:type="paragraph" w:customStyle="1" w:styleId="CM12">
    <w:name w:val="CM12"/>
    <w:basedOn w:val="Default"/>
    <w:next w:val="Default"/>
    <w:uiPriority w:val="99"/>
    <w:qFormat/>
    <w:rsid w:val="008F1FB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F1FB0"/>
    <w:pPr>
      <w:widowControl w:val="0"/>
      <w:spacing w:after="480"/>
    </w:pPr>
    <w:rPr>
      <w:rFonts w:ascii="Granjon LT Std" w:hAnsi="Granjon LT Std"/>
      <w:color w:val="auto"/>
    </w:rPr>
  </w:style>
  <w:style w:type="paragraph" w:customStyle="1" w:styleId="CM10">
    <w:name w:val="CM10"/>
    <w:basedOn w:val="Default"/>
    <w:next w:val="Default"/>
    <w:uiPriority w:val="99"/>
    <w:qFormat/>
    <w:rsid w:val="008F1FB0"/>
    <w:pPr>
      <w:widowControl w:val="0"/>
      <w:spacing w:line="320" w:lineRule="atLeast"/>
    </w:pPr>
    <w:rPr>
      <w:rFonts w:ascii="Granjon LT Std" w:hAnsi="Granjon LT Std"/>
      <w:color w:val="auto"/>
    </w:rPr>
  </w:style>
  <w:style w:type="character" w:styleId="EndnoteReference">
    <w:name w:val="endnote reference"/>
    <w:rsid w:val="008F1FB0"/>
    <w:rPr>
      <w:vertAlign w:val="baseline"/>
    </w:rPr>
  </w:style>
  <w:style w:type="paragraph" w:customStyle="1" w:styleId="bold">
    <w:name w:val="bold"/>
    <w:basedOn w:val="Normal"/>
    <w:qFormat/>
    <w:rsid w:val="008F1FB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F1FB0"/>
    <w:rPr>
      <w:rFonts w:eastAsia="Times New Roman"/>
      <w:strike/>
      <w:szCs w:val="20"/>
    </w:rPr>
  </w:style>
  <w:style w:type="paragraph" w:customStyle="1" w:styleId="textbodyblack">
    <w:name w:val="textbodyblack"/>
    <w:basedOn w:val="Normal"/>
    <w:uiPriority w:val="99"/>
    <w:qFormat/>
    <w:rsid w:val="008F1FB0"/>
    <w:pPr>
      <w:spacing w:before="100" w:beforeAutospacing="1" w:after="100" w:afterAutospacing="1"/>
    </w:pPr>
    <w:rPr>
      <w:rFonts w:eastAsia="Times New Roman"/>
      <w:sz w:val="24"/>
    </w:rPr>
  </w:style>
  <w:style w:type="character" w:customStyle="1" w:styleId="DefaultPara">
    <w:name w:val="Default Para"/>
    <w:rsid w:val="008F1FB0"/>
    <w:rPr>
      <w:sz w:val="20"/>
    </w:rPr>
  </w:style>
  <w:style w:type="character" w:customStyle="1" w:styleId="SYSHYPERTEXT">
    <w:name w:val="SYS_HYPERTEXT"/>
    <w:rsid w:val="008F1FB0"/>
    <w:rPr>
      <w:color w:val="0000FF"/>
      <w:u w:val="single"/>
    </w:rPr>
  </w:style>
  <w:style w:type="character" w:customStyle="1" w:styleId="Hyperlink1">
    <w:name w:val="Hyperlink1"/>
    <w:rsid w:val="008F1FB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F1FB0"/>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F1FB0"/>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8F1FB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8F1FB0"/>
    <w:rPr>
      <w:rFonts w:ascii="Georgia" w:hAnsi="Georgia"/>
      <w:b/>
      <w:emboss/>
      <w:color w:val="000000"/>
      <w:sz w:val="48"/>
      <w:szCs w:val="48"/>
      <w:lang w:val="en-US" w:eastAsia="en-US" w:bidi="ar-SA"/>
    </w:rPr>
  </w:style>
  <w:style w:type="character" w:customStyle="1" w:styleId="citationunderlineChar">
    <w:name w:val="citation/underline Char"/>
    <w:rsid w:val="008F1FB0"/>
    <w:rPr>
      <w:b/>
      <w:sz w:val="24"/>
      <w:szCs w:val="24"/>
      <w:u w:val="single"/>
      <w:lang w:val="en-US" w:eastAsia="en-US" w:bidi="ar-SA"/>
    </w:rPr>
  </w:style>
  <w:style w:type="character" w:customStyle="1" w:styleId="StyleTagTimesNewRomanChar">
    <w:name w:val="Style Tag + Times New Roman Char"/>
    <w:rsid w:val="008F1FB0"/>
    <w:rPr>
      <w:b/>
      <w:bCs/>
      <w:noProof w:val="0"/>
      <w:sz w:val="24"/>
      <w:szCs w:val="24"/>
      <w:lang w:val="en-US" w:eastAsia="en-US" w:bidi="ar-SA"/>
    </w:rPr>
  </w:style>
  <w:style w:type="character" w:customStyle="1" w:styleId="ShrinkChar">
    <w:name w:val="Shrink Char"/>
    <w:link w:val="Shrink"/>
    <w:rsid w:val="008F1FB0"/>
    <w:rPr>
      <w:rFonts w:cs="Courier"/>
      <w:bCs/>
      <w:sz w:val="16"/>
      <w:szCs w:val="16"/>
    </w:rPr>
  </w:style>
  <w:style w:type="paragraph" w:customStyle="1" w:styleId="SmallCard">
    <w:name w:val="Small Card"/>
    <w:basedOn w:val="Normal"/>
    <w:uiPriority w:val="99"/>
    <w:qFormat/>
    <w:rsid w:val="008F1FB0"/>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F1FB0"/>
    <w:rPr>
      <w:rFonts w:ascii="Arial Narrow" w:hAnsi="Arial Narrow" w:cs="Arial"/>
      <w:b/>
      <w:bCs/>
      <w:iCs/>
      <w:sz w:val="24"/>
      <w:szCs w:val="28"/>
      <w:lang w:val="en-US" w:eastAsia="en-US" w:bidi="ar-SA"/>
    </w:rPr>
  </w:style>
  <w:style w:type="character" w:customStyle="1" w:styleId="UnderliningCharChar">
    <w:name w:val="Underlining Char Char"/>
    <w:rsid w:val="008F1FB0"/>
    <w:rPr>
      <w:rFonts w:ascii="Arial Narrow" w:hAnsi="Arial Narrow"/>
      <w:szCs w:val="24"/>
      <w:u w:val="single"/>
      <w:lang w:val="en-US" w:eastAsia="en-US" w:bidi="ar-SA"/>
    </w:rPr>
  </w:style>
  <w:style w:type="character" w:customStyle="1" w:styleId="StyleArialNarrow12ptBold">
    <w:name w:val="Style Arial Narrow 12 pt Bold"/>
    <w:rsid w:val="008F1FB0"/>
    <w:rPr>
      <w:rFonts w:ascii="Arial Narrow" w:hAnsi="Arial Narrow"/>
      <w:b/>
      <w:bCs/>
      <w:sz w:val="24"/>
    </w:rPr>
  </w:style>
  <w:style w:type="character" w:customStyle="1" w:styleId="Style1CharChar">
    <w:name w:val="Style1 Char Char"/>
    <w:rsid w:val="008F1FB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8F1FB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8F1FB0"/>
    <w:rPr>
      <w:u w:val="single"/>
    </w:rPr>
  </w:style>
  <w:style w:type="character" w:customStyle="1" w:styleId="UnderlinedCharChar1">
    <w:name w:val="Underlined Char Char1"/>
    <w:rsid w:val="008F1FB0"/>
    <w:rPr>
      <w:rFonts w:ascii="Bell MT" w:eastAsia="Times New Roman" w:hAnsi="Bell MT"/>
      <w:bCs/>
      <w:iCs/>
      <w:sz w:val="22"/>
      <w:u w:val="single"/>
    </w:rPr>
  </w:style>
  <w:style w:type="character" w:customStyle="1" w:styleId="Heading2CharChar2">
    <w:name w:val="Heading 2 Char Char2"/>
    <w:rsid w:val="008F1FB0"/>
    <w:rPr>
      <w:rFonts w:cs="Arial"/>
      <w:b/>
      <w:bCs/>
      <w:iCs/>
      <w:sz w:val="22"/>
      <w:szCs w:val="28"/>
      <w:lang w:val="en-US" w:eastAsia="en-US" w:bidi="ar-SA"/>
    </w:rPr>
  </w:style>
  <w:style w:type="character" w:customStyle="1" w:styleId="doctitle">
    <w:name w:val="doctitle"/>
    <w:rsid w:val="008F1FB0"/>
  </w:style>
  <w:style w:type="character" w:customStyle="1" w:styleId="FooterChar1">
    <w:name w:val="Footer Char1"/>
    <w:uiPriority w:val="99"/>
    <w:semiHidden/>
    <w:rsid w:val="008F1FB0"/>
    <w:rPr>
      <w:rFonts w:ascii="Garamond" w:eastAsia="Calibri" w:hAnsi="Garamond" w:cs="Times New Roman"/>
      <w:szCs w:val="22"/>
    </w:rPr>
  </w:style>
  <w:style w:type="paragraph" w:customStyle="1" w:styleId="CiteCorrected">
    <w:name w:val="Cite Corrected"/>
    <w:basedOn w:val="Normal"/>
    <w:link w:val="CiteCorrectedChar"/>
    <w:qFormat/>
    <w:rsid w:val="008F1FB0"/>
    <w:rPr>
      <w:rFonts w:eastAsia="Times New Roman"/>
      <w:b/>
      <w:bCs/>
      <w:sz w:val="24"/>
      <w:szCs w:val="16"/>
      <w:u w:val="single"/>
    </w:rPr>
  </w:style>
  <w:style w:type="character" w:customStyle="1" w:styleId="CiteCorrectedChar">
    <w:name w:val="Cite Corrected Char"/>
    <w:link w:val="CiteCorrected"/>
    <w:rsid w:val="008F1FB0"/>
    <w:rPr>
      <w:rFonts w:ascii="Calibri" w:eastAsia="Times New Roman" w:hAnsi="Calibri" w:cs="Calibri"/>
      <w:b/>
      <w:bCs/>
      <w:szCs w:val="16"/>
      <w:u w:val="single"/>
    </w:rPr>
  </w:style>
  <w:style w:type="character" w:customStyle="1" w:styleId="cardtext-underlined">
    <w:name w:val="card text- underlined"/>
    <w:rsid w:val="008F1FB0"/>
    <w:rPr>
      <w:rFonts w:ascii="Garamond" w:hAnsi="Garamond"/>
      <w:u w:val="single"/>
    </w:rPr>
  </w:style>
  <w:style w:type="numbering" w:customStyle="1" w:styleId="NoList6">
    <w:name w:val="No List6"/>
    <w:next w:val="NoList"/>
    <w:uiPriority w:val="99"/>
    <w:semiHidden/>
    <w:unhideWhenUsed/>
    <w:rsid w:val="008F1FB0"/>
  </w:style>
  <w:style w:type="numbering" w:customStyle="1" w:styleId="NoList7">
    <w:name w:val="No List7"/>
    <w:next w:val="NoList"/>
    <w:semiHidden/>
    <w:unhideWhenUsed/>
    <w:rsid w:val="008F1FB0"/>
  </w:style>
  <w:style w:type="character" w:customStyle="1" w:styleId="stylestylebold12pt">
    <w:name w:val="stylestylebold12pt"/>
    <w:basedOn w:val="DefaultParagraphFont"/>
    <w:rsid w:val="008F1FB0"/>
  </w:style>
  <w:style w:type="character" w:customStyle="1" w:styleId="styleboldunderline">
    <w:name w:val="styleboldunderline"/>
    <w:basedOn w:val="DefaultParagraphFont"/>
    <w:rsid w:val="008F1FB0"/>
  </w:style>
  <w:style w:type="character" w:customStyle="1" w:styleId="Styleunderline11pt">
    <w:name w:val="Style underline + 11 pt"/>
    <w:rsid w:val="008F1FB0"/>
    <w:rPr>
      <w:rFonts w:ascii="Times New Roman" w:hAnsi="Times New Roman"/>
      <w:b w:val="0"/>
      <w:bCs w:val="0"/>
      <w:sz w:val="20"/>
      <w:u w:val="single"/>
    </w:rPr>
  </w:style>
  <w:style w:type="character" w:customStyle="1" w:styleId="Styleunderline11ptBold">
    <w:name w:val="Style underline + 11 pt Bold"/>
    <w:rsid w:val="008F1FB0"/>
    <w:rPr>
      <w:rFonts w:ascii="Times New Roman" w:hAnsi="Times New Roman"/>
      <w:b/>
      <w:bCs w:val="0"/>
      <w:sz w:val="20"/>
      <w:u w:val="single"/>
    </w:rPr>
  </w:style>
  <w:style w:type="paragraph" w:customStyle="1" w:styleId="story-body-text">
    <w:name w:val="story-body-text"/>
    <w:basedOn w:val="Normal"/>
    <w:uiPriority w:val="99"/>
    <w:qFormat/>
    <w:rsid w:val="008F1FB0"/>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F1FB0"/>
  </w:style>
  <w:style w:type="character" w:customStyle="1" w:styleId="BriefTitleChar">
    <w:name w:val="Brief Title Char"/>
    <w:basedOn w:val="DefaultParagraphFont"/>
    <w:rsid w:val="008F1FB0"/>
    <w:rPr>
      <w:b/>
      <w:sz w:val="24"/>
      <w:szCs w:val="24"/>
      <w:u w:val="single"/>
      <w:lang w:val="en-US" w:eastAsia="en-US" w:bidi="ar-SA"/>
    </w:rPr>
  </w:style>
  <w:style w:type="paragraph" w:customStyle="1" w:styleId="BriefTitle2">
    <w:name w:val="Brief Title 2"/>
    <w:basedOn w:val="Heading1"/>
    <w:uiPriority w:val="99"/>
    <w:qFormat/>
    <w:rsid w:val="008F1FB0"/>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8F1FB0"/>
    <w:rPr>
      <w:b/>
      <w:sz w:val="24"/>
      <w:szCs w:val="24"/>
      <w:u w:val="single"/>
      <w:lang w:val="en-US" w:eastAsia="en-US" w:bidi="ar-SA"/>
    </w:rPr>
  </w:style>
  <w:style w:type="paragraph" w:customStyle="1" w:styleId="cards0">
    <w:name w:val="cards"/>
    <w:basedOn w:val="Normal"/>
    <w:qFormat/>
    <w:rsid w:val="008F1FB0"/>
    <w:rPr>
      <w:rFonts w:eastAsia="Calibri"/>
    </w:rPr>
  </w:style>
  <w:style w:type="character" w:customStyle="1" w:styleId="StyleStyle4CharTimesNewRoman11pt1">
    <w:name w:val="Style Style4 Char + Times New Roman 11 pt1"/>
    <w:basedOn w:val="DefaultParagraphFont"/>
    <w:rsid w:val="008F1FB0"/>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8F1FB0"/>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8F1FB0"/>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8F1FB0"/>
    <w:rPr>
      <w:sz w:val="20"/>
      <w:u w:val="single"/>
    </w:rPr>
  </w:style>
  <w:style w:type="character" w:customStyle="1" w:styleId="FootnoteTextChar1">
    <w:name w:val="Footnote Text Char1"/>
    <w:basedOn w:val="DefaultParagraphFont"/>
    <w:uiPriority w:val="99"/>
    <w:rsid w:val="008F1FB0"/>
    <w:rPr>
      <w:rFonts w:ascii="Georgia" w:hAnsi="Georgia"/>
      <w:sz w:val="20"/>
      <w:szCs w:val="20"/>
    </w:rPr>
  </w:style>
  <w:style w:type="character" w:customStyle="1" w:styleId="SubtitleChar1">
    <w:name w:val="Subtitle Char1"/>
    <w:aliases w:val="Underlined card text Char1"/>
    <w:basedOn w:val="DefaultParagraphFont"/>
    <w:uiPriority w:val="11"/>
    <w:rsid w:val="008F1FB0"/>
    <w:rPr>
      <w:rFonts w:eastAsiaTheme="minorEastAsia"/>
      <w:color w:val="5A5A5A" w:themeColor="text1" w:themeTint="A5"/>
      <w:spacing w:val="15"/>
    </w:rPr>
  </w:style>
  <w:style w:type="character" w:customStyle="1" w:styleId="DateChar1">
    <w:name w:val="Date Char1"/>
    <w:aliases w:val="date Char1"/>
    <w:basedOn w:val="DefaultParagraphFont"/>
    <w:rsid w:val="008F1FB0"/>
    <w:rPr>
      <w:rFonts w:ascii="Georgia" w:hAnsi="Georgia"/>
    </w:rPr>
  </w:style>
  <w:style w:type="character" w:customStyle="1" w:styleId="BodyText2Char1">
    <w:name w:val="Body Text 2 Char1"/>
    <w:basedOn w:val="DefaultParagraphFont"/>
    <w:uiPriority w:val="99"/>
    <w:rsid w:val="008F1FB0"/>
    <w:rPr>
      <w:rFonts w:ascii="Georgia" w:hAnsi="Georgia"/>
    </w:rPr>
  </w:style>
  <w:style w:type="character" w:customStyle="1" w:styleId="PlainTextChar1">
    <w:name w:val="Plain Text Char1"/>
    <w:basedOn w:val="DefaultParagraphFont"/>
    <w:rsid w:val="008F1FB0"/>
    <w:rPr>
      <w:rFonts w:ascii="Consolas" w:hAnsi="Consolas"/>
      <w:sz w:val="21"/>
      <w:szCs w:val="21"/>
    </w:rPr>
  </w:style>
  <w:style w:type="character" w:customStyle="1" w:styleId="StyleCardText11ptUnderlineChar">
    <w:name w:val="Style Card Text + 11 pt Underline Char"/>
    <w:link w:val="StyleCardText11ptUnderline"/>
    <w:locked/>
    <w:rsid w:val="008F1FB0"/>
    <w:rPr>
      <w:u w:val="single"/>
    </w:rPr>
  </w:style>
  <w:style w:type="paragraph" w:customStyle="1" w:styleId="StyleCardText11ptUnderline">
    <w:name w:val="Style Card Text + 11 pt Underline"/>
    <w:link w:val="StyleCardText11ptUnderlineChar"/>
    <w:qFormat/>
    <w:rsid w:val="008F1FB0"/>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8F1FB0"/>
    <w:rPr>
      <w:rFonts w:ascii="Georgia" w:hAnsi="Georgia"/>
      <w:sz w:val="16"/>
    </w:rPr>
  </w:style>
  <w:style w:type="paragraph" w:customStyle="1" w:styleId="StyleMinimizedText11pt">
    <w:name w:val="Style Minimized Text + 11 pt"/>
    <w:basedOn w:val="Normal"/>
    <w:link w:val="StyleMinimizedText11ptChar"/>
    <w:qFormat/>
    <w:rsid w:val="008F1FB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F1FB0"/>
    <w:rPr>
      <w:rFonts w:ascii="Georgia" w:hAnsi="Georgia"/>
      <w:sz w:val="16"/>
    </w:rPr>
  </w:style>
  <w:style w:type="paragraph" w:customStyle="1" w:styleId="StyleMinimizedText11pt1">
    <w:name w:val="Style Minimized Text + 11 pt1"/>
    <w:basedOn w:val="Normal"/>
    <w:link w:val="StyleMinimizedText11pt1Char"/>
    <w:qFormat/>
    <w:rsid w:val="008F1FB0"/>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8F1FB0"/>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8F1FB0"/>
    <w:rPr>
      <w:rFonts w:ascii="Georgia" w:eastAsia="SimSun" w:hAnsi="Georgia" w:cstheme="minorBidi"/>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8F1FB0"/>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F1FB0"/>
    <w:rPr>
      <w:rFonts w:ascii="Georgia" w:eastAsia="SimSun" w:hAnsi="Georgia" w:cstheme="minorBidi"/>
      <w:b/>
      <w:bCs/>
      <w:sz w:val="24"/>
      <w:u w:val="single"/>
    </w:rPr>
  </w:style>
  <w:style w:type="character" w:customStyle="1" w:styleId="Debate-CardSmalltextF2Char">
    <w:name w:val="Debate- Card Small text F2 Char"/>
    <w:link w:val="Debate-CardSmalltextF2"/>
    <w:locked/>
    <w:rsid w:val="008F1FB0"/>
    <w:rPr>
      <w:rFonts w:ascii="Arial Narrow" w:hAnsi="Arial Narrow"/>
      <w:sz w:val="16"/>
    </w:rPr>
  </w:style>
  <w:style w:type="paragraph" w:customStyle="1" w:styleId="Debate-CardSmalltextF2">
    <w:name w:val="Debate- Card Small text F2"/>
    <w:basedOn w:val="Normal"/>
    <w:next w:val="Normal"/>
    <w:link w:val="Debate-CardSmalltextF2Char"/>
    <w:qFormat/>
    <w:rsid w:val="008F1FB0"/>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8F1FB0"/>
    <w:rPr>
      <w:rFonts w:ascii="Arial Narrow" w:hAnsi="Arial Narrow"/>
      <w:b/>
      <w:sz w:val="18"/>
      <w:u w:val="single"/>
    </w:rPr>
  </w:style>
  <w:style w:type="paragraph" w:customStyle="1" w:styleId="Debate-EmphasizedText-F5">
    <w:name w:val="Debate- Emphasized Text- F5"/>
    <w:basedOn w:val="Normal"/>
    <w:link w:val="Debate-EmphasizedText-F5Char"/>
    <w:qFormat/>
    <w:rsid w:val="008F1FB0"/>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F1FB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F1FB0"/>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F1FB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F1FB0"/>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8F1FB0"/>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8F1FB0"/>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MinimizedTextChar">
    <w:name w:val="Minimized Text Char"/>
    <w:basedOn w:val="DefaultParagraphFont"/>
    <w:link w:val="MinimizedText"/>
    <w:locked/>
    <w:rsid w:val="008F1FB0"/>
    <w:rPr>
      <w:rFonts w:ascii="Georgia" w:eastAsia="Times New Roman" w:hAnsi="Georgia"/>
      <w:sz w:val="16"/>
    </w:rPr>
  </w:style>
  <w:style w:type="paragraph" w:customStyle="1" w:styleId="MinimizedText">
    <w:name w:val="Minimized Text"/>
    <w:basedOn w:val="Normal"/>
    <w:link w:val="MinimizedTextChar"/>
    <w:qFormat/>
    <w:rsid w:val="008F1FB0"/>
    <w:rPr>
      <w:rFonts w:ascii="Georgia" w:eastAsia="Times New Roman" w:hAnsi="Georgia" w:cstheme="minorBidi"/>
      <w:sz w:val="16"/>
    </w:rPr>
  </w:style>
  <w:style w:type="character" w:customStyle="1" w:styleId="StyleMinimizedTextArialNarrow10ptChar">
    <w:name w:val="Style Minimized Text + Arial Narrow 10 pt Char"/>
    <w:basedOn w:val="MinimizedTextChar"/>
    <w:link w:val="StyleMinimizedTextArialNarrow10pt"/>
    <w:locked/>
    <w:rsid w:val="008F1FB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8F1FB0"/>
    <w:rPr>
      <w:sz w:val="20"/>
    </w:rPr>
  </w:style>
  <w:style w:type="character" w:customStyle="1" w:styleId="StyleUnderlineChar11ptBorderSinglesolidlineAutoChar">
    <w:name w:val="Style Underline Char + 11 pt Border: : (Single solid line Auto  ... Char"/>
    <w:link w:val="StyleUnderlineChar11ptBorderSinglesolidlineAuto"/>
    <w:locked/>
    <w:rsid w:val="008F1FB0"/>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8F1FB0"/>
    <w:pPr>
      <w:pBdr>
        <w:top w:val="single" w:sz="4" w:space="0" w:color="auto"/>
        <w:left w:val="single" w:sz="4" w:space="0" w:color="auto"/>
        <w:bottom w:val="single" w:sz="4" w:space="0" w:color="auto"/>
        <w:right w:val="single" w:sz="4" w:space="0" w:color="auto"/>
      </w:pBdr>
    </w:pPr>
    <w:rPr>
      <w:rFonts w:ascii="Georgia" w:eastAsia="Times New Roman" w:hAnsi="Georgia" w:cstheme="minorBidi"/>
      <w:sz w:val="24"/>
      <w:u w:val="single"/>
      <w:bdr w:val="single" w:sz="4" w:space="0" w:color="auto" w:frame="1"/>
    </w:rPr>
  </w:style>
  <w:style w:type="character" w:customStyle="1" w:styleId="StyleStyle49pt3Char">
    <w:name w:val="Style Style4 + 9 pt3 Char"/>
    <w:basedOn w:val="Style4Char"/>
    <w:link w:val="StyleStyle49pt3"/>
    <w:locked/>
    <w:rsid w:val="008F1FB0"/>
    <w:rPr>
      <w:rFonts w:ascii="Arial" w:eastAsia="Times New Roman" w:hAnsi="Arial" w:cs="Times New Roman"/>
      <w:u w:val="single"/>
    </w:rPr>
  </w:style>
  <w:style w:type="paragraph" w:customStyle="1" w:styleId="StyleStyle49pt3">
    <w:name w:val="Style Style4 + 9 pt3"/>
    <w:basedOn w:val="Style4"/>
    <w:link w:val="StyleStyle49pt3Char"/>
    <w:qFormat/>
    <w:rsid w:val="008F1FB0"/>
    <w:rPr>
      <w:rFonts w:ascii="Arial" w:eastAsia="Times New Roman" w:hAnsi="Arial" w:cs="Times New Roman"/>
    </w:rPr>
  </w:style>
  <w:style w:type="character" w:customStyle="1" w:styleId="StyleStyle4BoldChar">
    <w:name w:val="Style Style4 + Bold Char"/>
    <w:basedOn w:val="Style4Char"/>
    <w:link w:val="StyleStyle4Bold"/>
    <w:locked/>
    <w:rsid w:val="008F1FB0"/>
    <w:rPr>
      <w:rFonts w:ascii="Arial" w:eastAsia="Times New Roman" w:hAnsi="Arial" w:cs="Times New Roman"/>
      <w:u w:val="single"/>
    </w:rPr>
  </w:style>
  <w:style w:type="paragraph" w:customStyle="1" w:styleId="StyleStyle4Bold">
    <w:name w:val="Style Style4 + Bold"/>
    <w:basedOn w:val="Style4"/>
    <w:link w:val="StyleStyle4BoldChar"/>
    <w:qFormat/>
    <w:rsid w:val="008F1FB0"/>
    <w:rPr>
      <w:rFonts w:ascii="Arial" w:eastAsia="Times New Roman" w:hAnsi="Arial" w:cs="Times New Roman"/>
    </w:rPr>
  </w:style>
  <w:style w:type="character" w:customStyle="1" w:styleId="CircledChar">
    <w:name w:val="Circled Char"/>
    <w:basedOn w:val="CardTextChar0"/>
    <w:link w:val="Circled"/>
    <w:locked/>
    <w:rsid w:val="008F1FB0"/>
    <w:rPr>
      <w:rFonts w:ascii="MS Mincho" w:eastAsia="MS Mincho" w:hAnsi="Garamond" w:cs="Times New Roman"/>
      <w:b/>
      <w:sz w:val="18"/>
      <w:szCs w:val="20"/>
      <w:u w:val="single"/>
      <w:lang w:val="x-none" w:eastAsia="ja-JP"/>
    </w:rPr>
  </w:style>
  <w:style w:type="paragraph" w:customStyle="1" w:styleId="Circled">
    <w:name w:val="Circled"/>
    <w:link w:val="CircledChar"/>
    <w:qFormat/>
    <w:rsid w:val="008F1FB0"/>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8F1FB0"/>
    <w:rPr>
      <w:rFonts w:ascii="Arial" w:eastAsia="Times New Roman" w:hAnsi="Arial" w:cs="Times New Roman"/>
      <w:u w:val="single"/>
    </w:rPr>
  </w:style>
  <w:style w:type="paragraph" w:customStyle="1" w:styleId="StyleStyle411pt1">
    <w:name w:val="Style Style4 + 11 pt1"/>
    <w:basedOn w:val="Style4"/>
    <w:link w:val="StyleStyle411pt1Char"/>
    <w:qFormat/>
    <w:rsid w:val="008F1FB0"/>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8F1FB0"/>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8F1FB0"/>
    <w:rPr>
      <w:b/>
      <w:bCs w:val="0"/>
      <w:u w:val="single"/>
      <w:lang w:val="en-US" w:eastAsia="en-US" w:bidi="ar-SA"/>
    </w:rPr>
  </w:style>
  <w:style w:type="paragraph" w:customStyle="1" w:styleId="StyleBoldandUnderlineChar11pt">
    <w:name w:val="Style Bold and Underline Char + 11 pt"/>
    <w:link w:val="StyleBoldandUnderlineChar11ptChar"/>
    <w:qFormat/>
    <w:rsid w:val="008F1FB0"/>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8F1FB0"/>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8F1FB0"/>
    <w:rPr>
      <w:rFonts w:ascii="Georgia" w:eastAsia="Times New Roman" w:hAnsi="Georgia"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8F1FB0"/>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8F1FB0"/>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8F1FB0"/>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8F1FB0"/>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8F1FB0"/>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8F1FB0"/>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8F1FB0"/>
    <w:rPr>
      <w:rFonts w:ascii="Georgia" w:eastAsia="Times New Roman" w:hAnsi="Georgia"/>
      <w:szCs w:val="20"/>
    </w:rPr>
  </w:style>
  <w:style w:type="paragraph" w:customStyle="1" w:styleId="cardCharChar0">
    <w:name w:val="card Char Char"/>
    <w:basedOn w:val="Normal"/>
    <w:link w:val="cardCharCharChar"/>
    <w:qFormat/>
    <w:rsid w:val="008F1FB0"/>
    <w:pPr>
      <w:ind w:left="288" w:right="288"/>
    </w:pPr>
    <w:rPr>
      <w:rFonts w:ascii="Georgia" w:eastAsia="Times New Roman" w:hAnsi="Georgia" w:cstheme="minorBidi"/>
      <w:sz w:val="24"/>
      <w:szCs w:val="20"/>
    </w:rPr>
  </w:style>
  <w:style w:type="character" w:customStyle="1" w:styleId="StylecardCharCharArialNarrow9ptChar">
    <w:name w:val="Style card Char Char + Arial Narrow 9 pt Char"/>
    <w:basedOn w:val="cardCharCharChar"/>
    <w:link w:val="StylecardCharCharArialNarrow9pt"/>
    <w:locked/>
    <w:rsid w:val="008F1FB0"/>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8F1FB0"/>
  </w:style>
  <w:style w:type="character" w:customStyle="1" w:styleId="StyleCardTextArialNarrow9ptChar">
    <w:name w:val="Style Card Text + Arial Narrow 9 pt Char"/>
    <w:basedOn w:val="CardTextChar10"/>
    <w:link w:val="StyleCardTextArialNarrow9pt"/>
    <w:locked/>
    <w:rsid w:val="008F1FB0"/>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8F1FB0"/>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8F1FB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8F1FB0"/>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8F1FB0"/>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8F1FB0"/>
    <w:rPr>
      <w:rFonts w:ascii="Georgia" w:eastAsia="Times New Roman" w:hAnsi="Georgia"/>
      <w:sz w:val="16"/>
    </w:rPr>
  </w:style>
  <w:style w:type="paragraph" w:customStyle="1" w:styleId="Textsmall0">
    <w:name w:val="Textsmall"/>
    <w:basedOn w:val="Normal"/>
    <w:next w:val="Normal"/>
    <w:link w:val="TextsmallChar0"/>
    <w:qFormat/>
    <w:rsid w:val="008F1FB0"/>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8F1FB0"/>
    <w:rPr>
      <w:rFonts w:ascii="Arial" w:eastAsia="Times New Roman" w:hAnsi="Arial" w:cs="Times New Roman"/>
      <w:u w:val="single"/>
    </w:rPr>
  </w:style>
  <w:style w:type="paragraph" w:customStyle="1" w:styleId="StyleStyle49pt10">
    <w:name w:val="Style Style4 + 9 pt10"/>
    <w:basedOn w:val="Style4"/>
    <w:link w:val="StyleStyle49pt10Char"/>
    <w:qFormat/>
    <w:rsid w:val="008F1FB0"/>
    <w:rPr>
      <w:rFonts w:ascii="Arial" w:eastAsia="Times New Roman" w:hAnsi="Arial" w:cs="Times New Roman"/>
    </w:rPr>
  </w:style>
  <w:style w:type="character" w:customStyle="1" w:styleId="StyleStyle49ptBold7Char">
    <w:name w:val="Style Style4 + 9 pt Bold7 Char"/>
    <w:link w:val="StyleStyle49ptBold7"/>
    <w:locked/>
    <w:rsid w:val="008F1FB0"/>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8F1FB0"/>
    <w:rPr>
      <w:rFonts w:ascii="Times New Roman" w:eastAsia="Times New Roman" w:hAnsi="Times New Roman" w:cs="Times New Roman"/>
      <w:b/>
      <w:bCs/>
    </w:rPr>
  </w:style>
  <w:style w:type="character" w:customStyle="1" w:styleId="NormalUnderlineChar">
    <w:name w:val="Normal Underline Char"/>
    <w:link w:val="NormalUnderline"/>
    <w:locked/>
    <w:rsid w:val="008F1FB0"/>
    <w:rPr>
      <w:rFonts w:ascii="Georgia" w:eastAsia="Times New Roman" w:hAnsi="Georgia"/>
      <w:u w:val="single"/>
    </w:rPr>
  </w:style>
  <w:style w:type="paragraph" w:customStyle="1" w:styleId="NormalUnderline">
    <w:name w:val="Normal Underline"/>
    <w:basedOn w:val="Normal"/>
    <w:link w:val="NormalUnderlineChar"/>
    <w:qFormat/>
    <w:rsid w:val="008F1FB0"/>
    <w:pPr>
      <w:ind w:left="288"/>
    </w:pPr>
    <w:rPr>
      <w:rFonts w:ascii="Georgia" w:eastAsia="Times New Roman" w:hAnsi="Georgia" w:cstheme="minorBidi"/>
      <w:sz w:val="24"/>
      <w:u w:val="single"/>
    </w:rPr>
  </w:style>
  <w:style w:type="paragraph" w:customStyle="1" w:styleId="Underlinestyle0">
    <w:name w:val="Underline style"/>
    <w:basedOn w:val="Normal"/>
    <w:uiPriority w:val="99"/>
    <w:qFormat/>
    <w:rsid w:val="008F1FB0"/>
    <w:rPr>
      <w:rFonts w:eastAsia="Times New Roman"/>
      <w:u w:val="single"/>
    </w:rPr>
  </w:style>
  <w:style w:type="paragraph" w:customStyle="1" w:styleId="WW-Default1">
    <w:name w:val="WW-Default1"/>
    <w:basedOn w:val="Normal"/>
    <w:uiPriority w:val="99"/>
    <w:qFormat/>
    <w:rsid w:val="008F1FB0"/>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8F1FB0"/>
    <w:rPr>
      <w:rFonts w:eastAsia="Times New Roman"/>
    </w:rPr>
  </w:style>
  <w:style w:type="character" w:customStyle="1" w:styleId="Stylecard11ptChar">
    <w:name w:val="Style card + 11 pt Char"/>
    <w:link w:val="Stylecard11pt"/>
    <w:locked/>
    <w:rsid w:val="008F1FB0"/>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8F1FB0"/>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8F1FB0"/>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8F1FB0"/>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8F1FB0"/>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F1FB0"/>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8F1FB0"/>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8F1FB0"/>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8F1FB0"/>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8F1FB0"/>
    <w:rPr>
      <w:b/>
      <w:u w:val="single"/>
    </w:rPr>
  </w:style>
  <w:style w:type="paragraph" w:customStyle="1" w:styleId="BoldandUnderline">
    <w:name w:val="Bold and Underline"/>
    <w:basedOn w:val="Normal"/>
    <w:link w:val="BoldandUnderlineChar"/>
    <w:qFormat/>
    <w:rsid w:val="008F1FB0"/>
    <w:rPr>
      <w:rFonts w:asciiTheme="minorHAnsi" w:hAnsiTheme="minorHAnsi" w:cstheme="minorBidi"/>
      <w:b/>
      <w:sz w:val="24"/>
      <w:u w:val="single"/>
    </w:rPr>
  </w:style>
  <w:style w:type="character" w:customStyle="1" w:styleId="StyleStyle49ptBold3Char">
    <w:name w:val="Style Style4 + 9 pt Bold3 Char"/>
    <w:basedOn w:val="Style4Char"/>
    <w:link w:val="StyleStyle49ptBold3"/>
    <w:locked/>
    <w:rsid w:val="008F1FB0"/>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8F1FB0"/>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8F1FB0"/>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8F1FB0"/>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8F1FB0"/>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8F1FB0"/>
    <w:rPr>
      <w:rFonts w:ascii="Georgia" w:eastAsia="Times New Roman" w:hAnsi="Georgia" w:cstheme="minorBidi"/>
      <w:sz w:val="24"/>
    </w:rPr>
  </w:style>
  <w:style w:type="character" w:customStyle="1" w:styleId="Stylecard11ptBoldUnderlineChar">
    <w:name w:val="Style card + 11 pt Bold Underline Char"/>
    <w:basedOn w:val="cardChar"/>
    <w:link w:val="Stylecard11ptBoldUnderline"/>
    <w:locked/>
    <w:rsid w:val="008F1FB0"/>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8F1FB0"/>
    <w:pPr>
      <w:ind w:left="288" w:right="288"/>
    </w:pPr>
    <w:rPr>
      <w:rFonts w:asciiTheme="minorHAnsi" w:eastAsia="SimSun" w:hAnsiTheme="minorHAnsi"/>
      <w:b/>
      <w:bCs/>
      <w:sz w:val="24"/>
      <w:u w:val="single"/>
      <w:lang w:val="x-none" w:eastAsia="zh-CN"/>
    </w:rPr>
  </w:style>
  <w:style w:type="character" w:customStyle="1" w:styleId="Stylecard8ptChar">
    <w:name w:val="Style card + 8 pt Char"/>
    <w:basedOn w:val="cardChar"/>
    <w:link w:val="Stylecard8pt"/>
    <w:locked/>
    <w:rsid w:val="008F1FB0"/>
    <w:rPr>
      <w:rFonts w:cs="Calibri"/>
      <w:u w:val="single"/>
      <w:lang w:val="x-none" w:eastAsia="ar-SA" w:bidi="ar-SA"/>
    </w:rPr>
  </w:style>
  <w:style w:type="paragraph" w:customStyle="1" w:styleId="Stylecard8pt">
    <w:name w:val="Style card + 8 pt"/>
    <w:basedOn w:val="Normal"/>
    <w:link w:val="Stylecard8ptChar"/>
    <w:qFormat/>
    <w:rsid w:val="008F1FB0"/>
    <w:pPr>
      <w:ind w:left="288" w:right="288"/>
    </w:pPr>
    <w:rPr>
      <w:rFonts w:asciiTheme="minorHAnsi" w:hAnsiTheme="minorHAnsi"/>
      <w:sz w:val="24"/>
      <w:u w:val="single"/>
      <w:lang w:val="x-none" w:eastAsia="ar-SA"/>
    </w:rPr>
  </w:style>
  <w:style w:type="paragraph" w:customStyle="1" w:styleId="emactive">
    <w:name w:val="emactive"/>
    <w:basedOn w:val="Normal"/>
    <w:uiPriority w:val="99"/>
    <w:qFormat/>
    <w:rsid w:val="008F1FB0"/>
    <w:pPr>
      <w:spacing w:before="100" w:beforeAutospacing="1" w:after="100" w:afterAutospacing="1"/>
    </w:pPr>
    <w:rPr>
      <w:rFonts w:eastAsia="Times New Roman"/>
      <w:sz w:val="24"/>
    </w:rPr>
  </w:style>
  <w:style w:type="paragraph" w:customStyle="1" w:styleId="emready">
    <w:name w:val="emready"/>
    <w:basedOn w:val="Normal"/>
    <w:uiPriority w:val="99"/>
    <w:qFormat/>
    <w:rsid w:val="008F1FB0"/>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8F1FB0"/>
    <w:rPr>
      <w:rFonts w:ascii="Times New Roman" w:hAnsi="Times New Roman" w:cs="Times New Roman"/>
      <w:u w:val="single"/>
    </w:rPr>
  </w:style>
  <w:style w:type="paragraph" w:customStyle="1" w:styleId="UnderlinedCardText">
    <w:name w:val="Underlined Card Text"/>
    <w:basedOn w:val="Normal"/>
    <w:link w:val="UnderlinedCardTextChar"/>
    <w:qFormat/>
    <w:rsid w:val="008F1FB0"/>
    <w:pPr>
      <w:spacing w:after="200"/>
      <w:contextualSpacing/>
    </w:pPr>
    <w:rPr>
      <w:rFonts w:ascii="Times New Roman" w:hAnsi="Times New Roman" w:cs="Times New Roman"/>
      <w:sz w:val="24"/>
      <w:u w:val="single"/>
    </w:rPr>
  </w:style>
  <w:style w:type="paragraph" w:customStyle="1" w:styleId="Shrink">
    <w:name w:val="Shrink"/>
    <w:link w:val="ShrinkChar"/>
    <w:qFormat/>
    <w:rsid w:val="008F1FB0"/>
    <w:pPr>
      <w:ind w:left="288" w:right="288"/>
    </w:pPr>
    <w:rPr>
      <w:rFonts w:cs="Courier"/>
      <w:bCs/>
      <w:sz w:val="16"/>
      <w:szCs w:val="16"/>
    </w:rPr>
  </w:style>
  <w:style w:type="character" w:customStyle="1" w:styleId="UnderlineCharCharCharCharChar">
    <w:name w:val="Underline Char Char Char Char Char"/>
    <w:link w:val="UnderlineCharCharCharChar"/>
    <w:locked/>
    <w:rsid w:val="008F1FB0"/>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8F1FB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F1FB0"/>
    <w:rPr>
      <w:rFonts w:ascii="Georgia" w:eastAsia="Times New Roman" w:hAnsi="Georgia" w:cs="Times New Roman"/>
      <w:b/>
      <w:sz w:val="24"/>
      <w:u w:val="single"/>
    </w:rPr>
  </w:style>
  <w:style w:type="character" w:customStyle="1" w:styleId="CardHighlightChar">
    <w:name w:val="Card Highlight Char"/>
    <w:link w:val="CardHighlight"/>
    <w:locked/>
    <w:rsid w:val="008F1FB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F1FB0"/>
    <w:pPr>
      <w:shd w:val="clear" w:color="auto" w:fill="66FFFF"/>
    </w:pPr>
    <w:rPr>
      <w:rFonts w:eastAsia="Calibri"/>
      <w:sz w:val="24"/>
      <w:u w:val="single"/>
    </w:rPr>
  </w:style>
  <w:style w:type="paragraph" w:customStyle="1" w:styleId="BlockHeaderHidden">
    <w:name w:val="Block Header Hidden"/>
    <w:link w:val="BlockHeaderHiddenChar"/>
    <w:qFormat/>
    <w:rsid w:val="008F1FB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F1FB0"/>
    <w:pPr>
      <w:spacing w:before="100" w:beforeAutospacing="1" w:after="100" w:afterAutospacing="1"/>
    </w:pPr>
    <w:rPr>
      <w:rFonts w:eastAsia="Times New Roman"/>
      <w:sz w:val="24"/>
    </w:rPr>
  </w:style>
  <w:style w:type="paragraph" w:customStyle="1" w:styleId="norma">
    <w:name w:val="norma"/>
    <w:basedOn w:val="Heading3"/>
    <w:uiPriority w:val="99"/>
    <w:qFormat/>
    <w:rsid w:val="008F1FB0"/>
    <w:rPr>
      <w:rFonts w:eastAsia="MS Gothic" w:cs="Arial"/>
      <w:sz w:val="24"/>
    </w:rPr>
  </w:style>
  <w:style w:type="character" w:customStyle="1" w:styleId="Emphasis20">
    <w:name w:val="Emphasis 2"/>
    <w:uiPriority w:val="1"/>
    <w:qFormat/>
    <w:rsid w:val="008F1FB0"/>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8F1FB0"/>
  </w:style>
  <w:style w:type="character" w:customStyle="1" w:styleId="CharacterStyle2">
    <w:name w:val="Character Style 2"/>
    <w:rsid w:val="008F1FB0"/>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8F1FB0"/>
    <w:rPr>
      <w:rFonts w:ascii="Arial" w:hAnsi="Arial" w:cs="Arial" w:hint="default"/>
      <w:bCs/>
      <w:szCs w:val="26"/>
      <w:u w:val="single"/>
      <w:lang w:val="en-US" w:eastAsia="en-US" w:bidi="ar-SA"/>
    </w:rPr>
  </w:style>
  <w:style w:type="character" w:customStyle="1" w:styleId="Styleunderline9pt0">
    <w:name w:val="Style underline + 9 pt"/>
    <w:basedOn w:val="underline"/>
    <w:rsid w:val="008F1FB0"/>
    <w:rPr>
      <w:rFonts w:ascii="Times New Roman" w:hAnsi="Times New Roman"/>
      <w:b w:val="0"/>
      <w:sz w:val="20"/>
      <w:u w:val="single"/>
    </w:rPr>
  </w:style>
  <w:style w:type="character" w:customStyle="1" w:styleId="StyleTimesNewRoman9pt">
    <w:name w:val="Style Times New Roman 9 pt"/>
    <w:basedOn w:val="DefaultParagraphFont"/>
    <w:rsid w:val="008F1FB0"/>
    <w:rPr>
      <w:rFonts w:ascii="Times New Roman" w:hAnsi="Times New Roman" w:cs="Times New Roman" w:hint="default"/>
      <w:sz w:val="20"/>
    </w:rPr>
  </w:style>
  <w:style w:type="character" w:customStyle="1" w:styleId="Styleunderline9pt1">
    <w:name w:val="Style underline + 9 pt1"/>
    <w:basedOn w:val="underline"/>
    <w:rsid w:val="008F1FB0"/>
    <w:rPr>
      <w:rFonts w:ascii="Times New Roman" w:hAnsi="Times New Roman"/>
      <w:b w:val="0"/>
      <w:sz w:val="20"/>
      <w:u w:val="single"/>
    </w:rPr>
  </w:style>
  <w:style w:type="character" w:customStyle="1" w:styleId="Hyperlink23">
    <w:name w:val="Hyperlink23"/>
    <w:basedOn w:val="DefaultParagraphFont"/>
    <w:rsid w:val="008F1FB0"/>
    <w:rPr>
      <w:color w:val="3300CC"/>
      <w:u w:val="single"/>
    </w:rPr>
  </w:style>
  <w:style w:type="character" w:customStyle="1" w:styleId="body-text">
    <w:name w:val="body-text"/>
    <w:basedOn w:val="DefaultParagraphFont"/>
    <w:rsid w:val="008F1FB0"/>
  </w:style>
  <w:style w:type="character" w:customStyle="1" w:styleId="globalcontentbody">
    <w:name w:val="globalcontentbody"/>
    <w:basedOn w:val="DefaultParagraphFont"/>
    <w:rsid w:val="008F1FB0"/>
  </w:style>
  <w:style w:type="character" w:customStyle="1" w:styleId="Styleterm111ptUnderline">
    <w:name w:val="Style term1 + 11 pt Underline"/>
    <w:basedOn w:val="term1"/>
    <w:rsid w:val="008F1FB0"/>
    <w:rPr>
      <w:b/>
      <w:bCs/>
    </w:rPr>
  </w:style>
  <w:style w:type="character" w:customStyle="1" w:styleId="Style9pt">
    <w:name w:val="Style 9 pt"/>
    <w:basedOn w:val="DefaultParagraphFont"/>
    <w:rsid w:val="008F1FB0"/>
    <w:rPr>
      <w:rFonts w:ascii="Times New Roman" w:hAnsi="Times New Roman" w:cs="Times New Roman" w:hint="default"/>
      <w:sz w:val="20"/>
    </w:rPr>
  </w:style>
  <w:style w:type="character" w:customStyle="1" w:styleId="CharChar11">
    <w:name w:val="Char Char11"/>
    <w:basedOn w:val="DefaultParagraphFont"/>
    <w:rsid w:val="008F1FB0"/>
    <w:rPr>
      <w:rFonts w:ascii="Arial" w:hAnsi="Arial" w:cs="Arial" w:hint="default"/>
      <w:bCs/>
      <w:szCs w:val="26"/>
      <w:u w:val="single"/>
      <w:lang w:val="en-US" w:eastAsia="en-US" w:bidi="ar-SA"/>
    </w:rPr>
  </w:style>
  <w:style w:type="character" w:customStyle="1" w:styleId="underlineChar0">
    <w:name w:val="underline Char"/>
    <w:basedOn w:val="DefaultParagraphFont"/>
    <w:rsid w:val="008F1FB0"/>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8F1FB0"/>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8F1FB0"/>
    <w:rPr>
      <w:sz w:val="20"/>
      <w:u w:val="single"/>
    </w:rPr>
  </w:style>
  <w:style w:type="character" w:customStyle="1" w:styleId="base">
    <w:name w:val="base"/>
    <w:basedOn w:val="DefaultParagraphFont"/>
    <w:rsid w:val="008F1FB0"/>
  </w:style>
  <w:style w:type="character" w:customStyle="1" w:styleId="part-of-speech">
    <w:name w:val="part-of-speech"/>
    <w:basedOn w:val="DefaultParagraphFont"/>
    <w:rsid w:val="008F1FB0"/>
  </w:style>
  <w:style w:type="character" w:customStyle="1" w:styleId="sep">
    <w:name w:val="sep"/>
    <w:basedOn w:val="DefaultParagraphFont"/>
    <w:rsid w:val="008F1FB0"/>
  </w:style>
  <w:style w:type="character" w:customStyle="1" w:styleId="pron">
    <w:name w:val="pron"/>
    <w:basedOn w:val="DefaultParagraphFont"/>
    <w:rsid w:val="008F1FB0"/>
  </w:style>
  <w:style w:type="character" w:customStyle="1" w:styleId="UnderlineCharChar1">
    <w:name w:val="Underline Char Char1"/>
    <w:basedOn w:val="DefaultParagraphFont"/>
    <w:rsid w:val="008F1FB0"/>
    <w:rPr>
      <w:u w:val="single"/>
      <w:lang w:val="en-US" w:eastAsia="en-US" w:bidi="ar-SA"/>
    </w:rPr>
  </w:style>
  <w:style w:type="character" w:customStyle="1" w:styleId="StyleUnderlineCharChar111pt">
    <w:name w:val="Style Underline Char Char1 + 11 pt"/>
    <w:basedOn w:val="UnderlineCharChar1"/>
    <w:rsid w:val="008F1FB0"/>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8F1FB0"/>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8F1FB0"/>
    <w:rPr>
      <w:b/>
      <w:bCs/>
      <w:noProof w:val="0"/>
      <w:sz w:val="20"/>
      <w:u w:val="single"/>
      <w:lang w:val="en-US" w:eastAsia="en-US" w:bidi="ar-SA"/>
    </w:rPr>
  </w:style>
  <w:style w:type="character" w:customStyle="1" w:styleId="StyleunderlineArialNarrow9ptBold">
    <w:name w:val="Style underline + Arial Narrow 9 pt Bold"/>
    <w:basedOn w:val="underline"/>
    <w:rsid w:val="008F1FB0"/>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8F1FB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8F1FB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8F1FB0"/>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8F1FB0"/>
    <w:rPr>
      <w:rFonts w:ascii="Arial" w:hAnsi="Arial" w:cs="Arial" w:hint="default"/>
      <w:color w:val="000000"/>
      <w:sz w:val="10"/>
      <w:szCs w:val="22"/>
    </w:rPr>
  </w:style>
  <w:style w:type="character" w:customStyle="1" w:styleId="CharChar111">
    <w:name w:val="Char Char111"/>
    <w:basedOn w:val="DefaultParagraphFont"/>
    <w:rsid w:val="008F1FB0"/>
    <w:rPr>
      <w:rFonts w:ascii="Arial" w:hAnsi="Arial" w:cs="Arial" w:hint="default"/>
      <w:bCs/>
      <w:szCs w:val="26"/>
      <w:u w:val="single"/>
      <w:lang w:val="en-US" w:eastAsia="en-US" w:bidi="ar-SA"/>
    </w:rPr>
  </w:style>
  <w:style w:type="character" w:customStyle="1" w:styleId="AUnterdline">
    <w:name w:val="AUnterdline"/>
    <w:qFormat/>
    <w:rsid w:val="008F1FB0"/>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8F1FB0"/>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8F1FB0"/>
  </w:style>
  <w:style w:type="character" w:customStyle="1" w:styleId="StyleUnderline1">
    <w:name w:val="Style Underline1"/>
    <w:basedOn w:val="DefaultParagraphFont"/>
    <w:rsid w:val="008F1FB0"/>
    <w:rPr>
      <w:rFonts w:ascii="Times New Roman" w:hAnsi="Times New Roman" w:cs="Times New Roman" w:hint="default"/>
      <w:sz w:val="20"/>
      <w:u w:val="single"/>
    </w:rPr>
  </w:style>
  <w:style w:type="character" w:customStyle="1" w:styleId="DontRead">
    <w:name w:val="Don't Read"/>
    <w:qFormat/>
    <w:rsid w:val="008F1FB0"/>
    <w:rPr>
      <w:rFonts w:ascii="Times New Roman" w:hAnsi="Times New Roman" w:cs="Times New Roman" w:hint="default"/>
      <w:sz w:val="16"/>
    </w:rPr>
  </w:style>
  <w:style w:type="character" w:customStyle="1" w:styleId="Style11ptUnderline3">
    <w:name w:val="Style 11 pt Underline3"/>
    <w:rsid w:val="008F1FB0"/>
    <w:rPr>
      <w:sz w:val="20"/>
      <w:u w:val="single"/>
    </w:rPr>
  </w:style>
  <w:style w:type="character" w:customStyle="1" w:styleId="2">
    <w:name w:val="2"/>
    <w:rsid w:val="008F1FB0"/>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8F1FB0"/>
    <w:rPr>
      <w:sz w:val="20"/>
      <w:u w:val="single"/>
    </w:rPr>
  </w:style>
  <w:style w:type="character" w:customStyle="1" w:styleId="Style9ptBoldUnderline5">
    <w:name w:val="Style 9 pt Bold Underline5"/>
    <w:basedOn w:val="DefaultParagraphFont"/>
    <w:rsid w:val="008F1FB0"/>
    <w:rPr>
      <w:b/>
      <w:bCs/>
      <w:sz w:val="20"/>
      <w:u w:val="single"/>
    </w:rPr>
  </w:style>
  <w:style w:type="character" w:customStyle="1" w:styleId="CharChar114">
    <w:name w:val="Char Char114"/>
    <w:basedOn w:val="DefaultParagraphFont"/>
    <w:rsid w:val="008F1FB0"/>
    <w:rPr>
      <w:rFonts w:ascii="Arial" w:hAnsi="Arial" w:cs="Arial" w:hint="default"/>
      <w:bCs/>
      <w:szCs w:val="26"/>
      <w:u w:val="single"/>
      <w:lang w:val="en-US" w:eastAsia="en-US" w:bidi="ar-SA"/>
    </w:rPr>
  </w:style>
  <w:style w:type="character" w:customStyle="1" w:styleId="CharChar113">
    <w:name w:val="Char Char113"/>
    <w:basedOn w:val="DefaultParagraphFont"/>
    <w:rsid w:val="008F1FB0"/>
    <w:rPr>
      <w:rFonts w:ascii="Arial" w:hAnsi="Arial" w:cs="Arial" w:hint="default"/>
      <w:bCs/>
      <w:szCs w:val="26"/>
      <w:u w:val="single"/>
      <w:lang w:val="en-US" w:eastAsia="en-US" w:bidi="ar-SA"/>
    </w:rPr>
  </w:style>
  <w:style w:type="character" w:customStyle="1" w:styleId="CharChar112">
    <w:name w:val="Char Char112"/>
    <w:basedOn w:val="DefaultParagraphFont"/>
    <w:rsid w:val="008F1FB0"/>
    <w:rPr>
      <w:rFonts w:ascii="Arial" w:hAnsi="Arial" w:cs="Arial" w:hint="default"/>
      <w:bCs/>
      <w:szCs w:val="26"/>
      <w:u w:val="single"/>
      <w:lang w:val="en-US" w:eastAsia="en-US" w:bidi="ar-SA"/>
    </w:rPr>
  </w:style>
  <w:style w:type="character" w:customStyle="1" w:styleId="zoomme">
    <w:name w:val="zoomme"/>
    <w:basedOn w:val="DefaultParagraphFont"/>
    <w:rsid w:val="008F1FB0"/>
  </w:style>
  <w:style w:type="character" w:customStyle="1" w:styleId="Date10">
    <w:name w:val="Date1"/>
    <w:basedOn w:val="DefaultParagraphFont"/>
    <w:rsid w:val="008F1FB0"/>
  </w:style>
  <w:style w:type="character" w:customStyle="1" w:styleId="classauthor">
    <w:name w:val="class=&quot;author&quot;"/>
    <w:basedOn w:val="DefaultParagraphFont"/>
    <w:rsid w:val="008F1FB0"/>
  </w:style>
  <w:style w:type="character" w:customStyle="1" w:styleId="CharCharChar">
    <w:name w:val="Char Char Char"/>
    <w:basedOn w:val="DefaultParagraphFont"/>
    <w:rsid w:val="008F1FB0"/>
    <w:rPr>
      <w:rFonts w:ascii="Arial" w:hAnsi="Arial" w:cs="Arial" w:hint="default"/>
      <w:bCs/>
      <w:szCs w:val="26"/>
      <w:u w:val="single"/>
      <w:lang w:val="en-US" w:eastAsia="en-US" w:bidi="ar-SA"/>
    </w:rPr>
  </w:style>
  <w:style w:type="character" w:customStyle="1" w:styleId="officialstitle-">
    <w:name w:val="official_s_title-"/>
    <w:basedOn w:val="DefaultParagraphFont"/>
    <w:rsid w:val="008F1FB0"/>
  </w:style>
  <w:style w:type="character" w:customStyle="1" w:styleId="officialsbureau">
    <w:name w:val="official_s_bureau"/>
    <w:basedOn w:val="DefaultParagraphFont"/>
    <w:rsid w:val="008F1FB0"/>
  </w:style>
  <w:style w:type="character" w:customStyle="1" w:styleId="gray">
    <w:name w:val="gray"/>
    <w:basedOn w:val="DefaultParagraphFont"/>
    <w:rsid w:val="008F1FB0"/>
  </w:style>
  <w:style w:type="character" w:customStyle="1" w:styleId="Styleunderline11ptBorderSinglesolidlineAuto05p">
    <w:name w:val="Style underline + 11 pt Border: : (Single solid line Auto  0.5 p..."/>
    <w:rsid w:val="008F1FB0"/>
    <w:rPr>
      <w:sz w:val="20"/>
      <w:u w:val="single"/>
      <w:bdr w:val="single" w:sz="4" w:space="0" w:color="auto" w:frame="1"/>
    </w:rPr>
  </w:style>
  <w:style w:type="character" w:customStyle="1" w:styleId="CardText-Underlined0">
    <w:name w:val="Card Text - Underlined"/>
    <w:rsid w:val="008F1FB0"/>
    <w:rPr>
      <w:b/>
      <w:bCs w:val="0"/>
      <w:sz w:val="20"/>
      <w:u w:val="single"/>
    </w:rPr>
  </w:style>
  <w:style w:type="character" w:customStyle="1" w:styleId="Style11ptItalicUnderline">
    <w:name w:val="Style 11 pt Italic Underline"/>
    <w:basedOn w:val="DefaultParagraphFont"/>
    <w:rsid w:val="008F1FB0"/>
    <w:rPr>
      <w:i/>
      <w:iCs/>
      <w:sz w:val="20"/>
      <w:u w:val="single"/>
    </w:rPr>
  </w:style>
  <w:style w:type="character" w:customStyle="1" w:styleId="Style11ptItalic">
    <w:name w:val="Style 11 pt Italic"/>
    <w:basedOn w:val="DefaultParagraphFont"/>
    <w:rsid w:val="008F1FB0"/>
    <w:rPr>
      <w:rFonts w:ascii="Times New Roman" w:hAnsi="Times New Roman" w:cs="Times New Roman" w:hint="default"/>
      <w:i/>
      <w:iCs/>
      <w:sz w:val="20"/>
    </w:rPr>
  </w:style>
  <w:style w:type="character" w:customStyle="1" w:styleId="Style9ptUnderline6">
    <w:name w:val="Style 9 pt Underline6"/>
    <w:basedOn w:val="DefaultParagraphFont"/>
    <w:rsid w:val="008F1FB0"/>
    <w:rPr>
      <w:sz w:val="20"/>
      <w:u w:val="single"/>
    </w:rPr>
  </w:style>
  <w:style w:type="character" w:customStyle="1" w:styleId="ct-with-fmlt">
    <w:name w:val="ct-with-fmlt"/>
    <w:basedOn w:val="DefaultParagraphFont"/>
    <w:rsid w:val="008F1FB0"/>
  </w:style>
  <w:style w:type="character" w:customStyle="1" w:styleId="ital-inline">
    <w:name w:val="ital-inline"/>
    <w:basedOn w:val="DefaultParagraphFont"/>
    <w:rsid w:val="008F1FB0"/>
  </w:style>
  <w:style w:type="character" w:customStyle="1" w:styleId="cross-head">
    <w:name w:val="cross-head"/>
    <w:rsid w:val="008F1FB0"/>
  </w:style>
  <w:style w:type="character" w:customStyle="1" w:styleId="dateline">
    <w:name w:val="dateline"/>
    <w:rsid w:val="008F1FB0"/>
  </w:style>
  <w:style w:type="character" w:customStyle="1" w:styleId="Subtitle1">
    <w:name w:val="Subtitle1"/>
    <w:rsid w:val="008F1FB0"/>
  </w:style>
  <w:style w:type="character" w:customStyle="1" w:styleId="metaorigin">
    <w:name w:val="meta_origin"/>
    <w:rsid w:val="008F1FB0"/>
  </w:style>
  <w:style w:type="character" w:customStyle="1" w:styleId="mandelbrotrefrag">
    <w:name w:val="mandelbrot_refrag"/>
    <w:rsid w:val="008F1FB0"/>
  </w:style>
  <w:style w:type="character" w:customStyle="1" w:styleId="eminfo">
    <w:name w:val="eminfo"/>
    <w:rsid w:val="008F1FB0"/>
  </w:style>
  <w:style w:type="character" w:customStyle="1" w:styleId="emhighlight">
    <w:name w:val="emhighlight"/>
    <w:rsid w:val="008F1FB0"/>
  </w:style>
  <w:style w:type="character" w:customStyle="1" w:styleId="at">
    <w:name w:val="at"/>
    <w:rsid w:val="008F1FB0"/>
  </w:style>
  <w:style w:type="character" w:customStyle="1" w:styleId="name">
    <w:name w:val="name"/>
    <w:rsid w:val="008F1FB0"/>
  </w:style>
  <w:style w:type="character" w:customStyle="1" w:styleId="tkrname">
    <w:name w:val="tkrname"/>
    <w:rsid w:val="008F1FB0"/>
  </w:style>
  <w:style w:type="character" w:customStyle="1" w:styleId="tkrchange">
    <w:name w:val="tkrchange"/>
    <w:rsid w:val="008F1FB0"/>
  </w:style>
  <w:style w:type="character" w:customStyle="1" w:styleId="source-org">
    <w:name w:val="source-org"/>
    <w:rsid w:val="008F1FB0"/>
  </w:style>
  <w:style w:type="character" w:customStyle="1" w:styleId="updated">
    <w:name w:val="updated"/>
    <w:rsid w:val="008F1FB0"/>
  </w:style>
  <w:style w:type="character" w:customStyle="1" w:styleId="last">
    <w:name w:val="last"/>
    <w:rsid w:val="008F1FB0"/>
  </w:style>
  <w:style w:type="character" w:customStyle="1" w:styleId="institution">
    <w:name w:val="institution"/>
    <w:rsid w:val="008F1FB0"/>
  </w:style>
  <w:style w:type="character" w:customStyle="1" w:styleId="CharChar5">
    <w:name w:val="Char Char5"/>
    <w:rsid w:val="008F1FB0"/>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8F1FB0"/>
  </w:style>
  <w:style w:type="character" w:customStyle="1" w:styleId="Style11ptBoldUnderline1">
    <w:name w:val="Style 11 pt Bold Underline1"/>
    <w:rsid w:val="008F1FB0"/>
    <w:rPr>
      <w:b/>
      <w:bCs/>
      <w:sz w:val="20"/>
      <w:u w:val="single"/>
    </w:rPr>
  </w:style>
  <w:style w:type="character" w:customStyle="1" w:styleId="StyleStyleunderlineBold11pt">
    <w:name w:val="Style Style underline + Bold + 11 pt"/>
    <w:rsid w:val="008F1FB0"/>
    <w:rPr>
      <w:bCs/>
      <w:sz w:val="20"/>
      <w:u w:val="single"/>
    </w:rPr>
  </w:style>
  <w:style w:type="character" w:customStyle="1" w:styleId="StyleunderlineAsianTimesNewRomanBold">
    <w:name w:val="Style underline + (Asian) Times New Roman Bold"/>
    <w:rsid w:val="008F1FB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8F1FB0"/>
    <w:rPr>
      <w:b/>
      <w:bCs/>
      <w:sz w:val="20"/>
      <w:u w:val="single"/>
      <w:bdr w:val="single" w:sz="4" w:space="0" w:color="auto" w:frame="1"/>
    </w:rPr>
  </w:style>
  <w:style w:type="character" w:customStyle="1" w:styleId="Style9ptBoldUnderline1">
    <w:name w:val="Style 9 pt Bold Underline1"/>
    <w:rsid w:val="008F1FB0"/>
    <w:rPr>
      <w:bCs/>
      <w:sz w:val="22"/>
      <w:u w:val="single"/>
    </w:rPr>
  </w:style>
  <w:style w:type="character" w:customStyle="1" w:styleId="Style11ptBoldUnderlineBorderSinglesolidlineAuto1">
    <w:name w:val="Style 11 pt Bold Underline Border: : (Single solid line Auto  ...1"/>
    <w:rsid w:val="008F1FB0"/>
    <w:rPr>
      <w:b/>
      <w:bCs/>
      <w:sz w:val="20"/>
      <w:u w:val="single"/>
      <w:bdr w:val="single" w:sz="4" w:space="0" w:color="auto" w:frame="1"/>
    </w:rPr>
  </w:style>
  <w:style w:type="character" w:customStyle="1" w:styleId="quotepeekbase">
    <w:name w:val="quotepeekbase"/>
    <w:rsid w:val="008F1FB0"/>
  </w:style>
  <w:style w:type="character" w:customStyle="1" w:styleId="cardChar11">
    <w:name w:val="card Char1"/>
    <w:rsid w:val="008F1FB0"/>
    <w:rPr>
      <w:rFonts w:ascii="Calibri" w:eastAsia="Calibri" w:hAnsi="Calibri" w:hint="default"/>
      <w:sz w:val="24"/>
      <w:szCs w:val="22"/>
      <w:lang w:val="x-none" w:eastAsia="x-none"/>
    </w:rPr>
  </w:style>
  <w:style w:type="character" w:customStyle="1" w:styleId="NormalCard">
    <w:name w:val="Normal Card"/>
    <w:uiPriority w:val="1"/>
    <w:qFormat/>
    <w:rsid w:val="008F1FB0"/>
    <w:rPr>
      <w:rFonts w:ascii="Times New Roman" w:hAnsi="Times New Roman" w:cs="Times New Roman" w:hint="default"/>
      <w:sz w:val="24"/>
    </w:rPr>
  </w:style>
  <w:style w:type="character" w:customStyle="1" w:styleId="HighlightedUnderline">
    <w:name w:val="Highlighted Underline"/>
    <w:uiPriority w:val="1"/>
    <w:qFormat/>
    <w:rsid w:val="008F1FB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F1FB0"/>
    <w:rPr>
      <w:rFonts w:ascii="Times New Roman" w:hAnsi="Times New Roman" w:cs="Times New Roman" w:hint="default"/>
      <w:sz w:val="16"/>
      <w:szCs w:val="16"/>
    </w:rPr>
  </w:style>
  <w:style w:type="character" w:customStyle="1" w:styleId="timebox">
    <w:name w:val="timebox"/>
    <w:rsid w:val="008F1FB0"/>
  </w:style>
  <w:style w:type="character" w:customStyle="1" w:styleId="Heading2Subtext">
    <w:name w:val="Heading 2 Subtext"/>
    <w:rsid w:val="008F1FB0"/>
    <w:rPr>
      <w:rFonts w:ascii="Times New Roman" w:hAnsi="Times New Roman" w:cs="Times New Roman" w:hint="default"/>
      <w:sz w:val="16"/>
    </w:rPr>
  </w:style>
  <w:style w:type="character" w:customStyle="1" w:styleId="-SmallText-">
    <w:name w:val="-Small Text-"/>
    <w:rsid w:val="008F1FB0"/>
    <w:rPr>
      <w:rFonts w:ascii="Garamond" w:hAnsi="Garamond" w:hint="default"/>
      <w:sz w:val="16"/>
    </w:rPr>
  </w:style>
  <w:style w:type="character" w:customStyle="1" w:styleId="tagchar0">
    <w:name w:val="tagchar"/>
    <w:basedOn w:val="DefaultParagraphFont"/>
    <w:rsid w:val="008F1FB0"/>
  </w:style>
  <w:style w:type="character" w:customStyle="1" w:styleId="StyleBoldUnderline1">
    <w:name w:val="Style Bold Underline1"/>
    <w:basedOn w:val="DefaultParagraphFont"/>
    <w:rsid w:val="008F1FB0"/>
    <w:rPr>
      <w:b w:val="0"/>
      <w:bCs/>
      <w:u w:val="single"/>
    </w:rPr>
  </w:style>
  <w:style w:type="character" w:customStyle="1" w:styleId="label">
    <w:name w:val="label"/>
    <w:rsid w:val="008F1FB0"/>
  </w:style>
  <w:style w:type="paragraph" w:customStyle="1" w:styleId="nromal">
    <w:name w:val="nromal"/>
    <w:basedOn w:val="Normal"/>
    <w:uiPriority w:val="99"/>
    <w:qFormat/>
    <w:rsid w:val="008F1FB0"/>
    <w:pPr>
      <w:keepNext/>
      <w:keepLines/>
      <w:spacing w:before="200"/>
      <w:outlineLvl w:val="3"/>
    </w:pPr>
    <w:rPr>
      <w:rFonts w:eastAsia="Times New Roman" w:cs="Cambria"/>
      <w:b/>
      <w:iCs/>
    </w:rPr>
  </w:style>
  <w:style w:type="paragraph" w:customStyle="1" w:styleId="natural">
    <w:name w:val="natural"/>
    <w:basedOn w:val="Normal"/>
    <w:uiPriority w:val="99"/>
    <w:qFormat/>
    <w:rsid w:val="008F1FB0"/>
    <w:pPr>
      <w:keepNext/>
      <w:keepLines/>
      <w:spacing w:before="200"/>
      <w:outlineLvl w:val="3"/>
    </w:pPr>
    <w:rPr>
      <w:rFonts w:eastAsia="Times New Roman"/>
      <w:b/>
      <w:iCs/>
    </w:rPr>
  </w:style>
  <w:style w:type="paragraph" w:customStyle="1" w:styleId="nroaml">
    <w:name w:val="nroaml"/>
    <w:basedOn w:val="Normal"/>
    <w:uiPriority w:val="99"/>
    <w:qFormat/>
    <w:rsid w:val="008F1FB0"/>
    <w:pPr>
      <w:keepNext/>
      <w:keepLines/>
      <w:spacing w:before="200"/>
      <w:outlineLvl w:val="3"/>
    </w:pPr>
    <w:rPr>
      <w:rFonts w:eastAsia="Times New Roman"/>
      <w:b/>
      <w:iCs/>
    </w:rPr>
  </w:style>
  <w:style w:type="paragraph" w:customStyle="1" w:styleId="noraml">
    <w:name w:val="noraml"/>
    <w:basedOn w:val="Normal"/>
    <w:uiPriority w:val="99"/>
    <w:qFormat/>
    <w:rsid w:val="008F1FB0"/>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8F1FB0"/>
    <w:pPr>
      <w:tabs>
        <w:tab w:val="num" w:pos="360"/>
      </w:tabs>
      <w:ind w:left="360" w:hanging="360"/>
      <w:contextualSpacing/>
    </w:pPr>
    <w:rPr>
      <w:rFonts w:eastAsia="Calibri"/>
    </w:rPr>
  </w:style>
  <w:style w:type="table" w:styleId="MediumGrid1">
    <w:name w:val="Medium Grid 1"/>
    <w:basedOn w:val="TableNormal"/>
    <w:uiPriority w:val="67"/>
    <w:rsid w:val="008F1FB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8F1FB0"/>
    <w:rPr>
      <w:rFonts w:eastAsia="Calibri"/>
      <w:sz w:val="16"/>
      <w:szCs w:val="16"/>
    </w:rPr>
  </w:style>
  <w:style w:type="character" w:customStyle="1" w:styleId="SmallSizeParagraphChar">
    <w:name w:val="Small Size Paragraph Char"/>
    <w:link w:val="SmallSizeParagraph"/>
    <w:rsid w:val="008F1FB0"/>
    <w:rPr>
      <w:rFonts w:ascii="Calibri" w:eastAsia="Calibri" w:hAnsi="Calibri" w:cs="Calibri"/>
      <w:sz w:val="16"/>
      <w:szCs w:val="16"/>
    </w:rPr>
  </w:style>
  <w:style w:type="character" w:customStyle="1" w:styleId="lede">
    <w:name w:val="lede"/>
    <w:basedOn w:val="DefaultParagraphFont"/>
    <w:rsid w:val="008F1FB0"/>
  </w:style>
  <w:style w:type="character" w:customStyle="1" w:styleId="Heading7Char1">
    <w:name w:val="Heading 7 Char1"/>
    <w:basedOn w:val="DefaultParagraphFont"/>
    <w:semiHidden/>
    <w:rsid w:val="008F1FB0"/>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8F1FB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8F1FB0"/>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8F1FB0"/>
    <w:rPr>
      <w:rFonts w:eastAsia="MS Mincho"/>
      <w:szCs w:val="20"/>
      <w:u w:val="single"/>
    </w:rPr>
  </w:style>
  <w:style w:type="character" w:customStyle="1" w:styleId="UnderlineChar2CharCharChar">
    <w:name w:val="Underline Char2 Char Char Char"/>
    <w:link w:val="UnderlineChar2CharChar"/>
    <w:rsid w:val="008F1FB0"/>
    <w:rPr>
      <w:rFonts w:ascii="Calibri" w:eastAsia="MS Mincho" w:hAnsi="Calibri" w:cs="Calibri"/>
      <w:sz w:val="22"/>
      <w:szCs w:val="20"/>
      <w:u w:val="single"/>
    </w:rPr>
  </w:style>
  <w:style w:type="paragraph" w:customStyle="1" w:styleId="StylecardLatinVerdana-BoldUnderline">
    <w:name w:val="Style card + (Latin) Verdana-Bold Underline"/>
    <w:basedOn w:val="Normal"/>
    <w:link w:val="StylecardLatinVerdana-BoldUnderlineChar"/>
    <w:qFormat/>
    <w:rsid w:val="008F1FB0"/>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8F1FB0"/>
    <w:rPr>
      <w:rFonts w:ascii="Calibri" w:eastAsia="SimSun" w:hAnsi="Calibri" w:cs="Calibri"/>
      <w:kern w:val="32"/>
      <w:sz w:val="22"/>
      <w:u w:val="single"/>
      <w:lang w:val="x-none" w:eastAsia="zh-CN" w:bidi="ar-SA"/>
    </w:rPr>
  </w:style>
  <w:style w:type="paragraph" w:customStyle="1" w:styleId="StyleCardText9pt">
    <w:name w:val="Style Card Text + 9 pt"/>
    <w:basedOn w:val="Normal"/>
    <w:link w:val="StyleCardText9ptChar"/>
    <w:qFormat/>
    <w:rsid w:val="008F1FB0"/>
    <w:pPr>
      <w:spacing w:after="200"/>
      <w:contextualSpacing/>
    </w:pPr>
    <w:rPr>
      <w:rFonts w:eastAsia="Calibri"/>
    </w:rPr>
  </w:style>
  <w:style w:type="character" w:customStyle="1" w:styleId="StyleCardText9ptChar">
    <w:name w:val="Style Card Text + 9 pt Char"/>
    <w:basedOn w:val="DefaultParagraphFont"/>
    <w:link w:val="StyleCardText9pt"/>
    <w:rsid w:val="008F1FB0"/>
    <w:rPr>
      <w:rFonts w:ascii="Calibri" w:eastAsia="Calibri" w:hAnsi="Calibri" w:cs="Calibri"/>
      <w:sz w:val="22"/>
    </w:rPr>
  </w:style>
  <w:style w:type="paragraph" w:styleId="Quote">
    <w:name w:val="Quote"/>
    <w:basedOn w:val="Normal"/>
    <w:next w:val="Normal"/>
    <w:link w:val="QuoteChar1"/>
    <w:uiPriority w:val="29"/>
    <w:qFormat/>
    <w:rsid w:val="008F1FB0"/>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8F1FB0"/>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8F1FB0"/>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8F1FB0"/>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8F1FB0"/>
    <w:rPr>
      <w:rFonts w:ascii="Century Gothic" w:hAnsi="Century Gothic"/>
      <w:sz w:val="24"/>
      <w:u w:val="thick"/>
    </w:rPr>
  </w:style>
  <w:style w:type="character" w:customStyle="1" w:styleId="StyleTimesNewRoman12ptBold">
    <w:name w:val="Style Times New Roman 12 pt Bold"/>
    <w:rsid w:val="008F1FB0"/>
    <w:rPr>
      <w:b/>
      <w:bCs/>
      <w:sz w:val="24"/>
    </w:rPr>
  </w:style>
  <w:style w:type="character" w:customStyle="1" w:styleId="Intemphasis">
    <w:name w:val="Intemphasis"/>
    <w:uiPriority w:val="1"/>
    <w:qFormat/>
    <w:rsid w:val="008F1FB0"/>
    <w:rPr>
      <w:rFonts w:ascii="Cambria" w:hAnsi="Cambria"/>
      <w:b/>
      <w:sz w:val="20"/>
      <w:u w:val="single"/>
      <w:bdr w:val="single" w:sz="4" w:space="0" w:color="auto"/>
      <w:shd w:val="pct25" w:color="auto" w:fill="auto"/>
    </w:rPr>
  </w:style>
  <w:style w:type="character" w:customStyle="1" w:styleId="BoldUnderlineChar1">
    <w:name w:val="BoldUnderline Char1"/>
    <w:rsid w:val="008F1FB0"/>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8F1FB0"/>
    <w:pPr>
      <w:contextualSpacing/>
    </w:pPr>
    <w:rPr>
      <w:rFonts w:eastAsia="Cambria"/>
      <w:b/>
      <w:sz w:val="24"/>
    </w:rPr>
  </w:style>
  <w:style w:type="paragraph" w:customStyle="1" w:styleId="Shrink8">
    <w:name w:val="Shrink8"/>
    <w:basedOn w:val="Normal"/>
    <w:uiPriority w:val="99"/>
    <w:qFormat/>
    <w:rsid w:val="008F1FB0"/>
    <w:rPr>
      <w:rFonts w:eastAsia="Cambria"/>
    </w:rPr>
  </w:style>
  <w:style w:type="paragraph" w:customStyle="1" w:styleId="UnderlineText">
    <w:name w:val="Underline Text"/>
    <w:basedOn w:val="Normal"/>
    <w:link w:val="UnderlineTextChar"/>
    <w:qFormat/>
    <w:rsid w:val="008F1FB0"/>
    <w:pPr>
      <w:ind w:left="288"/>
    </w:pPr>
    <w:rPr>
      <w:rFonts w:asciiTheme="minorHAnsi" w:hAnsiTheme="minorHAnsi" w:cstheme="minorBidi"/>
      <w:sz w:val="24"/>
      <w:u w:val="single"/>
    </w:rPr>
  </w:style>
  <w:style w:type="paragraph" w:customStyle="1" w:styleId="HotRoute0">
    <w:name w:val="Hot Route"/>
    <w:basedOn w:val="Normal"/>
    <w:link w:val="HotRouteChar0"/>
    <w:qFormat/>
    <w:rsid w:val="008F1FB0"/>
    <w:pPr>
      <w:ind w:left="288"/>
    </w:pPr>
    <w:rPr>
      <w:rFonts w:eastAsia="Cambria"/>
      <w:iCs/>
      <w:color w:val="000000"/>
      <w:sz w:val="18"/>
    </w:rPr>
  </w:style>
  <w:style w:type="character" w:customStyle="1" w:styleId="commentstext">
    <w:name w:val="comments_text"/>
    <w:uiPriority w:val="99"/>
    <w:rsid w:val="008F1FB0"/>
    <w:rPr>
      <w:rFonts w:cs="Times New Roman"/>
    </w:rPr>
  </w:style>
  <w:style w:type="paragraph" w:customStyle="1" w:styleId="Heading42">
    <w:name w:val="Heading 42"/>
    <w:basedOn w:val="Normal"/>
    <w:uiPriority w:val="99"/>
    <w:qFormat/>
    <w:rsid w:val="008F1FB0"/>
    <w:rPr>
      <w:rFonts w:eastAsia="Times New Roman"/>
    </w:rPr>
  </w:style>
  <w:style w:type="paragraph" w:customStyle="1" w:styleId="DebateNormal">
    <w:name w:val="DebateNormal"/>
    <w:basedOn w:val="Normal"/>
    <w:link w:val="DebateNormalChar"/>
    <w:qFormat/>
    <w:rsid w:val="008F1FB0"/>
    <w:pPr>
      <w:spacing w:line="276" w:lineRule="auto"/>
    </w:pPr>
    <w:rPr>
      <w:rFonts w:eastAsia="Calibri"/>
      <w:szCs w:val="20"/>
    </w:rPr>
  </w:style>
  <w:style w:type="character" w:customStyle="1" w:styleId="DebateNormalChar">
    <w:name w:val="DebateNormal Char"/>
    <w:basedOn w:val="DefaultParagraphFont"/>
    <w:link w:val="DebateNormal"/>
    <w:rsid w:val="008F1FB0"/>
    <w:rPr>
      <w:rFonts w:ascii="Calibri" w:eastAsia="Calibri" w:hAnsi="Calibri" w:cs="Calibri"/>
      <w:sz w:val="22"/>
      <w:szCs w:val="20"/>
    </w:rPr>
  </w:style>
  <w:style w:type="paragraph" w:customStyle="1" w:styleId="DebateEmphasis">
    <w:name w:val="DebateEmphasis"/>
    <w:basedOn w:val="Normal"/>
    <w:link w:val="DebateEmphasisChar"/>
    <w:qFormat/>
    <w:rsid w:val="008F1FB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F1FB0"/>
    <w:rPr>
      <w:rFonts w:ascii="Calibri" w:eastAsia="Calibri" w:hAnsi="Calibri" w:cs="Calibri"/>
      <w:b/>
      <w:sz w:val="22"/>
      <w:szCs w:val="20"/>
      <w:u w:val="single"/>
    </w:rPr>
  </w:style>
  <w:style w:type="paragraph" w:customStyle="1" w:styleId="NormalCite">
    <w:name w:val="NormalCite"/>
    <w:link w:val="NormalCiteChar"/>
    <w:qFormat/>
    <w:rsid w:val="008F1FB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F1FB0"/>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8F1FB0"/>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8F1FB0"/>
    <w:rPr>
      <w:rFonts w:ascii="Arial Narrow" w:eastAsia="Times New Roman" w:hAnsi="Arial Narrow"/>
      <w:sz w:val="22"/>
      <w:u w:val="single"/>
    </w:rPr>
  </w:style>
  <w:style w:type="character" w:customStyle="1" w:styleId="date-display-single">
    <w:name w:val="date-display-single"/>
    <w:basedOn w:val="DefaultParagraphFont"/>
    <w:rsid w:val="008F1FB0"/>
  </w:style>
  <w:style w:type="character" w:customStyle="1" w:styleId="StyleunderlineBold0">
    <w:name w:val="Style underline + Bold"/>
    <w:basedOn w:val="underline"/>
    <w:rsid w:val="008F1FB0"/>
    <w:rPr>
      <w:rFonts w:ascii="Times New Roman" w:hAnsi="Times New Roman"/>
      <w:b w:val="0"/>
      <w:sz w:val="20"/>
      <w:u w:val="single"/>
    </w:rPr>
  </w:style>
  <w:style w:type="character" w:customStyle="1" w:styleId="BodyTextIndent3Char1">
    <w:name w:val="Body Text Indent 3 Char1"/>
    <w:basedOn w:val="DefaultParagraphFont"/>
    <w:uiPriority w:val="99"/>
    <w:rsid w:val="008F1FB0"/>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8F1FB0"/>
    <w:rPr>
      <w:b/>
      <w:bCs/>
      <w:strike w:val="0"/>
      <w:dstrike w:val="0"/>
      <w:sz w:val="24"/>
      <w:u w:val="none"/>
      <w:effect w:val="none"/>
    </w:rPr>
  </w:style>
  <w:style w:type="character" w:customStyle="1" w:styleId="UnderlineChar5Char">
    <w:name w:val="Underline Char5 Char"/>
    <w:basedOn w:val="DefaultParagraphFont"/>
    <w:rsid w:val="008F1FB0"/>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F1FB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F1FB0"/>
    <w:rPr>
      <w:szCs w:val="24"/>
      <w:u w:val="single"/>
      <w:lang w:val="en-US" w:eastAsia="en-US" w:bidi="ar-SA"/>
    </w:rPr>
  </w:style>
  <w:style w:type="character" w:customStyle="1" w:styleId="UnderlineChar4Char">
    <w:name w:val="Underline Char4 Char"/>
    <w:basedOn w:val="DefaultParagraphFont"/>
    <w:link w:val="UnderlineChar4"/>
    <w:rsid w:val="008F1FB0"/>
    <w:rPr>
      <w:u w:val="single"/>
    </w:rPr>
  </w:style>
  <w:style w:type="paragraph" w:customStyle="1" w:styleId="UnderlineChar4">
    <w:name w:val="Underline Char4"/>
    <w:basedOn w:val="Normal"/>
    <w:link w:val="UnderlineChar4Char"/>
    <w:qFormat/>
    <w:rsid w:val="008F1FB0"/>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8F1FB0"/>
    <w:rPr>
      <w:b/>
      <w:u w:val="single"/>
    </w:rPr>
  </w:style>
  <w:style w:type="paragraph" w:customStyle="1" w:styleId="BoldandUnderlineChar3">
    <w:name w:val="Bold and Underline Char3"/>
    <w:basedOn w:val="Normal"/>
    <w:link w:val="BoldandUnderlineChar3Char2"/>
    <w:qFormat/>
    <w:rsid w:val="008F1FB0"/>
    <w:rPr>
      <w:rFonts w:asciiTheme="minorHAnsi" w:hAnsiTheme="minorHAnsi" w:cstheme="minorBidi"/>
      <w:b/>
      <w:sz w:val="24"/>
      <w:u w:val="single"/>
    </w:rPr>
  </w:style>
  <w:style w:type="paragraph" w:customStyle="1" w:styleId="Language">
    <w:name w:val="Language"/>
    <w:basedOn w:val="Normal"/>
    <w:link w:val="LanguageChar"/>
    <w:qFormat/>
    <w:rsid w:val="008F1FB0"/>
    <w:rPr>
      <w:rFonts w:eastAsia="Times New Roman"/>
      <w:strike/>
      <w:szCs w:val="20"/>
    </w:rPr>
  </w:style>
  <w:style w:type="character" w:customStyle="1" w:styleId="LanguageChar">
    <w:name w:val="Language Char"/>
    <w:basedOn w:val="DefaultParagraphFont"/>
    <w:link w:val="Language"/>
    <w:rsid w:val="008F1FB0"/>
    <w:rPr>
      <w:rFonts w:ascii="Calibri" w:eastAsia="Times New Roman" w:hAnsi="Calibri" w:cs="Calibri"/>
      <w:strike/>
      <w:sz w:val="22"/>
      <w:szCs w:val="20"/>
    </w:rPr>
  </w:style>
  <w:style w:type="paragraph" w:customStyle="1" w:styleId="UnderlineChar3">
    <w:name w:val="Underline Char3"/>
    <w:basedOn w:val="Normal"/>
    <w:link w:val="UnderlineChar3Char"/>
    <w:qFormat/>
    <w:rsid w:val="008F1FB0"/>
    <w:rPr>
      <w:rFonts w:eastAsia="Times New Roman"/>
      <w:u w:val="single"/>
    </w:rPr>
  </w:style>
  <w:style w:type="character" w:customStyle="1" w:styleId="UnderlineChar3Char">
    <w:name w:val="Underline Char3 Char"/>
    <w:basedOn w:val="DefaultParagraphFont"/>
    <w:link w:val="UnderlineChar3"/>
    <w:rsid w:val="008F1FB0"/>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8F1FB0"/>
    <w:rPr>
      <w:rFonts w:eastAsia="Times New Roman"/>
      <w:b/>
      <w:u w:val="single"/>
    </w:rPr>
  </w:style>
  <w:style w:type="character" w:customStyle="1" w:styleId="BoldandUnderlineChar3CharChar">
    <w:name w:val="Bold and Underline Char3 Char Char"/>
    <w:basedOn w:val="DefaultParagraphFont"/>
    <w:link w:val="BoldandUnderlineChar3Char"/>
    <w:rsid w:val="008F1FB0"/>
    <w:rPr>
      <w:rFonts w:ascii="Calibri" w:eastAsia="Times New Roman" w:hAnsi="Calibri" w:cs="Calibri"/>
      <w:b/>
      <w:sz w:val="22"/>
      <w:u w:val="single"/>
    </w:rPr>
  </w:style>
  <w:style w:type="character" w:customStyle="1" w:styleId="FontStyle477">
    <w:name w:val="Font Style477"/>
    <w:basedOn w:val="DefaultParagraphFont"/>
    <w:uiPriority w:val="99"/>
    <w:rsid w:val="008F1FB0"/>
    <w:rPr>
      <w:rFonts w:ascii="Times New Roman" w:hAnsi="Times New Roman" w:cs="Times New Roman"/>
      <w:sz w:val="18"/>
      <w:szCs w:val="18"/>
    </w:rPr>
  </w:style>
  <w:style w:type="character" w:customStyle="1" w:styleId="FontStyle505">
    <w:name w:val="Font Style505"/>
    <w:basedOn w:val="DefaultParagraphFont"/>
    <w:uiPriority w:val="99"/>
    <w:rsid w:val="008F1FB0"/>
    <w:rPr>
      <w:rFonts w:ascii="Times New Roman" w:hAnsi="Times New Roman" w:cs="Times New Roman"/>
      <w:sz w:val="18"/>
      <w:szCs w:val="18"/>
    </w:rPr>
  </w:style>
  <w:style w:type="character" w:customStyle="1" w:styleId="FontStyle514">
    <w:name w:val="Font Style514"/>
    <w:basedOn w:val="DefaultParagraphFont"/>
    <w:uiPriority w:val="99"/>
    <w:rsid w:val="008F1FB0"/>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8F1FB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F1FB0"/>
    <w:rPr>
      <w:rFonts w:ascii="Calibri" w:eastAsia="Times New Roman" w:hAnsi="Calibri" w:cs="Calibri"/>
      <w:b/>
      <w:bCs/>
      <w:i/>
      <w:iCs/>
      <w:sz w:val="22"/>
      <w:u w:val="single"/>
    </w:rPr>
  </w:style>
  <w:style w:type="character" w:customStyle="1" w:styleId="FontStyle500">
    <w:name w:val="Font Style500"/>
    <w:basedOn w:val="DefaultParagraphFont"/>
    <w:uiPriority w:val="99"/>
    <w:rsid w:val="008F1FB0"/>
    <w:rPr>
      <w:rFonts w:ascii="Times New Roman" w:hAnsi="Times New Roman" w:cs="Times New Roman"/>
      <w:b/>
      <w:bCs/>
      <w:sz w:val="16"/>
      <w:szCs w:val="16"/>
    </w:rPr>
  </w:style>
  <w:style w:type="character" w:customStyle="1" w:styleId="LanguageEditingChar">
    <w:name w:val="Language Editing Char"/>
    <w:link w:val="LanguageEditing"/>
    <w:locked/>
    <w:rsid w:val="008F1FB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F1FB0"/>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8F1FB0"/>
    <w:rPr>
      <w:rFonts w:ascii="Times New Roman" w:eastAsia="Times New Roman" w:hAnsi="Times New Roman" w:cs="Times New Roman"/>
      <w:b/>
      <w:szCs w:val="24"/>
      <w:u w:val="single"/>
    </w:rPr>
  </w:style>
  <w:style w:type="paragraph" w:customStyle="1" w:styleId="CardT1">
    <w:name w:val="CardT1"/>
    <w:basedOn w:val="Normal"/>
    <w:link w:val="CardT1Char"/>
    <w:qFormat/>
    <w:rsid w:val="008F1FB0"/>
    <w:rPr>
      <w:rFonts w:eastAsia="Calibri"/>
      <w:kern w:val="2"/>
      <w:sz w:val="14"/>
      <w:szCs w:val="14"/>
      <w:lang w:eastAsia="zh-TW"/>
    </w:rPr>
  </w:style>
  <w:style w:type="character" w:customStyle="1" w:styleId="CardT1Char">
    <w:name w:val="CardT1 Char"/>
    <w:link w:val="CardT1"/>
    <w:rsid w:val="008F1FB0"/>
    <w:rPr>
      <w:rFonts w:ascii="Calibri" w:eastAsia="Calibri" w:hAnsi="Calibri" w:cs="Calibri"/>
      <w:kern w:val="2"/>
      <w:sz w:val="14"/>
      <w:szCs w:val="14"/>
      <w:lang w:eastAsia="zh-TW"/>
    </w:rPr>
  </w:style>
  <w:style w:type="character" w:customStyle="1" w:styleId="CardCite1">
    <w:name w:val="CardCite1"/>
    <w:qFormat/>
    <w:rsid w:val="008F1FB0"/>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8F1FB0"/>
    <w:rPr>
      <w:rFonts w:ascii="Times New Roman" w:hAnsi="Times New Roman" w:cs="Times New Roman"/>
      <w:sz w:val="14"/>
      <w:szCs w:val="14"/>
    </w:rPr>
  </w:style>
  <w:style w:type="character" w:customStyle="1" w:styleId="FontStyle212">
    <w:name w:val="Font Style212"/>
    <w:basedOn w:val="DefaultParagraphFont"/>
    <w:uiPriority w:val="99"/>
    <w:rsid w:val="008F1FB0"/>
    <w:rPr>
      <w:rFonts w:ascii="Times New Roman" w:hAnsi="Times New Roman" w:cs="Times New Roman"/>
      <w:b/>
      <w:bCs/>
      <w:sz w:val="18"/>
      <w:szCs w:val="18"/>
    </w:rPr>
  </w:style>
  <w:style w:type="character" w:customStyle="1" w:styleId="FontStyle275">
    <w:name w:val="Font Style275"/>
    <w:basedOn w:val="DefaultParagraphFont"/>
    <w:uiPriority w:val="99"/>
    <w:rsid w:val="008F1FB0"/>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8F1FB0"/>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8F1FB0"/>
    <w:rPr>
      <w:rFonts w:eastAsia="Times New Roman"/>
      <w:b/>
      <w:bCs/>
      <w:sz w:val="22"/>
      <w:u w:val="single"/>
    </w:rPr>
  </w:style>
  <w:style w:type="paragraph" w:customStyle="1" w:styleId="Underline20">
    <w:name w:val="Underline2"/>
    <w:basedOn w:val="Normal"/>
    <w:link w:val="Underline2Char"/>
    <w:uiPriority w:val="4"/>
    <w:qFormat/>
    <w:rsid w:val="008F1FB0"/>
    <w:rPr>
      <w:rFonts w:eastAsia="Calibri"/>
      <w:u w:val="single"/>
    </w:rPr>
  </w:style>
  <w:style w:type="character" w:customStyle="1" w:styleId="Underline2Char">
    <w:name w:val="Underline2 Char"/>
    <w:link w:val="Underline20"/>
    <w:uiPriority w:val="4"/>
    <w:rsid w:val="008F1FB0"/>
    <w:rPr>
      <w:rFonts w:ascii="Calibri" w:eastAsia="Calibri" w:hAnsi="Calibri" w:cs="Calibri"/>
      <w:sz w:val="22"/>
      <w:u w:val="single"/>
    </w:rPr>
  </w:style>
  <w:style w:type="character" w:customStyle="1" w:styleId="CharacterStyle3">
    <w:name w:val="Character Style 3"/>
    <w:rsid w:val="008F1FB0"/>
    <w:rPr>
      <w:rFonts w:ascii="Bookman Old Style" w:hAnsi="Bookman Old Style" w:cs="Bookman Old Style"/>
      <w:spacing w:val="-5"/>
      <w:sz w:val="18"/>
      <w:szCs w:val="18"/>
    </w:rPr>
  </w:style>
  <w:style w:type="paragraph" w:customStyle="1" w:styleId="p0">
    <w:name w:val="p0"/>
    <w:basedOn w:val="Normal"/>
    <w:uiPriority w:val="99"/>
    <w:qFormat/>
    <w:rsid w:val="008F1FB0"/>
    <w:pPr>
      <w:spacing w:before="100" w:beforeAutospacing="1" w:after="100" w:afterAutospacing="1"/>
    </w:pPr>
    <w:rPr>
      <w:rFonts w:eastAsia="Times New Roman"/>
      <w:sz w:val="24"/>
    </w:rPr>
  </w:style>
  <w:style w:type="character" w:customStyle="1" w:styleId="1">
    <w:name w:val="1"/>
    <w:rsid w:val="008F1FB0"/>
    <w:rPr>
      <w:rFonts w:cs="Arial"/>
      <w:bCs/>
      <w:sz w:val="20"/>
      <w:u w:val="single"/>
      <w:lang w:val="en-US" w:eastAsia="en-US" w:bidi="ar-SA"/>
    </w:rPr>
  </w:style>
  <w:style w:type="paragraph" w:customStyle="1" w:styleId="dropcap">
    <w:name w:val="dropcap"/>
    <w:basedOn w:val="Normal"/>
    <w:uiPriority w:val="99"/>
    <w:qFormat/>
    <w:rsid w:val="008F1FB0"/>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8F1FB0"/>
    <w:rPr>
      <w:rFonts w:ascii="Georgia" w:hAnsi="Georgia"/>
    </w:rPr>
  </w:style>
  <w:style w:type="paragraph" w:customStyle="1" w:styleId="StyleStyle49pt6">
    <w:name w:val="Style Style4 + 9 pt6"/>
    <w:basedOn w:val="Style4"/>
    <w:link w:val="StyleStyle49pt6Char"/>
    <w:qFormat/>
    <w:rsid w:val="008F1FB0"/>
    <w:rPr>
      <w:rFonts w:ascii="Times New Roman" w:eastAsia="Times New Roman" w:hAnsi="Times New Roman" w:cs="Times New Roman"/>
    </w:rPr>
  </w:style>
  <w:style w:type="character" w:customStyle="1" w:styleId="StyleStyle49pt6Char">
    <w:name w:val="Style Style4 + 9 pt6 Char"/>
    <w:basedOn w:val="Style4Char"/>
    <w:link w:val="StyleStyle49pt6"/>
    <w:rsid w:val="008F1FB0"/>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8F1FB0"/>
    <w:rPr>
      <w:rFonts w:ascii="Georgia" w:eastAsia="Times New Roman" w:hAnsi="Georgia" w:cs="Times New Roman"/>
      <w:sz w:val="24"/>
      <w:u w:val="single"/>
    </w:rPr>
  </w:style>
  <w:style w:type="character" w:customStyle="1" w:styleId="CharChar31">
    <w:name w:val="Char Char31"/>
    <w:rsid w:val="008F1FB0"/>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8F1FB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F1FB0"/>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F1FB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F1FB0"/>
    <w:rPr>
      <w:rFonts w:ascii="Georgia" w:hAnsi="Georgia"/>
      <w:b/>
      <w:bCs/>
      <w:sz w:val="24"/>
      <w:u w:val="single"/>
    </w:rPr>
  </w:style>
  <w:style w:type="character" w:customStyle="1" w:styleId="Subtitle2">
    <w:name w:val="Subtitle2"/>
    <w:rsid w:val="008F1FB0"/>
  </w:style>
  <w:style w:type="character" w:customStyle="1" w:styleId="drop">
    <w:name w:val="drop"/>
    <w:rsid w:val="008F1FB0"/>
  </w:style>
  <w:style w:type="character" w:customStyle="1" w:styleId="bioline">
    <w:name w:val="bioline"/>
    <w:rsid w:val="008F1FB0"/>
  </w:style>
  <w:style w:type="character" w:customStyle="1" w:styleId="articletitle0">
    <w:name w:val="article_title"/>
    <w:rsid w:val="008F1FB0"/>
  </w:style>
  <w:style w:type="character" w:customStyle="1" w:styleId="A4">
    <w:name w:val="A4"/>
    <w:uiPriority w:val="99"/>
    <w:rsid w:val="008F1FB0"/>
    <w:rPr>
      <w:color w:val="000000"/>
    </w:rPr>
  </w:style>
  <w:style w:type="character" w:customStyle="1" w:styleId="DebatenoramlChar">
    <w:name w:val="Debatenoraml Char"/>
    <w:link w:val="Debatenoraml"/>
    <w:locked/>
    <w:rsid w:val="008F1FB0"/>
    <w:rPr>
      <w:rFonts w:ascii="Times New Roman" w:hAnsi="Times New Roman"/>
    </w:rPr>
  </w:style>
  <w:style w:type="paragraph" w:customStyle="1" w:styleId="Debatenoraml">
    <w:name w:val="Debatenoraml"/>
    <w:basedOn w:val="NoSpacing"/>
    <w:link w:val="DebatenoramlChar"/>
    <w:qFormat/>
    <w:rsid w:val="008F1FB0"/>
    <w:pPr>
      <w:spacing w:line="240" w:lineRule="auto"/>
    </w:pPr>
    <w:rPr>
      <w:rFonts w:ascii="Times New Roman" w:hAnsi="Times New Roman"/>
    </w:rPr>
  </w:style>
  <w:style w:type="character" w:customStyle="1" w:styleId="s2">
    <w:name w:val="s2"/>
    <w:rsid w:val="008F1FB0"/>
  </w:style>
  <w:style w:type="character" w:customStyle="1" w:styleId="s4">
    <w:name w:val="s4"/>
    <w:rsid w:val="008F1FB0"/>
  </w:style>
  <w:style w:type="character" w:customStyle="1" w:styleId="s5">
    <w:name w:val="s5"/>
    <w:rsid w:val="008F1FB0"/>
  </w:style>
  <w:style w:type="paragraph" w:customStyle="1" w:styleId="SynergyTag">
    <w:name w:val="SynergyTag"/>
    <w:basedOn w:val="Normal"/>
    <w:uiPriority w:val="99"/>
    <w:qFormat/>
    <w:rsid w:val="008F1FB0"/>
    <w:rPr>
      <w:rFonts w:eastAsia="Calibri"/>
      <w:b/>
    </w:rPr>
  </w:style>
  <w:style w:type="paragraph" w:customStyle="1" w:styleId="Quals">
    <w:name w:val="Quals"/>
    <w:basedOn w:val="Normal"/>
    <w:link w:val="QualsChar"/>
    <w:qFormat/>
    <w:rsid w:val="008F1FB0"/>
    <w:rPr>
      <w:rFonts w:eastAsia="Calibri"/>
      <w:sz w:val="18"/>
    </w:rPr>
  </w:style>
  <w:style w:type="character" w:customStyle="1" w:styleId="QualsChar">
    <w:name w:val="Quals Char"/>
    <w:link w:val="Quals"/>
    <w:rsid w:val="008F1FB0"/>
    <w:rPr>
      <w:rFonts w:ascii="Calibri" w:eastAsia="Calibri" w:hAnsi="Calibri" w:cs="Calibri"/>
      <w:sz w:val="18"/>
    </w:rPr>
  </w:style>
  <w:style w:type="character" w:customStyle="1" w:styleId="cap">
    <w:name w:val="cap"/>
    <w:rsid w:val="008F1FB0"/>
  </w:style>
  <w:style w:type="character" w:customStyle="1" w:styleId="rightsnotice">
    <w:name w:val="rightsnotice"/>
    <w:rsid w:val="008F1FB0"/>
  </w:style>
  <w:style w:type="paragraph" w:customStyle="1" w:styleId="times">
    <w:name w:val="times"/>
    <w:basedOn w:val="Normal"/>
    <w:uiPriority w:val="99"/>
    <w:qFormat/>
    <w:rsid w:val="008F1FB0"/>
    <w:pPr>
      <w:spacing w:before="100" w:beforeAutospacing="1" w:after="100" w:afterAutospacing="1"/>
    </w:pPr>
    <w:rPr>
      <w:rFonts w:eastAsia="Times New Roman"/>
      <w:sz w:val="24"/>
    </w:rPr>
  </w:style>
  <w:style w:type="character" w:customStyle="1" w:styleId="Caption1">
    <w:name w:val="Caption1"/>
    <w:rsid w:val="008F1FB0"/>
  </w:style>
  <w:style w:type="character" w:customStyle="1" w:styleId="credit">
    <w:name w:val="credit"/>
    <w:rsid w:val="008F1FB0"/>
  </w:style>
  <w:style w:type="character" w:customStyle="1" w:styleId="scaps">
    <w:name w:val="scaps"/>
    <w:rsid w:val="008F1FB0"/>
  </w:style>
  <w:style w:type="character" w:customStyle="1" w:styleId="current-article">
    <w:name w:val="current-article"/>
    <w:rsid w:val="008F1FB0"/>
  </w:style>
  <w:style w:type="character" w:customStyle="1" w:styleId="related-current-indicator">
    <w:name w:val="related-current-indicator"/>
    <w:rsid w:val="008F1FB0"/>
  </w:style>
  <w:style w:type="character" w:customStyle="1" w:styleId="bylclear">
    <w:name w:val="bylclear"/>
    <w:rsid w:val="008F1FB0"/>
  </w:style>
  <w:style w:type="character" w:customStyle="1" w:styleId="timestamp">
    <w:name w:val="timestamp"/>
    <w:rsid w:val="008F1FB0"/>
  </w:style>
  <w:style w:type="character" w:customStyle="1" w:styleId="comments">
    <w:name w:val="comments"/>
    <w:rsid w:val="008F1FB0"/>
  </w:style>
  <w:style w:type="character" w:customStyle="1" w:styleId="essaytext">
    <w:name w:val="essaytext"/>
    <w:rsid w:val="008F1FB0"/>
  </w:style>
  <w:style w:type="character" w:customStyle="1" w:styleId="byline">
    <w:name w:val="byline"/>
    <w:rsid w:val="008F1FB0"/>
  </w:style>
  <w:style w:type="character" w:customStyle="1" w:styleId="username">
    <w:name w:val="username"/>
    <w:rsid w:val="008F1FB0"/>
  </w:style>
  <w:style w:type="character" w:customStyle="1" w:styleId="toplinks">
    <w:name w:val="toplinks"/>
    <w:rsid w:val="008F1FB0"/>
  </w:style>
  <w:style w:type="paragraph" w:customStyle="1" w:styleId="BodyA">
    <w:name w:val="Body A"/>
    <w:uiPriority w:val="99"/>
    <w:qFormat/>
    <w:rsid w:val="008F1FB0"/>
    <w:rPr>
      <w:rFonts w:ascii="Helvetica" w:eastAsia="ヒラギノ角ゴ Pro W3" w:hAnsi="Helvetica" w:cs="Times New Roman"/>
      <w:color w:val="000000"/>
      <w:szCs w:val="20"/>
    </w:rPr>
  </w:style>
  <w:style w:type="paragraph" w:customStyle="1" w:styleId="Starred">
    <w:name w:val="Starred"/>
    <w:basedOn w:val="Normal"/>
    <w:link w:val="StarredChar"/>
    <w:qFormat/>
    <w:rsid w:val="008F1FB0"/>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8F1FB0"/>
    <w:rPr>
      <w:rFonts w:ascii="Calibri" w:eastAsia="Times New Roman" w:hAnsi="Calibri" w:cs="Calibri"/>
      <w:b/>
      <w:caps/>
      <w:sz w:val="22"/>
      <w:szCs w:val="28"/>
      <w:u w:val="single"/>
    </w:rPr>
  </w:style>
  <w:style w:type="paragraph" w:customStyle="1" w:styleId="NotStarred">
    <w:name w:val="NotStarred"/>
    <w:basedOn w:val="Normal"/>
    <w:link w:val="NotStarredChar"/>
    <w:qFormat/>
    <w:rsid w:val="008F1FB0"/>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8F1FB0"/>
    <w:rPr>
      <w:rFonts w:ascii="Calibri" w:eastAsia="Times New Roman" w:hAnsi="Calibri" w:cs="Calibri"/>
      <w:b/>
      <w:caps/>
      <w:sz w:val="22"/>
      <w:szCs w:val="28"/>
      <w:u w:val="single"/>
    </w:rPr>
  </w:style>
  <w:style w:type="character" w:customStyle="1" w:styleId="A3">
    <w:name w:val="A3"/>
    <w:uiPriority w:val="99"/>
    <w:rsid w:val="008F1FB0"/>
    <w:rPr>
      <w:rFonts w:cs="Perpetua"/>
      <w:color w:val="000000"/>
      <w:sz w:val="15"/>
      <w:szCs w:val="15"/>
    </w:rPr>
  </w:style>
  <w:style w:type="character" w:customStyle="1" w:styleId="see">
    <w:name w:val="see"/>
    <w:rsid w:val="008F1FB0"/>
  </w:style>
  <w:style w:type="character" w:customStyle="1" w:styleId="first-letter">
    <w:name w:val="first-letter"/>
    <w:rsid w:val="008F1FB0"/>
  </w:style>
  <w:style w:type="character" w:customStyle="1" w:styleId="focusparagraph">
    <w:name w:val="focusparagraph"/>
    <w:rsid w:val="008F1FB0"/>
  </w:style>
  <w:style w:type="character" w:customStyle="1" w:styleId="lightblue">
    <w:name w:val="lightblue"/>
    <w:rsid w:val="008F1FB0"/>
  </w:style>
  <w:style w:type="character" w:customStyle="1" w:styleId="StyleUnderlineCharChar9pt">
    <w:name w:val="Style Underline Char Char + 9 pt"/>
    <w:rsid w:val="008F1FB0"/>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8F1FB0"/>
    <w:pPr>
      <w:spacing w:after="200" w:line="276" w:lineRule="auto"/>
    </w:pPr>
    <w:rPr>
      <w:rFonts w:eastAsia="Times New Roman"/>
      <w:b/>
      <w:sz w:val="24"/>
    </w:rPr>
  </w:style>
  <w:style w:type="character" w:customStyle="1" w:styleId="tagCharCharChar">
    <w:name w:val="tag Char Char Char"/>
    <w:link w:val="tagCharChar"/>
    <w:rsid w:val="008F1FB0"/>
    <w:rPr>
      <w:rFonts w:ascii="Calibri" w:eastAsia="Times New Roman" w:hAnsi="Calibri" w:cs="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8F1FB0"/>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8F1FB0"/>
    <w:rPr>
      <w:rFonts w:ascii="Times New Roman" w:hAnsi="Times New Roman" w:cs="Times New Roman"/>
      <w:u w:val="single"/>
      <w:bdr w:val="single" w:sz="4" w:space="0" w:color="auto"/>
    </w:rPr>
  </w:style>
  <w:style w:type="character" w:customStyle="1" w:styleId="Header1">
    <w:name w:val="Header1"/>
    <w:rsid w:val="008F1FB0"/>
  </w:style>
  <w:style w:type="paragraph" w:customStyle="1" w:styleId="H4Tag">
    <w:name w:val="H4 (Tag)"/>
    <w:basedOn w:val="Normal"/>
    <w:link w:val="H4TagChar1"/>
    <w:qFormat/>
    <w:rsid w:val="008F1FB0"/>
    <w:rPr>
      <w:rFonts w:eastAsia="Calibri"/>
      <w:b/>
    </w:rPr>
  </w:style>
  <w:style w:type="character" w:customStyle="1" w:styleId="H4TagChar1">
    <w:name w:val="H4 (Tag) Char1"/>
    <w:link w:val="H4Tag"/>
    <w:rsid w:val="008F1FB0"/>
    <w:rPr>
      <w:rFonts w:ascii="Calibri" w:eastAsia="Calibri" w:hAnsi="Calibri" w:cs="Calibri"/>
      <w:b/>
      <w:sz w:val="22"/>
    </w:rPr>
  </w:style>
  <w:style w:type="character" w:customStyle="1" w:styleId="citationgenerated">
    <w:name w:val="citation generated"/>
    <w:rsid w:val="008F1FB0"/>
  </w:style>
  <w:style w:type="paragraph" w:customStyle="1" w:styleId="CM25">
    <w:name w:val="CM25"/>
    <w:basedOn w:val="Default"/>
    <w:next w:val="Default"/>
    <w:uiPriority w:val="99"/>
    <w:qFormat/>
    <w:rsid w:val="008F1FB0"/>
    <w:pPr>
      <w:spacing w:after="233" w:line="276" w:lineRule="auto"/>
    </w:pPr>
    <w:rPr>
      <w:rFonts w:ascii="Georgia" w:eastAsia="Calibri" w:hAnsi="Georgia"/>
      <w:color w:val="auto"/>
      <w:sz w:val="22"/>
    </w:rPr>
  </w:style>
  <w:style w:type="character" w:customStyle="1" w:styleId="Title10">
    <w:name w:val="Title1"/>
    <w:rsid w:val="008F1FB0"/>
  </w:style>
  <w:style w:type="character" w:customStyle="1" w:styleId="BoldandUnderlineCharCharCharChar">
    <w:name w:val="Bold and Underline Char Char Char Char"/>
    <w:rsid w:val="008F1FB0"/>
    <w:rPr>
      <w:b/>
      <w:noProof w:val="0"/>
      <w:u w:val="single"/>
      <w:lang w:val="en-US" w:eastAsia="en-US" w:bidi="ar-SA"/>
    </w:rPr>
  </w:style>
  <w:style w:type="character" w:customStyle="1" w:styleId="FontStyle29">
    <w:name w:val="Font Style29"/>
    <w:uiPriority w:val="99"/>
    <w:rsid w:val="008F1FB0"/>
    <w:rPr>
      <w:rFonts w:ascii="Arial" w:hAnsi="Arial" w:cs="Arial"/>
      <w:sz w:val="14"/>
      <w:szCs w:val="14"/>
    </w:rPr>
  </w:style>
  <w:style w:type="character" w:customStyle="1" w:styleId="Debate-CardTagandCite-F6Char">
    <w:name w:val="Debate- Card Tag and Cite- F6 Char"/>
    <w:link w:val="Debate-CardTagandCite-F6"/>
    <w:locked/>
    <w:rsid w:val="008F1FB0"/>
    <w:rPr>
      <w:rFonts w:ascii="Georgia" w:hAnsi="Georgia"/>
      <w:b/>
    </w:rPr>
  </w:style>
  <w:style w:type="paragraph" w:customStyle="1" w:styleId="Debate-CardTagandCite-F6">
    <w:name w:val="Debate- Card Tag and Cite- F6"/>
    <w:basedOn w:val="Normal"/>
    <w:link w:val="Debate-CardTagandCite-F6Char"/>
    <w:qFormat/>
    <w:rsid w:val="008F1FB0"/>
    <w:pPr>
      <w:contextualSpacing/>
    </w:pPr>
    <w:rPr>
      <w:rFonts w:ascii="Georgia" w:hAnsi="Georgia" w:cstheme="minorBidi"/>
      <w:b/>
      <w:sz w:val="24"/>
    </w:rPr>
  </w:style>
  <w:style w:type="paragraph" w:customStyle="1" w:styleId="Cardtext4">
    <w:name w:val="Card text"/>
    <w:link w:val="CardtextChar3"/>
    <w:qFormat/>
    <w:rsid w:val="008F1FB0"/>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8F1FB0"/>
    <w:pPr>
      <w:spacing w:before="240" w:after="60"/>
    </w:pPr>
    <w:rPr>
      <w:rFonts w:eastAsia="Times New Roman"/>
      <w:b/>
      <w:szCs w:val="28"/>
      <w:u w:val="single"/>
    </w:rPr>
  </w:style>
  <w:style w:type="character" w:customStyle="1" w:styleId="NewHeading2Char">
    <w:name w:val="NewHeading2 Char"/>
    <w:link w:val="NewHeading2"/>
    <w:rsid w:val="008F1FB0"/>
    <w:rPr>
      <w:rFonts w:ascii="Calibri" w:eastAsia="Times New Roman" w:hAnsi="Calibri" w:cs="Calibri"/>
      <w:b/>
      <w:sz w:val="22"/>
      <w:szCs w:val="28"/>
      <w:u w:val="single"/>
    </w:rPr>
  </w:style>
  <w:style w:type="paragraph" w:customStyle="1" w:styleId="TagGA11">
    <w:name w:val="Tag GA 11"/>
    <w:basedOn w:val="TOC1"/>
    <w:uiPriority w:val="99"/>
    <w:qFormat/>
    <w:rsid w:val="008F1FB0"/>
    <w:pPr>
      <w:spacing w:after="160"/>
    </w:pPr>
    <w:rPr>
      <w:rFonts w:eastAsia="Calibri"/>
      <w:b/>
      <w:szCs w:val="20"/>
    </w:rPr>
  </w:style>
  <w:style w:type="paragraph" w:customStyle="1" w:styleId="CM32">
    <w:name w:val="CM3+2"/>
    <w:basedOn w:val="Normal"/>
    <w:next w:val="Normal"/>
    <w:uiPriority w:val="99"/>
    <w:qFormat/>
    <w:rsid w:val="008F1FB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F1FB0"/>
    <w:rPr>
      <w:rFonts w:eastAsia="Calibri"/>
    </w:rPr>
  </w:style>
  <w:style w:type="paragraph" w:customStyle="1" w:styleId="TagLine">
    <w:name w:val="Tag Line"/>
    <w:basedOn w:val="Normal"/>
    <w:next w:val="FullText"/>
    <w:uiPriority w:val="99"/>
    <w:qFormat/>
    <w:rsid w:val="008F1FB0"/>
    <w:rPr>
      <w:rFonts w:eastAsia="Times New Roman"/>
      <w:b/>
      <w:sz w:val="28"/>
    </w:rPr>
  </w:style>
  <w:style w:type="paragraph" w:customStyle="1" w:styleId="msolistparagraphcxspfirst">
    <w:name w:val="msolistparagraphcxspfirst"/>
    <w:basedOn w:val="Normal"/>
    <w:uiPriority w:val="99"/>
    <w:qFormat/>
    <w:rsid w:val="008F1FB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F1FB0"/>
    <w:pPr>
      <w:spacing w:before="100" w:beforeAutospacing="1" w:after="100" w:afterAutospacing="1"/>
    </w:pPr>
    <w:rPr>
      <w:rFonts w:eastAsia="Times New Roman"/>
      <w:sz w:val="24"/>
    </w:rPr>
  </w:style>
  <w:style w:type="character" w:customStyle="1" w:styleId="CardsUnderlined">
    <w:name w:val="Cards Underlined"/>
    <w:qFormat/>
    <w:rsid w:val="008F1FB0"/>
    <w:rPr>
      <w:rFonts w:ascii="Helvetica" w:hAnsi="Helvetica" w:hint="default"/>
      <w:sz w:val="22"/>
      <w:szCs w:val="24"/>
      <w:u w:val="thick"/>
    </w:rPr>
  </w:style>
  <w:style w:type="paragraph" w:customStyle="1" w:styleId="Card6pt">
    <w:name w:val="Card 6pt"/>
    <w:basedOn w:val="Normal"/>
    <w:uiPriority w:val="99"/>
    <w:qFormat/>
    <w:rsid w:val="008F1FB0"/>
    <w:pPr>
      <w:ind w:left="288" w:right="288"/>
    </w:pPr>
    <w:rPr>
      <w:rFonts w:eastAsia="Calibri"/>
      <w:color w:val="000000"/>
      <w:sz w:val="12"/>
      <w:szCs w:val="20"/>
    </w:rPr>
  </w:style>
  <w:style w:type="paragraph" w:customStyle="1" w:styleId="FullCite">
    <w:name w:val="Full Cite"/>
    <w:basedOn w:val="Normal"/>
    <w:next w:val="Normal"/>
    <w:link w:val="FullCiteChar"/>
    <w:qFormat/>
    <w:rsid w:val="008F1FB0"/>
    <w:rPr>
      <w:rFonts w:ascii="Garamond" w:eastAsia="Calibri" w:hAnsi="Garamond"/>
    </w:rPr>
  </w:style>
  <w:style w:type="character" w:customStyle="1" w:styleId="FullCiteChar">
    <w:name w:val="Full Cite Char"/>
    <w:link w:val="FullCite"/>
    <w:rsid w:val="008F1FB0"/>
    <w:rPr>
      <w:rFonts w:ascii="Garamond" w:eastAsia="Calibri" w:hAnsi="Garamond" w:cs="Calibri"/>
      <w:sz w:val="22"/>
    </w:rPr>
  </w:style>
  <w:style w:type="paragraph" w:customStyle="1" w:styleId="StyleNormalWeb11ptUnderline">
    <w:name w:val="Style Normal (Web) + 11 pt Underline"/>
    <w:basedOn w:val="NormalWeb"/>
    <w:link w:val="StyleNormalWeb11ptUnderlineChar"/>
    <w:qFormat/>
    <w:rsid w:val="008F1FB0"/>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rPr>
  </w:style>
  <w:style w:type="character" w:customStyle="1" w:styleId="StyleNormalWeb11ptUnderlineChar">
    <w:name w:val="Style Normal (Web) + 11 pt Underline Char"/>
    <w:link w:val="StyleNormalWeb11ptUnderline"/>
    <w:rsid w:val="008F1FB0"/>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8F1FB0"/>
    <w:rPr>
      <w:rFonts w:eastAsia="Times New Roman"/>
      <w:color w:val="000000"/>
      <w:u w:val="single"/>
    </w:rPr>
  </w:style>
  <w:style w:type="character" w:customStyle="1" w:styleId="StyleCardStyleBlackUnderlineChar">
    <w:name w:val="Style Card Style + Black Underline Char"/>
    <w:link w:val="StyleCardStyleBlackUnderline"/>
    <w:rsid w:val="008F1FB0"/>
    <w:rPr>
      <w:rFonts w:ascii="Calibri" w:eastAsia="Times New Roman" w:hAnsi="Calibri" w:cs="Calibri"/>
      <w:color w:val="000000"/>
      <w:sz w:val="22"/>
      <w:u w:val="single"/>
    </w:rPr>
  </w:style>
  <w:style w:type="character" w:customStyle="1" w:styleId="titles">
    <w:name w:val="titles"/>
    <w:rsid w:val="008F1FB0"/>
  </w:style>
  <w:style w:type="character" w:customStyle="1" w:styleId="articletext0">
    <w:name w:val="article_text"/>
    <w:rsid w:val="008F1FB0"/>
  </w:style>
  <w:style w:type="paragraph" w:customStyle="1" w:styleId="StyleHeading2LatinArialMT13pt">
    <w:name w:val="Style Heading 2 + (Latin) ArialMT 13 pt"/>
    <w:basedOn w:val="Heading2"/>
    <w:next w:val="Heading2"/>
    <w:uiPriority w:val="99"/>
    <w:qFormat/>
    <w:rsid w:val="008F1FB0"/>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8F1FB0"/>
  </w:style>
  <w:style w:type="character" w:customStyle="1" w:styleId="subarticleheader">
    <w:name w:val="subarticleheader"/>
    <w:rsid w:val="008F1FB0"/>
  </w:style>
  <w:style w:type="paragraph" w:customStyle="1" w:styleId="NotUnderlined">
    <w:name w:val="Not Underlined"/>
    <w:basedOn w:val="Normal"/>
    <w:uiPriority w:val="99"/>
    <w:qFormat/>
    <w:rsid w:val="008F1FB0"/>
    <w:rPr>
      <w:rFonts w:ascii="Century Gothic" w:eastAsia="Times New Roman" w:hAnsi="Century Gothic"/>
      <w:sz w:val="16"/>
    </w:rPr>
  </w:style>
  <w:style w:type="character" w:customStyle="1" w:styleId="spelle">
    <w:name w:val="spelle"/>
    <w:rsid w:val="008F1FB0"/>
  </w:style>
  <w:style w:type="character" w:customStyle="1" w:styleId="grame">
    <w:name w:val="grame"/>
    <w:rsid w:val="008F1FB0"/>
  </w:style>
  <w:style w:type="character" w:customStyle="1" w:styleId="CardStyleChar">
    <w:name w:val="Card Style Char"/>
    <w:link w:val="CardStyle"/>
    <w:uiPriority w:val="99"/>
    <w:rsid w:val="008F1FB0"/>
    <w:rPr>
      <w:rFonts w:ascii="Calibri" w:eastAsia="Times New Roman" w:hAnsi="Calibri" w:cs="Calibri"/>
      <w:sz w:val="22"/>
    </w:rPr>
  </w:style>
  <w:style w:type="character" w:customStyle="1" w:styleId="newstitle1">
    <w:name w:val="newstitle1"/>
    <w:rsid w:val="008F1FB0"/>
  </w:style>
  <w:style w:type="character" w:customStyle="1" w:styleId="copy">
    <w:name w:val="copy"/>
    <w:rsid w:val="008F1FB0"/>
  </w:style>
  <w:style w:type="character" w:customStyle="1" w:styleId="topheadline">
    <w:name w:val="topheadline"/>
    <w:rsid w:val="008F1FB0"/>
  </w:style>
  <w:style w:type="paragraph" w:customStyle="1" w:styleId="StylecardThickunderline">
    <w:name w:val="Style card + Thick underline"/>
    <w:basedOn w:val="Normal"/>
    <w:link w:val="StylecardThickunderlineChar"/>
    <w:qFormat/>
    <w:rsid w:val="008F1FB0"/>
    <w:pPr>
      <w:ind w:left="288" w:right="288"/>
    </w:pPr>
    <w:rPr>
      <w:rFonts w:eastAsia="SimSun"/>
      <w:u w:val="single"/>
      <w:lang w:eastAsia="zh-CN"/>
    </w:rPr>
  </w:style>
  <w:style w:type="character" w:customStyle="1" w:styleId="StylecardThickunderlineChar">
    <w:name w:val="Style card + Thick underline Char"/>
    <w:link w:val="StylecardThickunderline"/>
    <w:rsid w:val="008F1FB0"/>
    <w:rPr>
      <w:rFonts w:ascii="Calibri" w:eastAsia="SimSun" w:hAnsi="Calibri" w:cs="Calibri"/>
      <w:sz w:val="22"/>
      <w:u w:val="single"/>
      <w:lang w:eastAsia="zh-CN"/>
    </w:rPr>
  </w:style>
  <w:style w:type="paragraph" w:customStyle="1" w:styleId="StylecardBoldThickunderline">
    <w:name w:val="Style card + Bold Thick underline"/>
    <w:basedOn w:val="Normal"/>
    <w:link w:val="StylecardBoldThickunderlineChar"/>
    <w:qFormat/>
    <w:rsid w:val="008F1FB0"/>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8F1FB0"/>
    <w:rPr>
      <w:rFonts w:ascii="Calibri" w:eastAsia="SimSun" w:hAnsi="Calibri" w:cs="Calibri"/>
      <w:b/>
      <w:bCs/>
      <w:sz w:val="22"/>
      <w:u w:val="single"/>
      <w:lang w:eastAsia="zh-CN"/>
    </w:rPr>
  </w:style>
  <w:style w:type="character" w:customStyle="1" w:styleId="headline">
    <w:name w:val="headline"/>
    <w:rsid w:val="008F1FB0"/>
  </w:style>
  <w:style w:type="character" w:customStyle="1" w:styleId="Stylereduce27pt">
    <w:name w:val="Style reduce2 + 7 pt"/>
    <w:rsid w:val="008F1FB0"/>
    <w:rPr>
      <w:rFonts w:ascii="Times New Roman" w:hAnsi="Times New Roman" w:cs="Arial"/>
      <w:color w:val="000000"/>
      <w:sz w:val="14"/>
      <w:szCs w:val="22"/>
    </w:rPr>
  </w:style>
  <w:style w:type="paragraph" w:customStyle="1" w:styleId="BlockHeadings">
    <w:name w:val="Block Headings"/>
    <w:next w:val="Normal"/>
    <w:link w:val="BlockHeadingsChar"/>
    <w:qFormat/>
    <w:rsid w:val="008F1FB0"/>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8F1FB0"/>
  </w:style>
  <w:style w:type="character" w:customStyle="1" w:styleId="st1">
    <w:name w:val="st1"/>
    <w:rsid w:val="008F1FB0"/>
  </w:style>
  <w:style w:type="paragraph" w:customStyle="1" w:styleId="CM27">
    <w:name w:val="CM27"/>
    <w:basedOn w:val="Default"/>
    <w:next w:val="Default"/>
    <w:uiPriority w:val="99"/>
    <w:qFormat/>
    <w:rsid w:val="008F1FB0"/>
    <w:pPr>
      <w:spacing w:after="200" w:line="276" w:lineRule="auto"/>
    </w:pPr>
    <w:rPr>
      <w:rFonts w:eastAsia="Calibri"/>
      <w:color w:val="auto"/>
      <w:sz w:val="22"/>
    </w:rPr>
  </w:style>
  <w:style w:type="character" w:customStyle="1" w:styleId="caps-label">
    <w:name w:val="caps-label"/>
    <w:rsid w:val="008F1FB0"/>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8F1FB0"/>
    <w:rPr>
      <w:rFonts w:ascii="Garamond" w:hAnsi="Garamond" w:cs="Times New Roman"/>
      <w:sz w:val="20"/>
    </w:rPr>
  </w:style>
  <w:style w:type="character" w:customStyle="1" w:styleId="quotechar">
    <w:name w:val="quotechar"/>
    <w:rsid w:val="008F1FB0"/>
  </w:style>
  <w:style w:type="character" w:customStyle="1" w:styleId="boldunderline0">
    <w:name w:val="boldunderline"/>
    <w:rsid w:val="008F1FB0"/>
  </w:style>
  <w:style w:type="paragraph" w:customStyle="1" w:styleId="font-null">
    <w:name w:val="font-null"/>
    <w:basedOn w:val="Normal"/>
    <w:uiPriority w:val="99"/>
    <w:qFormat/>
    <w:rsid w:val="008F1FB0"/>
    <w:pPr>
      <w:spacing w:before="100" w:beforeAutospacing="1" w:after="100" w:afterAutospacing="1"/>
    </w:pPr>
    <w:rPr>
      <w:rFonts w:eastAsia="Times New Roman"/>
      <w:sz w:val="24"/>
    </w:rPr>
  </w:style>
  <w:style w:type="paragraph" w:customStyle="1" w:styleId="rteindent1">
    <w:name w:val="rteindent1"/>
    <w:basedOn w:val="Normal"/>
    <w:uiPriority w:val="99"/>
    <w:qFormat/>
    <w:rsid w:val="008F1FB0"/>
    <w:pPr>
      <w:spacing w:before="100" w:beforeAutospacing="1" w:after="100" w:afterAutospacing="1"/>
    </w:pPr>
    <w:rPr>
      <w:rFonts w:eastAsia="Times New Roman"/>
      <w:sz w:val="24"/>
    </w:rPr>
  </w:style>
  <w:style w:type="character" w:customStyle="1" w:styleId="A8">
    <w:name w:val="A8"/>
    <w:uiPriority w:val="99"/>
    <w:rsid w:val="008F1FB0"/>
    <w:rPr>
      <w:rFonts w:cs="Scala"/>
      <w:color w:val="000000"/>
      <w:sz w:val="15"/>
      <w:szCs w:val="15"/>
    </w:rPr>
  </w:style>
  <w:style w:type="paragraph" w:customStyle="1" w:styleId="Pa12">
    <w:name w:val="Pa12"/>
    <w:basedOn w:val="Default"/>
    <w:next w:val="Default"/>
    <w:uiPriority w:val="99"/>
    <w:qFormat/>
    <w:rsid w:val="008F1FB0"/>
    <w:pPr>
      <w:spacing w:after="200" w:line="191" w:lineRule="atLeast"/>
    </w:pPr>
    <w:rPr>
      <w:rFonts w:ascii="Scala" w:eastAsia="Calibri" w:hAnsi="Scala"/>
      <w:color w:val="auto"/>
      <w:sz w:val="22"/>
    </w:rPr>
  </w:style>
  <w:style w:type="character" w:customStyle="1" w:styleId="A0">
    <w:name w:val="A0"/>
    <w:uiPriority w:val="99"/>
    <w:rsid w:val="008F1FB0"/>
    <w:rPr>
      <w:rFonts w:cs="Scala"/>
      <w:color w:val="000000"/>
      <w:sz w:val="16"/>
      <w:szCs w:val="16"/>
    </w:rPr>
  </w:style>
  <w:style w:type="character" w:customStyle="1" w:styleId="Date11">
    <w:name w:val="Date11"/>
    <w:rsid w:val="008F1FB0"/>
  </w:style>
  <w:style w:type="paragraph" w:customStyle="1" w:styleId="introduction">
    <w:name w:val="introduction"/>
    <w:basedOn w:val="Normal"/>
    <w:uiPriority w:val="99"/>
    <w:qFormat/>
    <w:rsid w:val="008F1FB0"/>
    <w:pPr>
      <w:spacing w:before="100" w:beforeAutospacing="1" w:after="100" w:afterAutospacing="1"/>
    </w:pPr>
    <w:rPr>
      <w:rFonts w:eastAsia="Times New Roman"/>
      <w:sz w:val="24"/>
    </w:rPr>
  </w:style>
  <w:style w:type="character" w:customStyle="1" w:styleId="Boxout">
    <w:name w:val="Box out"/>
    <w:uiPriority w:val="1"/>
    <w:qFormat/>
    <w:rsid w:val="008F1FB0"/>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8F1FB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F1FB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F1FB0"/>
    <w:pPr>
      <w:spacing w:before="100" w:beforeAutospacing="1" w:after="100" w:afterAutospacing="1"/>
    </w:pPr>
    <w:rPr>
      <w:rFonts w:eastAsia="Times New Roman"/>
      <w:sz w:val="24"/>
    </w:rPr>
  </w:style>
  <w:style w:type="character" w:customStyle="1" w:styleId="metad">
    <w:name w:val="metad"/>
    <w:rsid w:val="008F1FB0"/>
  </w:style>
  <w:style w:type="paragraph" w:customStyle="1" w:styleId="class">
    <w:name w:val="class"/>
    <w:basedOn w:val="Normal"/>
    <w:uiPriority w:val="99"/>
    <w:qFormat/>
    <w:rsid w:val="008F1FB0"/>
    <w:pPr>
      <w:spacing w:before="100" w:beforeAutospacing="1" w:after="100" w:afterAutospacing="1"/>
    </w:pPr>
    <w:rPr>
      <w:rFonts w:eastAsia="Times New Roman"/>
      <w:sz w:val="24"/>
    </w:rPr>
  </w:style>
  <w:style w:type="character" w:customStyle="1" w:styleId="sifr-alternate">
    <w:name w:val="sifr-alternate"/>
    <w:rsid w:val="008F1FB0"/>
  </w:style>
  <w:style w:type="character" w:customStyle="1" w:styleId="justify1">
    <w:name w:val="justify1"/>
    <w:rsid w:val="008F1FB0"/>
  </w:style>
  <w:style w:type="character" w:customStyle="1" w:styleId="artbody1">
    <w:name w:val="art_body1"/>
    <w:rsid w:val="008F1FB0"/>
    <w:rPr>
      <w:rFonts w:ascii="Arial" w:hAnsi="Arial" w:cs="Arial" w:hint="default"/>
    </w:rPr>
  </w:style>
  <w:style w:type="character" w:customStyle="1" w:styleId="A1">
    <w:name w:val="A1"/>
    <w:uiPriority w:val="99"/>
    <w:rsid w:val="008F1FB0"/>
    <w:rPr>
      <w:rFonts w:cs="Book Antiqua"/>
      <w:color w:val="221E1F"/>
      <w:sz w:val="22"/>
      <w:szCs w:val="22"/>
    </w:rPr>
  </w:style>
  <w:style w:type="character" w:customStyle="1" w:styleId="UnderlineStyleChar">
    <w:name w:val="Underline Style Char"/>
    <w:link w:val="UnderlineStyle"/>
    <w:rsid w:val="008F1FB0"/>
    <w:rPr>
      <w:rFonts w:ascii="Calibri" w:eastAsia="Times New Roman" w:hAnsi="Calibri" w:cs="Calibri"/>
      <w:b/>
      <w:u w:val="single"/>
    </w:rPr>
  </w:style>
  <w:style w:type="paragraph" w:customStyle="1" w:styleId="blocktitle1">
    <w:name w:val="block title"/>
    <w:basedOn w:val="Normal"/>
    <w:link w:val="blocktitleChar"/>
    <w:uiPriority w:val="99"/>
    <w:qFormat/>
    <w:rsid w:val="008F1FB0"/>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uiPriority w:val="99"/>
    <w:rsid w:val="008F1FB0"/>
    <w:rPr>
      <w:rFonts w:ascii="Garamond" w:eastAsia="Calibri" w:hAnsi="Garamond" w:cs="Calibri"/>
      <w:b/>
      <w:caps/>
      <w:sz w:val="28"/>
      <w:lang w:val="x-none" w:eastAsia="x-none"/>
    </w:rPr>
  </w:style>
  <w:style w:type="character" w:customStyle="1" w:styleId="reality">
    <w:name w:val="reality"/>
    <w:rsid w:val="008F1FB0"/>
  </w:style>
  <w:style w:type="paragraph" w:customStyle="1" w:styleId="Pa6">
    <w:name w:val="Pa6"/>
    <w:basedOn w:val="Normal"/>
    <w:next w:val="Normal"/>
    <w:uiPriority w:val="99"/>
    <w:qFormat/>
    <w:rsid w:val="008F1FB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F1FB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F1FB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F1FB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F1FB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F1FB0"/>
    <w:pPr>
      <w:spacing w:before="100" w:beforeAutospacing="1" w:after="100" w:afterAutospacing="1"/>
    </w:pPr>
    <w:rPr>
      <w:rFonts w:eastAsia="Times New Roman"/>
      <w:sz w:val="24"/>
    </w:rPr>
  </w:style>
  <w:style w:type="character" w:customStyle="1" w:styleId="text2">
    <w:name w:val="text2"/>
    <w:rsid w:val="008F1FB0"/>
  </w:style>
  <w:style w:type="character" w:customStyle="1" w:styleId="StyleUnderlineChar2CharChar11pt">
    <w:name w:val="Style Underline Char2 Char Char + 11 pt"/>
    <w:rsid w:val="008F1FB0"/>
    <w:rPr>
      <w:rFonts w:ascii="Times New Roman" w:hAnsi="Times New Roman"/>
      <w:sz w:val="20"/>
      <w:u w:val="single"/>
    </w:rPr>
  </w:style>
  <w:style w:type="character" w:customStyle="1" w:styleId="StyleStyleBoldUnderline11pt">
    <w:name w:val="Style Style Bold Underline + 11 pt"/>
    <w:rsid w:val="008F1FB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F1FB0"/>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8F1FB0"/>
    <w:rPr>
      <w:rFonts w:ascii="Times New Roman" w:eastAsia="SimSun" w:hAnsi="Times New Roman" w:cs="Times New Roman"/>
      <w:b/>
      <w:bCs/>
      <w:u w:val="single"/>
    </w:rPr>
  </w:style>
  <w:style w:type="character" w:customStyle="1" w:styleId="articlehead2">
    <w:name w:val="articlehead2"/>
    <w:rsid w:val="008F1FB0"/>
  </w:style>
  <w:style w:type="character" w:customStyle="1" w:styleId="pronset">
    <w:name w:val="pronset"/>
    <w:rsid w:val="008F1FB0"/>
  </w:style>
  <w:style w:type="character" w:customStyle="1" w:styleId="prondelim">
    <w:name w:val="prondelim"/>
    <w:rsid w:val="008F1FB0"/>
  </w:style>
  <w:style w:type="character" w:customStyle="1" w:styleId="prontoggle">
    <w:name w:val="pron_toggle"/>
    <w:rsid w:val="008F1FB0"/>
  </w:style>
  <w:style w:type="character" w:customStyle="1" w:styleId="boldface">
    <w:name w:val="boldface"/>
    <w:rsid w:val="008F1FB0"/>
  </w:style>
  <w:style w:type="character" w:customStyle="1" w:styleId="secondary-bf">
    <w:name w:val="secondary-bf"/>
    <w:rsid w:val="008F1FB0"/>
  </w:style>
  <w:style w:type="character" w:customStyle="1" w:styleId="ColorfulGrid-Accent1Char">
    <w:name w:val="Colorful Grid - Accent 1 Char"/>
    <w:aliases w:val="quote Char"/>
    <w:link w:val="ColorfulGrid-Accent1"/>
    <w:uiPriority w:val="29"/>
    <w:rsid w:val="008F1FB0"/>
    <w:rPr>
      <w:rFonts w:ascii="Times New Roman" w:hAnsi="Times New Roman"/>
      <w:iCs/>
      <w:color w:val="000000"/>
      <w:sz w:val="16"/>
    </w:rPr>
  </w:style>
  <w:style w:type="table" w:styleId="ColorfulGrid-Accent1">
    <w:name w:val="Colorful Grid Accent 1"/>
    <w:basedOn w:val="TableNormal"/>
    <w:link w:val="ColorfulGrid-Accent1Char"/>
    <w:uiPriority w:val="29"/>
    <w:rsid w:val="008F1FB0"/>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8F1FB0"/>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8F1FB0"/>
  </w:style>
  <w:style w:type="character" w:customStyle="1" w:styleId="pg">
    <w:name w:val="pg"/>
    <w:rsid w:val="008F1FB0"/>
  </w:style>
  <w:style w:type="character" w:customStyle="1" w:styleId="detailtitle">
    <w:name w:val="detailtitle"/>
    <w:rsid w:val="008F1FB0"/>
  </w:style>
  <w:style w:type="character" w:customStyle="1" w:styleId="storydate">
    <w:name w:val="storydate"/>
    <w:rsid w:val="008F1FB0"/>
  </w:style>
  <w:style w:type="character" w:customStyle="1" w:styleId="preloadwrap">
    <w:name w:val="preloadwrap"/>
    <w:rsid w:val="008F1FB0"/>
  </w:style>
  <w:style w:type="paragraph" w:customStyle="1" w:styleId="summary">
    <w:name w:val="summary"/>
    <w:basedOn w:val="Normal"/>
    <w:uiPriority w:val="99"/>
    <w:qFormat/>
    <w:rsid w:val="008F1FB0"/>
    <w:pPr>
      <w:spacing w:before="100" w:beforeAutospacing="1" w:after="100" w:afterAutospacing="1"/>
    </w:pPr>
    <w:rPr>
      <w:rFonts w:eastAsia="Times New Roman"/>
      <w:sz w:val="24"/>
    </w:rPr>
  </w:style>
  <w:style w:type="paragraph" w:customStyle="1" w:styleId="Caption2">
    <w:name w:val="Caption2"/>
    <w:basedOn w:val="Normal"/>
    <w:uiPriority w:val="99"/>
    <w:qFormat/>
    <w:rsid w:val="008F1FB0"/>
    <w:pPr>
      <w:spacing w:before="100" w:beforeAutospacing="1" w:after="100" w:afterAutospacing="1"/>
    </w:pPr>
    <w:rPr>
      <w:rFonts w:eastAsia="Times New Roman"/>
      <w:sz w:val="24"/>
    </w:rPr>
  </w:style>
  <w:style w:type="character" w:customStyle="1" w:styleId="creditwrap">
    <w:name w:val="creditwrap"/>
    <w:rsid w:val="008F1FB0"/>
  </w:style>
  <w:style w:type="character" w:customStyle="1" w:styleId="DefaultChar1">
    <w:name w:val="Default Char1"/>
    <w:rsid w:val="008F1FB0"/>
    <w:rPr>
      <w:noProof w:val="0"/>
      <w:color w:val="000000"/>
      <w:lang w:val="en-US" w:eastAsia="en-US" w:bidi="ar-SA"/>
    </w:rPr>
  </w:style>
  <w:style w:type="paragraph" w:customStyle="1" w:styleId="MTDisplayEquation">
    <w:name w:val="MTDisplayEquation"/>
    <w:basedOn w:val="Normal"/>
    <w:next w:val="Normal"/>
    <w:link w:val="MTDisplayEquationChar"/>
    <w:qFormat/>
    <w:rsid w:val="008F1FB0"/>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8F1FB0"/>
    <w:rPr>
      <w:rFonts w:ascii="Calibri" w:eastAsia="Times New Roman" w:hAnsi="Calibri" w:cs="Calibri"/>
      <w:bCs/>
      <w:sz w:val="22"/>
      <w:lang w:bidi="he-IL"/>
    </w:rPr>
  </w:style>
  <w:style w:type="character" w:customStyle="1" w:styleId="textunderlineChar0">
    <w:name w:val="text underline Char"/>
    <w:rsid w:val="008F1FB0"/>
    <w:rPr>
      <w:sz w:val="24"/>
      <w:szCs w:val="22"/>
      <w:u w:val="thick"/>
      <w:lang w:val="en-US" w:eastAsia="en-US" w:bidi="ar-SA"/>
    </w:rPr>
  </w:style>
  <w:style w:type="character" w:customStyle="1" w:styleId="BoldChar">
    <w:name w:val="Bold Char"/>
    <w:rsid w:val="008F1FB0"/>
    <w:rPr>
      <w:rFonts w:ascii="Times New Roman" w:eastAsia="Times New Roman" w:hAnsi="Times New Roman"/>
      <w:b/>
      <w:szCs w:val="24"/>
    </w:rPr>
  </w:style>
  <w:style w:type="character" w:customStyle="1" w:styleId="pmterms31">
    <w:name w:val="pmterms31"/>
    <w:rsid w:val="008F1FB0"/>
    <w:rPr>
      <w:b/>
      <w:bCs/>
      <w:i w:val="0"/>
      <w:iCs w:val="0"/>
      <w:color w:val="000000"/>
    </w:rPr>
  </w:style>
  <w:style w:type="character" w:customStyle="1" w:styleId="copyrightdescription">
    <w:name w:val="copyrightdescription"/>
    <w:rsid w:val="008F1FB0"/>
  </w:style>
  <w:style w:type="paragraph" w:customStyle="1" w:styleId="DebateFile">
    <w:name w:val="Debate File"/>
    <w:basedOn w:val="Normal"/>
    <w:uiPriority w:val="99"/>
    <w:qFormat/>
    <w:rsid w:val="008F1FB0"/>
    <w:pPr>
      <w:jc w:val="center"/>
    </w:pPr>
    <w:rPr>
      <w:rFonts w:ascii="Book Antiqua" w:eastAsia="Times New Roman" w:hAnsi="Book Antiqua"/>
      <w:b/>
      <w:sz w:val="28"/>
    </w:rPr>
  </w:style>
  <w:style w:type="character" w:customStyle="1" w:styleId="ft01">
    <w:name w:val="ft01"/>
    <w:rsid w:val="008F1FB0"/>
    <w:rPr>
      <w:rFonts w:ascii="Times" w:hAnsi="Times" w:cs="Times" w:hint="default"/>
      <w:color w:val="000000"/>
      <w:sz w:val="14"/>
      <w:szCs w:val="14"/>
    </w:rPr>
  </w:style>
  <w:style w:type="character" w:customStyle="1" w:styleId="ft11">
    <w:name w:val="ft11"/>
    <w:rsid w:val="008F1FB0"/>
    <w:rPr>
      <w:rFonts w:ascii="Times" w:hAnsi="Times" w:cs="Times" w:hint="default"/>
      <w:color w:val="000000"/>
      <w:sz w:val="17"/>
      <w:szCs w:val="17"/>
    </w:rPr>
  </w:style>
  <w:style w:type="character" w:customStyle="1" w:styleId="ft21">
    <w:name w:val="ft21"/>
    <w:rsid w:val="008F1FB0"/>
    <w:rPr>
      <w:rFonts w:ascii="Times" w:hAnsi="Times" w:cs="Times" w:hint="default"/>
      <w:color w:val="000000"/>
      <w:sz w:val="15"/>
      <w:szCs w:val="15"/>
    </w:rPr>
  </w:style>
  <w:style w:type="character" w:customStyle="1" w:styleId="ft31">
    <w:name w:val="ft31"/>
    <w:rsid w:val="008F1FB0"/>
    <w:rPr>
      <w:rFonts w:ascii="Times" w:hAnsi="Times" w:cs="Times" w:hint="default"/>
      <w:color w:val="000000"/>
      <w:sz w:val="15"/>
      <w:szCs w:val="15"/>
    </w:rPr>
  </w:style>
  <w:style w:type="paragraph" w:customStyle="1" w:styleId="Little">
    <w:name w:val="Little"/>
    <w:basedOn w:val="Normal"/>
    <w:next w:val="Normal"/>
    <w:qFormat/>
    <w:rsid w:val="008F1FB0"/>
    <w:pPr>
      <w:ind w:left="288"/>
    </w:pPr>
    <w:rPr>
      <w:rFonts w:ascii="Garamond" w:eastAsia="Times New Roman" w:hAnsi="Garamond"/>
      <w:sz w:val="16"/>
    </w:rPr>
  </w:style>
  <w:style w:type="paragraph" w:customStyle="1" w:styleId="AAAcard">
    <w:name w:val="AAAcard"/>
    <w:basedOn w:val="Normal"/>
    <w:link w:val="AAAcardChar"/>
    <w:uiPriority w:val="99"/>
    <w:qFormat/>
    <w:rsid w:val="008F1FB0"/>
    <w:pPr>
      <w:ind w:left="288" w:right="288"/>
    </w:pPr>
    <w:rPr>
      <w:rFonts w:eastAsia="Times New Roman"/>
    </w:rPr>
  </w:style>
  <w:style w:type="character" w:customStyle="1" w:styleId="dquo">
    <w:name w:val="dquo"/>
    <w:rsid w:val="008F1FB0"/>
  </w:style>
  <w:style w:type="character" w:customStyle="1" w:styleId="caps2">
    <w:name w:val="caps2"/>
    <w:rsid w:val="008F1FB0"/>
  </w:style>
  <w:style w:type="character" w:customStyle="1" w:styleId="inside-head">
    <w:name w:val="inside-head"/>
    <w:rsid w:val="008F1FB0"/>
  </w:style>
  <w:style w:type="character" w:customStyle="1" w:styleId="CardsFont12ptCharCharCharChar">
    <w:name w:val="Cards + Font: 12 pt Char Char Char Char"/>
    <w:rsid w:val="008F1FB0"/>
    <w:rPr>
      <w:sz w:val="24"/>
      <w:szCs w:val="24"/>
      <w:u w:val="thick"/>
      <w:lang w:val="en-US" w:eastAsia="en-US" w:bidi="ar-SA"/>
    </w:rPr>
  </w:style>
  <w:style w:type="character" w:customStyle="1" w:styleId="ccs">
    <w:name w:val="c cs"/>
    <w:rsid w:val="008F1FB0"/>
  </w:style>
  <w:style w:type="character" w:customStyle="1" w:styleId="UnderlinedEvChar">
    <w:name w:val="Underlined Ev Char"/>
    <w:link w:val="UnderlinedEv"/>
    <w:rsid w:val="008F1FB0"/>
    <w:rPr>
      <w:rFonts w:ascii="Times New Roman" w:eastAsia="Times New Roman" w:hAnsi="Times New Roman"/>
      <w:u w:val="single"/>
    </w:rPr>
  </w:style>
  <w:style w:type="character" w:customStyle="1" w:styleId="dropshadow">
    <w:name w:val="dropshadow"/>
    <w:rsid w:val="008F1FB0"/>
  </w:style>
  <w:style w:type="character" w:customStyle="1" w:styleId="d05ws">
    <w:name w:val="d05ws"/>
    <w:rsid w:val="008F1FB0"/>
  </w:style>
  <w:style w:type="character" w:customStyle="1" w:styleId="rzibod">
    <w:name w:val="rzibod"/>
    <w:rsid w:val="008F1FB0"/>
  </w:style>
  <w:style w:type="paragraph" w:customStyle="1" w:styleId="Caption3">
    <w:name w:val="Caption3"/>
    <w:basedOn w:val="Normal"/>
    <w:uiPriority w:val="99"/>
    <w:qFormat/>
    <w:rsid w:val="008F1FB0"/>
    <w:pPr>
      <w:spacing w:before="100" w:beforeAutospacing="1" w:after="100" w:afterAutospacing="1"/>
    </w:pPr>
    <w:rPr>
      <w:rFonts w:eastAsia="Times New Roman"/>
      <w:sz w:val="24"/>
    </w:rPr>
  </w:style>
  <w:style w:type="character" w:customStyle="1" w:styleId="StyleBold1">
    <w:name w:val="Style Bold1"/>
    <w:rsid w:val="008F1FB0"/>
    <w:rPr>
      <w:rFonts w:ascii="Georgia" w:hAnsi="Georgia"/>
      <w:b/>
      <w:bCs/>
      <w:sz w:val="22"/>
    </w:rPr>
  </w:style>
  <w:style w:type="character" w:customStyle="1" w:styleId="headertext">
    <w:name w:val="headertext"/>
    <w:rsid w:val="008F1FB0"/>
  </w:style>
  <w:style w:type="paragraph" w:customStyle="1" w:styleId="body-12-5">
    <w:name w:val="body-12-5"/>
    <w:basedOn w:val="Normal"/>
    <w:uiPriority w:val="99"/>
    <w:qFormat/>
    <w:rsid w:val="008F1FB0"/>
    <w:pPr>
      <w:spacing w:before="100" w:beforeAutospacing="1" w:after="100" w:afterAutospacing="1"/>
    </w:pPr>
    <w:rPr>
      <w:rFonts w:eastAsia="Times New Roman"/>
      <w:sz w:val="24"/>
    </w:rPr>
  </w:style>
  <w:style w:type="character" w:customStyle="1" w:styleId="endnote-reference">
    <w:name w:val="endnote-reference"/>
    <w:rsid w:val="008F1FB0"/>
  </w:style>
  <w:style w:type="character" w:customStyle="1" w:styleId="officialsname">
    <w:name w:val="official_s_name"/>
    <w:rsid w:val="008F1FB0"/>
  </w:style>
  <w:style w:type="character" w:customStyle="1" w:styleId="audience">
    <w:name w:val="audience"/>
    <w:rsid w:val="008F1FB0"/>
  </w:style>
  <w:style w:type="character" w:customStyle="1" w:styleId="A7">
    <w:name w:val="A7"/>
    <w:uiPriority w:val="99"/>
    <w:rsid w:val="008F1FB0"/>
    <w:rPr>
      <w:rFonts w:cs="Myriad Pro"/>
      <w:color w:val="0066B1"/>
      <w:sz w:val="22"/>
      <w:szCs w:val="22"/>
    </w:rPr>
  </w:style>
  <w:style w:type="character" w:customStyle="1" w:styleId="BlockHeadingsChar">
    <w:name w:val="Block Headings Char"/>
    <w:link w:val="BlockHeadings"/>
    <w:rsid w:val="008F1FB0"/>
    <w:rPr>
      <w:rFonts w:ascii="Times New Roman" w:eastAsia="Times New Roman" w:hAnsi="Times New Roman" w:cs="Times New Roman"/>
      <w:b/>
      <w:sz w:val="36"/>
      <w:u w:val="single"/>
    </w:rPr>
  </w:style>
  <w:style w:type="character" w:customStyle="1" w:styleId="normalchar">
    <w:name w:val="normal__char"/>
    <w:rsid w:val="008F1FB0"/>
  </w:style>
  <w:style w:type="character" w:customStyle="1" w:styleId="hyperlink002cheading0020100200028block0020title0029char">
    <w:name w:val="hyperlink_002cheading_00201_0020_0028block_0020title_0029__char"/>
    <w:rsid w:val="008F1FB0"/>
  </w:style>
  <w:style w:type="character" w:customStyle="1" w:styleId="underline002cstyle0020bold0020underlinechar">
    <w:name w:val="underline_002cstyle_0020bold_0020underline__char"/>
    <w:rsid w:val="008F1FB0"/>
  </w:style>
  <w:style w:type="character" w:customStyle="1" w:styleId="copyboldblack">
    <w:name w:val="copyboldblack"/>
    <w:rsid w:val="008F1FB0"/>
  </w:style>
  <w:style w:type="character" w:customStyle="1" w:styleId="copybold">
    <w:name w:val="copybold"/>
    <w:rsid w:val="008F1FB0"/>
  </w:style>
  <w:style w:type="character" w:customStyle="1" w:styleId="author-date0">
    <w:name w:val="author-date"/>
    <w:rsid w:val="008F1FB0"/>
  </w:style>
  <w:style w:type="paragraph" w:customStyle="1" w:styleId="infuse">
    <w:name w:val="infuse"/>
    <w:basedOn w:val="Normal"/>
    <w:uiPriority w:val="99"/>
    <w:qFormat/>
    <w:rsid w:val="008F1FB0"/>
    <w:pPr>
      <w:spacing w:before="100" w:beforeAutospacing="1" w:after="100" w:afterAutospacing="1"/>
    </w:pPr>
    <w:rPr>
      <w:rFonts w:eastAsia="Times New Roman"/>
      <w:sz w:val="24"/>
    </w:rPr>
  </w:style>
  <w:style w:type="paragraph" w:customStyle="1" w:styleId="fontreg">
    <w:name w:val="font_reg"/>
    <w:basedOn w:val="Normal"/>
    <w:uiPriority w:val="99"/>
    <w:qFormat/>
    <w:rsid w:val="008F1FB0"/>
    <w:pPr>
      <w:spacing w:before="100" w:beforeAutospacing="1" w:after="100" w:afterAutospacing="1"/>
    </w:pPr>
    <w:rPr>
      <w:rFonts w:eastAsia="Times New Roman"/>
      <w:sz w:val="24"/>
    </w:rPr>
  </w:style>
  <w:style w:type="character" w:customStyle="1" w:styleId="yshortcuts">
    <w:name w:val="yshortcuts"/>
    <w:rsid w:val="008F1FB0"/>
  </w:style>
  <w:style w:type="character" w:customStyle="1" w:styleId="hidden">
    <w:name w:val="hidden"/>
    <w:rsid w:val="008F1FB0"/>
  </w:style>
  <w:style w:type="character" w:customStyle="1" w:styleId="articlebegin">
    <w:name w:val="articlebegin"/>
    <w:rsid w:val="008F1FB0"/>
  </w:style>
  <w:style w:type="character" w:customStyle="1" w:styleId="mediaoverlay">
    <w:name w:val="mediaoverlay"/>
    <w:rsid w:val="008F1FB0"/>
  </w:style>
  <w:style w:type="paragraph" w:customStyle="1" w:styleId="CITEF3">
    <w:name w:val="CITE F3"/>
    <w:uiPriority w:val="99"/>
    <w:qFormat/>
    <w:rsid w:val="008F1FB0"/>
    <w:rPr>
      <w:rFonts w:ascii="Georgia" w:eastAsia="SimSun" w:hAnsi="Georgia" w:cs="Times New Roman"/>
      <w:b/>
      <w:lang w:eastAsia="zh-CN"/>
    </w:rPr>
  </w:style>
  <w:style w:type="character" w:customStyle="1" w:styleId="blogcaption">
    <w:name w:val="blog_caption"/>
    <w:rsid w:val="008F1FB0"/>
  </w:style>
  <w:style w:type="paragraph" w:customStyle="1" w:styleId="StyleBoldUnderlineTimesNewRoman">
    <w:name w:val="Style Bold Underline + Times New Roman"/>
    <w:link w:val="StyleBoldUnderlineTimesNewRomanChar"/>
    <w:qFormat/>
    <w:rsid w:val="008F1FB0"/>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8F1FB0"/>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8F1FB0"/>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8F1FB0"/>
    <w:rPr>
      <w:rFonts w:ascii="Calibri" w:eastAsia="Calibri" w:hAnsi="Calibri" w:cs="Times New Roman"/>
      <w:sz w:val="20"/>
      <w:szCs w:val="20"/>
      <w:u w:val="single"/>
    </w:rPr>
  </w:style>
  <w:style w:type="character" w:customStyle="1" w:styleId="commnet-abuzz">
    <w:name w:val="commnet-abuzz"/>
    <w:rsid w:val="008F1FB0"/>
  </w:style>
  <w:style w:type="character" w:customStyle="1" w:styleId="fbconnectbuttontext">
    <w:name w:val="fbconnectbutton_text"/>
    <w:rsid w:val="008F1FB0"/>
  </w:style>
  <w:style w:type="character" w:customStyle="1" w:styleId="fbsharecountinner">
    <w:name w:val="fb_share_count_inner"/>
    <w:rsid w:val="008F1FB0"/>
  </w:style>
  <w:style w:type="character" w:customStyle="1" w:styleId="stbuttontext">
    <w:name w:val="stbuttontext"/>
    <w:rsid w:val="008F1FB0"/>
  </w:style>
  <w:style w:type="paragraph" w:customStyle="1" w:styleId="hotroute1">
    <w:name w:val="hot route!"/>
    <w:basedOn w:val="Normal"/>
    <w:uiPriority w:val="99"/>
    <w:qFormat/>
    <w:rsid w:val="008F1FB0"/>
    <w:pPr>
      <w:ind w:left="144"/>
    </w:pPr>
    <w:rPr>
      <w:rFonts w:ascii="Cambria" w:eastAsia="Calibri" w:hAnsi="Cambria"/>
      <w:sz w:val="24"/>
    </w:rPr>
  </w:style>
  <w:style w:type="character" w:customStyle="1" w:styleId="Highlightedunderline0">
    <w:name w:val="Highlighted underline"/>
    <w:qFormat/>
    <w:rsid w:val="008F1FB0"/>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8F1FB0"/>
  </w:style>
  <w:style w:type="character" w:customStyle="1" w:styleId="Normal2">
    <w:name w:val="Normal2"/>
    <w:rsid w:val="008F1FB0"/>
  </w:style>
  <w:style w:type="character" w:customStyle="1" w:styleId="pubdate">
    <w:name w:val="pubdate"/>
    <w:rsid w:val="008F1FB0"/>
  </w:style>
  <w:style w:type="numbering" w:customStyle="1" w:styleId="NoList11">
    <w:name w:val="No List11"/>
    <w:next w:val="NoList"/>
    <w:uiPriority w:val="99"/>
    <w:semiHidden/>
    <w:unhideWhenUsed/>
    <w:rsid w:val="008F1FB0"/>
  </w:style>
  <w:style w:type="numbering" w:customStyle="1" w:styleId="NoList111">
    <w:name w:val="No List111"/>
    <w:next w:val="NoList"/>
    <w:uiPriority w:val="99"/>
    <w:semiHidden/>
    <w:unhideWhenUsed/>
    <w:rsid w:val="008F1FB0"/>
  </w:style>
  <w:style w:type="numbering" w:customStyle="1" w:styleId="NoList1111">
    <w:name w:val="No List1111"/>
    <w:next w:val="NoList"/>
    <w:uiPriority w:val="99"/>
    <w:semiHidden/>
    <w:unhideWhenUsed/>
    <w:rsid w:val="008F1FB0"/>
  </w:style>
  <w:style w:type="numbering" w:customStyle="1" w:styleId="NoList11111">
    <w:name w:val="No List11111"/>
    <w:next w:val="NoList"/>
    <w:uiPriority w:val="99"/>
    <w:semiHidden/>
    <w:unhideWhenUsed/>
    <w:rsid w:val="008F1FB0"/>
  </w:style>
  <w:style w:type="numbering" w:customStyle="1" w:styleId="NoList111111">
    <w:name w:val="No List111111"/>
    <w:next w:val="NoList"/>
    <w:uiPriority w:val="99"/>
    <w:semiHidden/>
    <w:unhideWhenUsed/>
    <w:rsid w:val="008F1FB0"/>
  </w:style>
  <w:style w:type="numbering" w:customStyle="1" w:styleId="NoList1111111">
    <w:name w:val="No List1111111"/>
    <w:next w:val="NoList"/>
    <w:uiPriority w:val="99"/>
    <w:semiHidden/>
    <w:unhideWhenUsed/>
    <w:rsid w:val="008F1FB0"/>
  </w:style>
  <w:style w:type="numbering" w:customStyle="1" w:styleId="NoList11111111">
    <w:name w:val="No List11111111"/>
    <w:next w:val="NoList"/>
    <w:uiPriority w:val="99"/>
    <w:semiHidden/>
    <w:unhideWhenUsed/>
    <w:rsid w:val="008F1FB0"/>
  </w:style>
  <w:style w:type="numbering" w:customStyle="1" w:styleId="NoList111111111">
    <w:name w:val="No List111111111"/>
    <w:next w:val="NoList"/>
    <w:uiPriority w:val="99"/>
    <w:semiHidden/>
    <w:unhideWhenUsed/>
    <w:rsid w:val="008F1FB0"/>
  </w:style>
  <w:style w:type="numbering" w:customStyle="1" w:styleId="NoList1111111111">
    <w:name w:val="No List1111111111"/>
    <w:next w:val="NoList"/>
    <w:uiPriority w:val="99"/>
    <w:semiHidden/>
    <w:unhideWhenUsed/>
    <w:rsid w:val="008F1FB0"/>
  </w:style>
  <w:style w:type="numbering" w:customStyle="1" w:styleId="NoList11111111111">
    <w:name w:val="No List11111111111"/>
    <w:next w:val="NoList"/>
    <w:uiPriority w:val="99"/>
    <w:semiHidden/>
    <w:unhideWhenUsed/>
    <w:rsid w:val="008F1FB0"/>
  </w:style>
  <w:style w:type="numbering" w:customStyle="1" w:styleId="NoList111111111111">
    <w:name w:val="No List111111111111"/>
    <w:next w:val="NoList"/>
    <w:uiPriority w:val="99"/>
    <w:semiHidden/>
    <w:unhideWhenUsed/>
    <w:rsid w:val="008F1FB0"/>
  </w:style>
  <w:style w:type="numbering" w:customStyle="1" w:styleId="NoList1111111111111">
    <w:name w:val="No List1111111111111"/>
    <w:next w:val="NoList"/>
    <w:uiPriority w:val="99"/>
    <w:semiHidden/>
    <w:unhideWhenUsed/>
    <w:rsid w:val="008F1FB0"/>
  </w:style>
  <w:style w:type="numbering" w:customStyle="1" w:styleId="NoList11111111111111">
    <w:name w:val="No List11111111111111"/>
    <w:next w:val="NoList"/>
    <w:uiPriority w:val="99"/>
    <w:semiHidden/>
    <w:unhideWhenUsed/>
    <w:rsid w:val="008F1FB0"/>
  </w:style>
  <w:style w:type="numbering" w:customStyle="1" w:styleId="NoList111111111111111">
    <w:name w:val="No List111111111111111"/>
    <w:next w:val="NoList"/>
    <w:uiPriority w:val="99"/>
    <w:semiHidden/>
    <w:unhideWhenUsed/>
    <w:rsid w:val="008F1FB0"/>
  </w:style>
  <w:style w:type="numbering" w:customStyle="1" w:styleId="NoList1111111111111111">
    <w:name w:val="No List1111111111111111"/>
    <w:next w:val="NoList"/>
    <w:uiPriority w:val="99"/>
    <w:semiHidden/>
    <w:unhideWhenUsed/>
    <w:rsid w:val="008F1FB0"/>
  </w:style>
  <w:style w:type="numbering" w:customStyle="1" w:styleId="NoList11111111111111111">
    <w:name w:val="No List11111111111111111"/>
    <w:next w:val="NoList"/>
    <w:uiPriority w:val="99"/>
    <w:semiHidden/>
    <w:unhideWhenUsed/>
    <w:rsid w:val="008F1FB0"/>
  </w:style>
  <w:style w:type="paragraph" w:customStyle="1" w:styleId="FreeFormA">
    <w:name w:val="Free Form A"/>
    <w:autoRedefine/>
    <w:uiPriority w:val="99"/>
    <w:qFormat/>
    <w:rsid w:val="008F1FB0"/>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8F1FB0"/>
  </w:style>
  <w:style w:type="character" w:customStyle="1" w:styleId="postby">
    <w:name w:val="post_by"/>
    <w:rsid w:val="008F1FB0"/>
  </w:style>
  <w:style w:type="character" w:customStyle="1" w:styleId="postdate">
    <w:name w:val="post_date"/>
    <w:rsid w:val="008F1FB0"/>
  </w:style>
  <w:style w:type="character" w:customStyle="1" w:styleId="bdx">
    <w:name w:val="bdx"/>
    <w:rsid w:val="008F1FB0"/>
  </w:style>
  <w:style w:type="character" w:customStyle="1" w:styleId="bdl">
    <w:name w:val="bdl"/>
    <w:rsid w:val="008F1FB0"/>
  </w:style>
  <w:style w:type="character" w:customStyle="1" w:styleId="bhl">
    <w:name w:val="bhl"/>
    <w:rsid w:val="008F1FB0"/>
  </w:style>
  <w:style w:type="character" w:customStyle="1" w:styleId="CardNotUnderlinedChar1">
    <w:name w:val="Card Not Underlined Char1"/>
    <w:link w:val="CardNotUnderlined"/>
    <w:rsid w:val="008F1FB0"/>
    <w:rPr>
      <w:rFonts w:ascii="Bell MT" w:eastAsia="Calibri" w:hAnsi="Bell MT" w:cs="Calibri"/>
      <w:sz w:val="22"/>
      <w:szCs w:val="20"/>
    </w:rPr>
  </w:style>
  <w:style w:type="character" w:customStyle="1" w:styleId="breadcrumbitemcurrent">
    <w:name w:val="breadcrumbitemcurrent"/>
    <w:rsid w:val="008F1FB0"/>
  </w:style>
  <w:style w:type="character" w:customStyle="1" w:styleId="bbl">
    <w:name w:val="bbl"/>
    <w:rsid w:val="008F1FB0"/>
  </w:style>
  <w:style w:type="character" w:customStyle="1" w:styleId="Date2">
    <w:name w:val="Date2"/>
    <w:rsid w:val="008F1FB0"/>
  </w:style>
  <w:style w:type="character" w:customStyle="1" w:styleId="company">
    <w:name w:val="company"/>
    <w:rsid w:val="008F1FB0"/>
  </w:style>
  <w:style w:type="character" w:customStyle="1" w:styleId="itxtnewhookspan">
    <w:name w:val="itxtnewhookspan"/>
    <w:rsid w:val="008F1FB0"/>
  </w:style>
  <w:style w:type="character" w:customStyle="1" w:styleId="gstxthlt">
    <w:name w:val="gstxt_hlt"/>
    <w:rsid w:val="008F1FB0"/>
  </w:style>
  <w:style w:type="paragraph" w:customStyle="1" w:styleId="bodytextfp">
    <w:name w:val="bodytextfp"/>
    <w:basedOn w:val="Normal"/>
    <w:uiPriority w:val="99"/>
    <w:qFormat/>
    <w:rsid w:val="008F1FB0"/>
    <w:pPr>
      <w:spacing w:before="100" w:beforeAutospacing="1" w:after="100" w:afterAutospacing="1"/>
    </w:pPr>
    <w:rPr>
      <w:rFonts w:eastAsia="Times New Roman"/>
      <w:sz w:val="24"/>
    </w:rPr>
  </w:style>
  <w:style w:type="character" w:styleId="SubtleEmphasis">
    <w:name w:val="Subtle Emphasis"/>
    <w:uiPriority w:val="19"/>
    <w:qFormat/>
    <w:rsid w:val="008F1FB0"/>
    <w:rPr>
      <w:rFonts w:ascii="Georgia" w:hAnsi="Georgia"/>
      <w:i/>
      <w:iCs/>
      <w:color w:val="808080"/>
    </w:rPr>
  </w:style>
  <w:style w:type="character" w:customStyle="1" w:styleId="HotRouteChar0">
    <w:name w:val="Hot Route Char"/>
    <w:link w:val="HotRoute0"/>
    <w:locked/>
    <w:rsid w:val="008F1FB0"/>
    <w:rPr>
      <w:rFonts w:ascii="Calibri" w:eastAsia="Cambria" w:hAnsi="Calibri" w:cs="Calibri"/>
      <w:iCs/>
      <w:color w:val="000000"/>
      <w:sz w:val="18"/>
    </w:rPr>
  </w:style>
  <w:style w:type="character" w:customStyle="1" w:styleId="ReallyfuckingsmallChar">
    <w:name w:val="Really fucking small Char"/>
    <w:link w:val="Reallyfuckingsmall"/>
    <w:locked/>
    <w:rsid w:val="008F1FB0"/>
    <w:rPr>
      <w:rFonts w:ascii="Times New Roman" w:eastAsia="Times New Roman" w:hAnsi="Times New Roman"/>
      <w:sz w:val="10"/>
    </w:rPr>
  </w:style>
  <w:style w:type="paragraph" w:customStyle="1" w:styleId="Reallyfuckingsmall">
    <w:name w:val="Really fucking small"/>
    <w:basedOn w:val="Normal"/>
    <w:link w:val="ReallyfuckingsmallChar"/>
    <w:qFormat/>
    <w:rsid w:val="008F1FB0"/>
    <w:rPr>
      <w:rFonts w:ascii="Times New Roman" w:eastAsia="Times New Roman" w:hAnsi="Times New Roman" w:cstheme="minorBidi"/>
      <w:sz w:val="10"/>
    </w:rPr>
  </w:style>
  <w:style w:type="paragraph" w:customStyle="1" w:styleId="subheader">
    <w:name w:val="subheader"/>
    <w:basedOn w:val="Normal"/>
    <w:uiPriority w:val="99"/>
    <w:qFormat/>
    <w:rsid w:val="008F1FB0"/>
    <w:pPr>
      <w:spacing w:before="100" w:beforeAutospacing="1" w:after="100" w:afterAutospacing="1"/>
    </w:pPr>
    <w:rPr>
      <w:rFonts w:eastAsia="Times New Roman"/>
      <w:sz w:val="24"/>
    </w:rPr>
  </w:style>
  <w:style w:type="character" w:customStyle="1" w:styleId="SubtleEmphasis1">
    <w:name w:val="Subtle Emphasis1"/>
    <w:uiPriority w:val="19"/>
    <w:qFormat/>
    <w:rsid w:val="008F1FB0"/>
    <w:rPr>
      <w:rFonts w:ascii="Times New Roman" w:hAnsi="Times New Roman"/>
      <w:b/>
      <w:iCs/>
      <w:color w:val="auto"/>
      <w:sz w:val="22"/>
    </w:rPr>
  </w:style>
  <w:style w:type="character" w:customStyle="1" w:styleId="StyleBoldRed">
    <w:name w:val="Style Bold Red"/>
    <w:rsid w:val="008F1FB0"/>
    <w:rPr>
      <w:b/>
      <w:bCs/>
      <w:color w:val="auto"/>
    </w:rPr>
  </w:style>
  <w:style w:type="character" w:customStyle="1" w:styleId="StyleTimesNewRoman8pt">
    <w:name w:val="Style Times New Roman 8 pt"/>
    <w:rsid w:val="008F1FB0"/>
    <w:rPr>
      <w:rFonts w:ascii="Georgia" w:hAnsi="Georgia"/>
      <w:sz w:val="16"/>
    </w:rPr>
  </w:style>
  <w:style w:type="character" w:customStyle="1" w:styleId="StyleStyle7pt8pt">
    <w:name w:val="Style Style 7 pt + 8 pt"/>
    <w:rsid w:val="008F1FB0"/>
    <w:rPr>
      <w:sz w:val="16"/>
    </w:rPr>
  </w:style>
  <w:style w:type="character" w:customStyle="1" w:styleId="StyleStyleThickunderlineBold1">
    <w:name w:val="Style Style Thick underline + Bold1"/>
    <w:rsid w:val="008F1FB0"/>
    <w:rPr>
      <w:b/>
      <w:bCs/>
      <w:u w:val="thick"/>
    </w:rPr>
  </w:style>
  <w:style w:type="character" w:customStyle="1" w:styleId="StyleUnderline2">
    <w:name w:val="Style Underline2"/>
    <w:rsid w:val="008F1FB0"/>
    <w:rPr>
      <w:u w:val="single"/>
    </w:rPr>
  </w:style>
  <w:style w:type="character" w:customStyle="1" w:styleId="ShrinkText">
    <w:name w:val="Shrink Text"/>
    <w:rsid w:val="008F1FB0"/>
    <w:rPr>
      <w:sz w:val="16"/>
    </w:rPr>
  </w:style>
  <w:style w:type="character" w:customStyle="1" w:styleId="smallcaps">
    <w:name w:val="smallcaps"/>
    <w:rsid w:val="008F1FB0"/>
  </w:style>
  <w:style w:type="character" w:customStyle="1" w:styleId="goldbldtext">
    <w:name w:val="goldbldtext"/>
    <w:rsid w:val="008F1FB0"/>
  </w:style>
  <w:style w:type="character" w:customStyle="1" w:styleId="PageHeaderLine2Char">
    <w:name w:val="PageHeaderLine2 Char"/>
    <w:link w:val="PageHeaderLine2"/>
    <w:uiPriority w:val="99"/>
    <w:rsid w:val="008F1FB0"/>
    <w:rPr>
      <w:rFonts w:ascii="Calibri" w:eastAsia="Calibri" w:hAnsi="Calibri" w:cs="Calibri"/>
      <w:b/>
      <w:sz w:val="22"/>
    </w:rPr>
  </w:style>
  <w:style w:type="paragraph" w:customStyle="1" w:styleId="firstletter">
    <w:name w:val="firstletter"/>
    <w:basedOn w:val="Normal"/>
    <w:uiPriority w:val="99"/>
    <w:qFormat/>
    <w:rsid w:val="008F1FB0"/>
    <w:pPr>
      <w:spacing w:before="100" w:beforeAutospacing="1" w:after="100" w:afterAutospacing="1"/>
    </w:pPr>
    <w:rPr>
      <w:rFonts w:eastAsia="Times New Roman"/>
      <w:sz w:val="24"/>
    </w:rPr>
  </w:style>
  <w:style w:type="paragraph" w:customStyle="1" w:styleId="more">
    <w:name w:val="more"/>
    <w:basedOn w:val="Normal"/>
    <w:uiPriority w:val="99"/>
    <w:qFormat/>
    <w:rsid w:val="008F1FB0"/>
    <w:pPr>
      <w:spacing w:before="100" w:beforeAutospacing="1" w:after="100" w:afterAutospacing="1"/>
    </w:pPr>
    <w:rPr>
      <w:rFonts w:eastAsia="Times New Roman"/>
      <w:sz w:val="24"/>
    </w:rPr>
  </w:style>
  <w:style w:type="character" w:customStyle="1" w:styleId="cardshighlight0">
    <w:name w:val="cardshighlight"/>
    <w:rsid w:val="008F1FB0"/>
  </w:style>
  <w:style w:type="character" w:customStyle="1" w:styleId="cardsfont12pt1">
    <w:name w:val="cardsfont12pt"/>
    <w:rsid w:val="008F1FB0"/>
  </w:style>
  <w:style w:type="character" w:customStyle="1" w:styleId="ft1">
    <w:name w:val="ft1"/>
    <w:rsid w:val="008F1FB0"/>
  </w:style>
  <w:style w:type="character" w:customStyle="1" w:styleId="ft6">
    <w:name w:val="ft6"/>
    <w:rsid w:val="008F1FB0"/>
  </w:style>
  <w:style w:type="paragraph" w:customStyle="1" w:styleId="story">
    <w:name w:val="story"/>
    <w:basedOn w:val="Normal"/>
    <w:uiPriority w:val="99"/>
    <w:qFormat/>
    <w:rsid w:val="008F1FB0"/>
    <w:pPr>
      <w:spacing w:before="100" w:beforeAutospacing="1" w:after="100" w:afterAutospacing="1"/>
    </w:pPr>
    <w:rPr>
      <w:rFonts w:eastAsia="Times New Roman"/>
      <w:sz w:val="24"/>
    </w:rPr>
  </w:style>
  <w:style w:type="paragraph" w:customStyle="1" w:styleId="H1numbered">
    <w:name w:val="H1 numbered"/>
    <w:basedOn w:val="Normal"/>
    <w:uiPriority w:val="99"/>
    <w:qFormat/>
    <w:rsid w:val="008F1FB0"/>
    <w:pPr>
      <w:pageBreakBefore/>
      <w:widowControl w:val="0"/>
      <w:numPr>
        <w:numId w:val="22"/>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F1FB0"/>
    <w:pPr>
      <w:widowControl w:val="0"/>
      <w:numPr>
        <w:ilvl w:val="1"/>
        <w:numId w:val="22"/>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F1FB0"/>
  </w:style>
  <w:style w:type="character" w:customStyle="1" w:styleId="backcontent">
    <w:name w:val="backcontent"/>
    <w:rsid w:val="008F1FB0"/>
  </w:style>
  <w:style w:type="character" w:customStyle="1" w:styleId="daystmp">
    <w:name w:val="daystmp"/>
    <w:rsid w:val="008F1FB0"/>
  </w:style>
  <w:style w:type="paragraph" w:customStyle="1" w:styleId="in">
    <w:name w:val="in"/>
    <w:basedOn w:val="Normal"/>
    <w:uiPriority w:val="99"/>
    <w:qFormat/>
    <w:rsid w:val="008F1FB0"/>
    <w:pPr>
      <w:spacing w:before="100" w:beforeAutospacing="1" w:after="100" w:afterAutospacing="1"/>
    </w:pPr>
    <w:rPr>
      <w:rFonts w:eastAsia="Times New Roman"/>
      <w:sz w:val="24"/>
    </w:rPr>
  </w:style>
  <w:style w:type="character" w:customStyle="1" w:styleId="cardsfont12ptchar">
    <w:name w:val="cardsfont12ptchar"/>
    <w:rsid w:val="008F1FB0"/>
  </w:style>
  <w:style w:type="paragraph" w:customStyle="1" w:styleId="image-caption">
    <w:name w:val="image-caption"/>
    <w:basedOn w:val="Normal"/>
    <w:uiPriority w:val="99"/>
    <w:qFormat/>
    <w:rsid w:val="008F1FB0"/>
    <w:pPr>
      <w:spacing w:before="100" w:beforeAutospacing="1" w:after="100" w:afterAutospacing="1"/>
    </w:pPr>
    <w:rPr>
      <w:rFonts w:eastAsia="Times New Roman"/>
      <w:sz w:val="24"/>
    </w:rPr>
  </w:style>
  <w:style w:type="character" w:customStyle="1" w:styleId="gal">
    <w:name w:val="gal"/>
    <w:rsid w:val="008F1FB0"/>
  </w:style>
  <w:style w:type="character" w:customStyle="1" w:styleId="submitted">
    <w:name w:val="submitted"/>
    <w:rsid w:val="008F1FB0"/>
  </w:style>
  <w:style w:type="paragraph" w:customStyle="1" w:styleId="imagecontain">
    <w:name w:val="imagecontain"/>
    <w:basedOn w:val="Normal"/>
    <w:uiPriority w:val="99"/>
    <w:qFormat/>
    <w:rsid w:val="008F1FB0"/>
    <w:pPr>
      <w:spacing w:before="100" w:beforeAutospacing="1" w:after="100" w:afterAutospacing="1"/>
    </w:pPr>
    <w:rPr>
      <w:rFonts w:eastAsia="Times New Roman"/>
      <w:sz w:val="24"/>
    </w:rPr>
  </w:style>
  <w:style w:type="character" w:customStyle="1" w:styleId="imagedateline">
    <w:name w:val="image_dateline"/>
    <w:rsid w:val="008F1FB0"/>
  </w:style>
  <w:style w:type="character" w:customStyle="1" w:styleId="authordatecharchar">
    <w:name w:val="authordatecharchar"/>
    <w:rsid w:val="008F1FB0"/>
  </w:style>
  <w:style w:type="character" w:customStyle="1" w:styleId="style1char0">
    <w:name w:val="style1char"/>
    <w:rsid w:val="008F1FB0"/>
  </w:style>
  <w:style w:type="character" w:customStyle="1" w:styleId="tagcharchar0">
    <w:name w:val="tagcharchar"/>
    <w:rsid w:val="008F1FB0"/>
  </w:style>
  <w:style w:type="character" w:customStyle="1" w:styleId="underlinedcharchar2">
    <w:name w:val="underlinedcharchar"/>
    <w:rsid w:val="008F1FB0"/>
  </w:style>
  <w:style w:type="paragraph" w:customStyle="1" w:styleId="CM62">
    <w:name w:val="CM62"/>
    <w:basedOn w:val="Normal"/>
    <w:next w:val="Normal"/>
    <w:uiPriority w:val="99"/>
    <w:qFormat/>
    <w:rsid w:val="008F1FB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F1FB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F1FB0"/>
    <w:pPr>
      <w:widowControl w:val="0"/>
      <w:spacing w:after="63"/>
    </w:pPr>
    <w:rPr>
      <w:rFonts w:ascii="Arial" w:hAnsi="Arial"/>
      <w:color w:val="auto"/>
    </w:rPr>
  </w:style>
  <w:style w:type="paragraph" w:customStyle="1" w:styleId="CM35">
    <w:name w:val="CM35"/>
    <w:basedOn w:val="Default"/>
    <w:next w:val="Default"/>
    <w:uiPriority w:val="99"/>
    <w:qFormat/>
    <w:rsid w:val="008F1FB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F1FB0"/>
    <w:pPr>
      <w:widowControl w:val="0"/>
      <w:spacing w:line="228" w:lineRule="atLeast"/>
    </w:pPr>
    <w:rPr>
      <w:rFonts w:ascii="Showcard Gothic" w:hAnsi="Showcard Gothic"/>
      <w:color w:val="auto"/>
    </w:rPr>
  </w:style>
  <w:style w:type="character" w:customStyle="1" w:styleId="BoxedChar">
    <w:name w:val="Boxed Char"/>
    <w:rsid w:val="008F1FB0"/>
    <w:rPr>
      <w:rFonts w:ascii="Arial Narrow" w:hAnsi="Arial Narrow"/>
      <w:b/>
      <w:sz w:val="18"/>
      <w:bdr w:val="single" w:sz="6" w:space="0" w:color="auto"/>
    </w:rPr>
  </w:style>
  <w:style w:type="character" w:customStyle="1" w:styleId="Style11ptUnderline2">
    <w:name w:val="Style 11 pt Underline2"/>
    <w:rsid w:val="008F1FB0"/>
    <w:rPr>
      <w:sz w:val="20"/>
      <w:u w:val="single"/>
    </w:rPr>
  </w:style>
  <w:style w:type="character" w:customStyle="1" w:styleId="Style11ptBoldUnderline2">
    <w:name w:val="Style 11 pt Bold Underline2"/>
    <w:rsid w:val="008F1FB0"/>
    <w:rPr>
      <w:b/>
      <w:bCs/>
      <w:sz w:val="20"/>
      <w:u w:val="single"/>
    </w:rPr>
  </w:style>
  <w:style w:type="character" w:customStyle="1" w:styleId="nw">
    <w:name w:val="nw"/>
    <w:rsid w:val="008F1FB0"/>
  </w:style>
  <w:style w:type="character" w:customStyle="1" w:styleId="Styleunderline11ptBoldBorderSinglesolidlineAuto">
    <w:name w:val="Style underline + 11 pt Bold Border: : (Single solid line Auto ..."/>
    <w:rsid w:val="008F1FB0"/>
    <w:rPr>
      <w:b/>
      <w:bCs/>
      <w:sz w:val="20"/>
      <w:u w:val="single"/>
      <w:bdr w:val="single" w:sz="4" w:space="0" w:color="auto"/>
    </w:rPr>
  </w:style>
  <w:style w:type="paragraph" w:customStyle="1" w:styleId="StylecardCharCharChar11pt">
    <w:name w:val="Style card Char Char Char + 11 pt"/>
    <w:link w:val="StylecardCharCharChar11ptChar"/>
    <w:qFormat/>
    <w:rsid w:val="008F1FB0"/>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8F1FB0"/>
    <w:rPr>
      <w:lang w:val="en-US" w:eastAsia="en-US" w:bidi="ar-SA"/>
    </w:rPr>
  </w:style>
  <w:style w:type="character" w:customStyle="1" w:styleId="StylecardCharCharChar11ptChar">
    <w:name w:val="Style card Char Char Char + 11 pt Char"/>
    <w:link w:val="StylecardCharCharChar11pt"/>
    <w:rsid w:val="008F1FB0"/>
    <w:rPr>
      <w:rFonts w:ascii="Calibri" w:eastAsia="Times New Roman" w:hAnsi="Calibri" w:cs="Times New Roman"/>
      <w:sz w:val="20"/>
      <w:szCs w:val="20"/>
    </w:rPr>
  </w:style>
  <w:style w:type="paragraph" w:customStyle="1" w:styleId="StyleCards11pt">
    <w:name w:val="Style Cards + 11 pt"/>
    <w:basedOn w:val="Cards"/>
    <w:link w:val="StyleCards11ptChar"/>
    <w:qFormat/>
    <w:rsid w:val="008F1FB0"/>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8F1FB0"/>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8F1FB0"/>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8F1FB0"/>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8F1FB0"/>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8F1FB0"/>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F1FB0"/>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F1FB0"/>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8F1FB0"/>
    <w:rPr>
      <w:lang w:val="x-none" w:eastAsia="x-none"/>
    </w:rPr>
  </w:style>
  <w:style w:type="character" w:customStyle="1" w:styleId="cardCharCharChar1">
    <w:name w:val="card Char Char Char1"/>
    <w:rsid w:val="008F1FB0"/>
    <w:rPr>
      <w:lang w:val="en-US" w:eastAsia="en-US" w:bidi="ar-SA"/>
    </w:rPr>
  </w:style>
  <w:style w:type="character" w:customStyle="1" w:styleId="StylecardCharChar11ptChar">
    <w:name w:val="Style card Char Char + 11 pt Char"/>
    <w:link w:val="StylecardCharChar11pt"/>
    <w:rsid w:val="008F1FB0"/>
    <w:rPr>
      <w:rFonts w:ascii="Georgia" w:eastAsia="Times New Roman" w:hAnsi="Georgia"/>
      <w:szCs w:val="20"/>
      <w:lang w:val="x-none" w:eastAsia="x-none"/>
    </w:rPr>
  </w:style>
  <w:style w:type="paragraph" w:customStyle="1" w:styleId="NormalFont">
    <w:name w:val="Normal Font"/>
    <w:link w:val="NormalFontChar"/>
    <w:qFormat/>
    <w:rsid w:val="008F1FB0"/>
    <w:rPr>
      <w:rFonts w:ascii="Times New Roman" w:eastAsia="Times New Roman" w:hAnsi="Times New Roman" w:cs="Times New Roman"/>
      <w:sz w:val="20"/>
      <w:szCs w:val="20"/>
    </w:rPr>
  </w:style>
  <w:style w:type="paragraph" w:customStyle="1" w:styleId="StyleSmall11pt">
    <w:name w:val="Style Small + 11 pt"/>
    <w:uiPriority w:val="99"/>
    <w:qFormat/>
    <w:rsid w:val="008F1FB0"/>
    <w:pPr>
      <w:spacing w:after="200"/>
    </w:pPr>
    <w:rPr>
      <w:rFonts w:ascii="Times" w:eastAsia="Times New Roman" w:hAnsi="Times" w:cs="Times New Roman"/>
      <w:sz w:val="20"/>
      <w:szCs w:val="22"/>
    </w:rPr>
  </w:style>
  <w:style w:type="character" w:customStyle="1" w:styleId="Style11ptThickunderline">
    <w:name w:val="Style 11 pt Thick underline"/>
    <w:rsid w:val="008F1FB0"/>
    <w:rPr>
      <w:sz w:val="20"/>
      <w:u w:val="thick"/>
    </w:rPr>
  </w:style>
  <w:style w:type="character" w:customStyle="1" w:styleId="Style11ptBoldThickunderline">
    <w:name w:val="Style 11 pt Bold Thick underline"/>
    <w:rsid w:val="008F1FB0"/>
    <w:rPr>
      <w:b/>
      <w:bCs/>
      <w:sz w:val="20"/>
      <w:u w:val="thick"/>
    </w:rPr>
  </w:style>
  <w:style w:type="paragraph" w:customStyle="1" w:styleId="StyleNormalFont11ptUnderline">
    <w:name w:val="Style Normal Font + 11 pt Underline"/>
    <w:basedOn w:val="NormalFont"/>
    <w:link w:val="StyleNormalFont11ptUnderlineChar"/>
    <w:qFormat/>
    <w:rsid w:val="008F1FB0"/>
    <w:rPr>
      <w:u w:val="single"/>
      <w:lang w:val="x-none" w:eastAsia="x-none"/>
    </w:rPr>
  </w:style>
  <w:style w:type="character" w:customStyle="1" w:styleId="NormalFontChar">
    <w:name w:val="Normal Font Char"/>
    <w:link w:val="NormalFont"/>
    <w:rsid w:val="008F1FB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F1FB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F1FB0"/>
    <w:rPr>
      <w:b/>
      <w:bCs/>
      <w:u w:val="single"/>
      <w:lang w:val="x-none" w:eastAsia="x-none"/>
    </w:rPr>
  </w:style>
  <w:style w:type="character" w:customStyle="1" w:styleId="StyleNormalFont11ptBoldUnderlineChar">
    <w:name w:val="Style Normal Font + 11 pt Bold Underline Char"/>
    <w:link w:val="StyleNormalFont11ptBoldUnderline"/>
    <w:rsid w:val="008F1FB0"/>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8F1FB0"/>
    <w:rPr>
      <w:rFonts w:eastAsia="Times New Roman"/>
      <w:sz w:val="15"/>
    </w:rPr>
  </w:style>
  <w:style w:type="character" w:customStyle="1" w:styleId="authors1">
    <w:name w:val="authors1"/>
    <w:rsid w:val="008F1FB0"/>
    <w:rPr>
      <w:rFonts w:ascii="Verdana" w:hAnsi="Verdana" w:hint="default"/>
      <w:b/>
      <w:bCs/>
      <w:color w:val="006699"/>
      <w:sz w:val="20"/>
      <w:szCs w:val="20"/>
    </w:rPr>
  </w:style>
  <w:style w:type="character" w:customStyle="1" w:styleId="headlinesectionlarge">
    <w:name w:val="headline_section_large"/>
    <w:rsid w:val="008F1FB0"/>
  </w:style>
  <w:style w:type="paragraph" w:customStyle="1" w:styleId="formatvorlage2">
    <w:name w:val="formatvorlage2"/>
    <w:basedOn w:val="Normal"/>
    <w:uiPriority w:val="99"/>
    <w:qFormat/>
    <w:rsid w:val="008F1FB0"/>
    <w:pPr>
      <w:spacing w:before="100" w:beforeAutospacing="1" w:after="100" w:afterAutospacing="1"/>
    </w:pPr>
    <w:rPr>
      <w:rFonts w:eastAsia="Calibri"/>
      <w:sz w:val="24"/>
    </w:rPr>
  </w:style>
  <w:style w:type="character" w:customStyle="1" w:styleId="Styleunderline11ptBlack">
    <w:name w:val="Style underline + 11 pt Black"/>
    <w:rsid w:val="008F1FB0"/>
    <w:rPr>
      <w:color w:val="000000"/>
      <w:sz w:val="20"/>
      <w:u w:val="single"/>
    </w:rPr>
  </w:style>
  <w:style w:type="character" w:customStyle="1" w:styleId="Styleunderline11ptBoldBlack">
    <w:name w:val="Style underline + 11 pt Bold Black"/>
    <w:rsid w:val="008F1FB0"/>
    <w:rPr>
      <w:b/>
      <w:bCs/>
      <w:color w:val="000000"/>
      <w:sz w:val="20"/>
      <w:u w:val="single"/>
    </w:rPr>
  </w:style>
  <w:style w:type="paragraph" w:customStyle="1" w:styleId="StyleTitle11ptNotBold">
    <w:name w:val="Style Title + 11 pt Not Bold"/>
    <w:basedOn w:val="Title"/>
    <w:link w:val="StyleTitle11ptNotBoldChar"/>
    <w:qFormat/>
    <w:rsid w:val="008F1FB0"/>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8F1FB0"/>
    <w:rPr>
      <w:rFonts w:ascii="Georgia" w:eastAsia="Times New Roman" w:hAnsi="Georgia" w:cs="Calibri"/>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F1FB0"/>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8F1FB0"/>
    <w:rPr>
      <w:rFonts w:ascii="Georgia" w:eastAsia="Times New Roman" w:hAnsi="Georgia" w:cs="Calibri"/>
      <w:sz w:val="20"/>
      <w:u w:val="single"/>
      <w:lang w:val="x-none" w:eastAsia="x-none"/>
    </w:rPr>
  </w:style>
  <w:style w:type="character" w:customStyle="1" w:styleId="Style11ptBoldBlackUnderline">
    <w:name w:val="Style 11 pt Bold Black Underline"/>
    <w:rsid w:val="008F1FB0"/>
    <w:rPr>
      <w:b/>
      <w:bCs/>
      <w:color w:val="000000"/>
      <w:sz w:val="20"/>
      <w:u w:val="single"/>
    </w:rPr>
  </w:style>
  <w:style w:type="character" w:customStyle="1" w:styleId="Style11ptBoldBlackUnderlineBorderSinglesolidline">
    <w:name w:val="Style 11 pt Bold Black Underline Border: : (Single solid line ..."/>
    <w:rsid w:val="008F1FB0"/>
    <w:rPr>
      <w:b/>
      <w:bCs/>
      <w:color w:val="000000"/>
      <w:sz w:val="20"/>
      <w:u w:val="single"/>
      <w:bdr w:val="single" w:sz="4" w:space="0" w:color="auto"/>
    </w:rPr>
  </w:style>
  <w:style w:type="character" w:customStyle="1" w:styleId="StyleLatinMeridien-Italic11ptItalicUnderline">
    <w:name w:val="Style (Latin) Meridien-Italic 11 pt Italic Underline"/>
    <w:rsid w:val="008F1FB0"/>
    <w:rPr>
      <w:rFonts w:ascii="Meridien-Italic" w:hAnsi="Meridien-Italic"/>
      <w:i/>
      <w:iCs/>
      <w:sz w:val="20"/>
      <w:u w:val="single"/>
    </w:rPr>
  </w:style>
  <w:style w:type="character" w:customStyle="1" w:styleId="Citation-AuthorDate">
    <w:name w:val="Citation - Author/Date"/>
    <w:rsid w:val="008F1FB0"/>
    <w:rPr>
      <w:b/>
      <w:bCs w:val="0"/>
      <w:smallCaps/>
      <w:sz w:val="24"/>
      <w:u w:val="single"/>
    </w:rPr>
  </w:style>
  <w:style w:type="paragraph" w:customStyle="1" w:styleId="HotRouteCharCharCharCharChar">
    <w:name w:val="Hot Route! Char Char Char Char Char"/>
    <w:basedOn w:val="Normal"/>
    <w:link w:val="HotRouteCharCharCharCharCharChar"/>
    <w:qFormat/>
    <w:rsid w:val="008F1FB0"/>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8F1FB0"/>
    <w:rPr>
      <w:rFonts w:ascii="Calibri" w:eastAsia="Times New Roman" w:hAnsi="Calibri" w:cs="Calibri"/>
      <w:sz w:val="22"/>
      <w:lang w:val="x-none" w:eastAsia="x-none"/>
    </w:rPr>
  </w:style>
  <w:style w:type="character" w:customStyle="1" w:styleId="underlinestylechar0">
    <w:name w:val="underlinestylechar"/>
    <w:rsid w:val="008F1FB0"/>
  </w:style>
  <w:style w:type="character" w:customStyle="1" w:styleId="highlight">
    <w:name w:val="highlight"/>
    <w:rsid w:val="008F1FB0"/>
  </w:style>
  <w:style w:type="character" w:customStyle="1" w:styleId="BlockHeaderHiddenChar">
    <w:name w:val="Block Header Hidden Char"/>
    <w:link w:val="BlockHeaderHidden"/>
    <w:locked/>
    <w:rsid w:val="008F1FB0"/>
    <w:rPr>
      <w:rFonts w:ascii="Georgia" w:eastAsia="Times New Roman" w:hAnsi="Georgia" w:cs="Times New Roman"/>
      <w:b/>
      <w:bCs/>
      <w:sz w:val="32"/>
      <w:szCs w:val="26"/>
      <w:u w:val="single"/>
    </w:rPr>
  </w:style>
  <w:style w:type="character" w:customStyle="1" w:styleId="DottedUnderline0">
    <w:name w:val="Dotted Underline"/>
    <w:rsid w:val="008F1FB0"/>
    <w:rPr>
      <w:rFonts w:ascii="Times New Roman" w:hAnsi="Times New Roman" w:cs="Times New Roman" w:hint="default"/>
      <w:sz w:val="20"/>
      <w:u w:val="dottedHeavy"/>
    </w:rPr>
  </w:style>
  <w:style w:type="character" w:customStyle="1" w:styleId="CardsFont6ptCharChar">
    <w:name w:val="Cards + Font: 6 pt Char Char"/>
    <w:rsid w:val="008F1FB0"/>
    <w:rPr>
      <w:sz w:val="8"/>
      <w:lang w:val="en-US" w:eastAsia="en-US" w:bidi="ar-SA"/>
    </w:rPr>
  </w:style>
  <w:style w:type="character" w:customStyle="1" w:styleId="titleauthoretc">
    <w:name w:val="titleauthoretc"/>
    <w:rsid w:val="008F1FB0"/>
  </w:style>
  <w:style w:type="paragraph" w:customStyle="1" w:styleId="deck">
    <w:name w:val="deck"/>
    <w:basedOn w:val="Normal"/>
    <w:uiPriority w:val="99"/>
    <w:qFormat/>
    <w:rsid w:val="008F1FB0"/>
    <w:pPr>
      <w:spacing w:before="100" w:beforeAutospacing="1" w:after="100" w:afterAutospacing="1"/>
    </w:pPr>
    <w:rPr>
      <w:rFonts w:eastAsia="Times New Roman"/>
      <w:sz w:val="24"/>
    </w:rPr>
  </w:style>
  <w:style w:type="paragraph" w:customStyle="1" w:styleId="i1">
    <w:name w:val="i1"/>
    <w:basedOn w:val="Normal"/>
    <w:uiPriority w:val="99"/>
    <w:qFormat/>
    <w:rsid w:val="008F1FB0"/>
    <w:pPr>
      <w:spacing w:before="100" w:beforeAutospacing="1" w:after="100" w:afterAutospacing="1"/>
    </w:pPr>
    <w:rPr>
      <w:rFonts w:eastAsia="Times New Roman"/>
      <w:sz w:val="24"/>
    </w:rPr>
  </w:style>
  <w:style w:type="paragraph" w:customStyle="1" w:styleId="question">
    <w:name w:val="question"/>
    <w:basedOn w:val="Normal"/>
    <w:uiPriority w:val="99"/>
    <w:qFormat/>
    <w:rsid w:val="008F1FB0"/>
    <w:pPr>
      <w:spacing w:before="100" w:beforeAutospacing="1" w:after="100" w:afterAutospacing="1"/>
    </w:pPr>
    <w:rPr>
      <w:rFonts w:eastAsia="Times New Roman"/>
      <w:sz w:val="24"/>
    </w:rPr>
  </w:style>
  <w:style w:type="paragraph" w:customStyle="1" w:styleId="bodycopy">
    <w:name w:val="bodycopy"/>
    <w:basedOn w:val="Normal"/>
    <w:uiPriority w:val="99"/>
    <w:qFormat/>
    <w:rsid w:val="008F1FB0"/>
    <w:pPr>
      <w:spacing w:before="100" w:beforeAutospacing="1" w:after="100" w:afterAutospacing="1"/>
    </w:pPr>
    <w:rPr>
      <w:rFonts w:eastAsia="Times New Roman"/>
      <w:sz w:val="24"/>
    </w:rPr>
  </w:style>
  <w:style w:type="character" w:customStyle="1" w:styleId="labeltext">
    <w:name w:val="labeltext"/>
    <w:rsid w:val="008F1FB0"/>
  </w:style>
  <w:style w:type="character" w:customStyle="1" w:styleId="viewlink">
    <w:name w:val="viewlink"/>
    <w:rsid w:val="008F1FB0"/>
  </w:style>
  <w:style w:type="character" w:customStyle="1" w:styleId="share">
    <w:name w:val="share"/>
    <w:rsid w:val="008F1FB0"/>
  </w:style>
  <w:style w:type="character" w:customStyle="1" w:styleId="inlinkchart">
    <w:name w:val="inlink_chart"/>
    <w:rsid w:val="008F1FB0"/>
  </w:style>
  <w:style w:type="character" w:customStyle="1" w:styleId="underLight">
    <w:name w:val="underLight"/>
    <w:uiPriority w:val="1"/>
    <w:qFormat/>
    <w:rsid w:val="008F1FB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F1FB0"/>
  </w:style>
  <w:style w:type="character" w:customStyle="1" w:styleId="author-rss">
    <w:name w:val="author-rss"/>
    <w:rsid w:val="008F1FB0"/>
  </w:style>
  <w:style w:type="character" w:customStyle="1" w:styleId="fbsharecountwrapper">
    <w:name w:val="fb_share_count_wrapper"/>
    <w:rsid w:val="008F1FB0"/>
  </w:style>
  <w:style w:type="character" w:customStyle="1" w:styleId="fbbuttontext">
    <w:name w:val="fb_button_text"/>
    <w:rsid w:val="008F1FB0"/>
  </w:style>
  <w:style w:type="character" w:customStyle="1" w:styleId="hw">
    <w:name w:val="hw"/>
    <w:rsid w:val="008F1FB0"/>
  </w:style>
  <w:style w:type="character" w:customStyle="1" w:styleId="linktotop">
    <w:name w:val="linktotop"/>
    <w:rsid w:val="008F1FB0"/>
  </w:style>
  <w:style w:type="character" w:customStyle="1" w:styleId="maintextbldleft">
    <w:name w:val="maintextbldleft"/>
    <w:rsid w:val="008F1FB0"/>
  </w:style>
  <w:style w:type="character" w:customStyle="1" w:styleId="maintextleft">
    <w:name w:val="maintextleft"/>
    <w:rsid w:val="008F1FB0"/>
  </w:style>
  <w:style w:type="character" w:customStyle="1" w:styleId="descriptionstyle1block">
    <w:name w:val="description style1 block"/>
    <w:rsid w:val="008F1FB0"/>
  </w:style>
  <w:style w:type="paragraph" w:customStyle="1" w:styleId="Fifth">
    <w:name w:val="Fifth"/>
    <w:basedOn w:val="Normal"/>
    <w:link w:val="FifthChar"/>
    <w:qFormat/>
    <w:rsid w:val="008F1FB0"/>
    <w:rPr>
      <w:rFonts w:eastAsia="Calibri"/>
    </w:rPr>
  </w:style>
  <w:style w:type="character" w:customStyle="1" w:styleId="gutter-right-1">
    <w:name w:val="gutter-right-1"/>
    <w:basedOn w:val="DefaultParagraphFont"/>
    <w:rsid w:val="008F1FB0"/>
  </w:style>
  <w:style w:type="character" w:customStyle="1" w:styleId="ssl3">
    <w:name w:val="ss_l3"/>
    <w:rsid w:val="008F1FB0"/>
  </w:style>
  <w:style w:type="paragraph" w:customStyle="1" w:styleId="NoteLevel22">
    <w:name w:val="Note Level 22"/>
    <w:basedOn w:val="Normal"/>
    <w:next w:val="Normal"/>
    <w:uiPriority w:val="99"/>
    <w:qFormat/>
    <w:rsid w:val="008F1FB0"/>
    <w:pPr>
      <w:keepNext/>
      <w:ind w:left="288" w:right="288"/>
    </w:pPr>
    <w:rPr>
      <w:rFonts w:eastAsia="MS Gothic"/>
      <w:szCs w:val="20"/>
    </w:rPr>
  </w:style>
  <w:style w:type="paragraph" w:customStyle="1" w:styleId="wp-caption-text">
    <w:name w:val="wp-caption-text"/>
    <w:basedOn w:val="Normal"/>
    <w:qFormat/>
    <w:rsid w:val="008F1FB0"/>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8F1FB0"/>
    <w:rPr>
      <w:color w:val="2B579A"/>
      <w:shd w:val="clear" w:color="auto" w:fill="E6E6E6"/>
    </w:rPr>
  </w:style>
  <w:style w:type="paragraph" w:customStyle="1" w:styleId="svarticle">
    <w:name w:val="svarticle"/>
    <w:basedOn w:val="Normal"/>
    <w:uiPriority w:val="99"/>
    <w:qFormat/>
    <w:rsid w:val="008F1FB0"/>
    <w:pPr>
      <w:spacing w:before="100" w:beforeAutospacing="1" w:after="100" w:afterAutospacing="1"/>
    </w:pPr>
    <w:rPr>
      <w:rFonts w:eastAsia="Times New Roman"/>
      <w:sz w:val="24"/>
    </w:rPr>
  </w:style>
  <w:style w:type="character" w:customStyle="1" w:styleId="FontStyle39">
    <w:name w:val="Font Style39"/>
    <w:uiPriority w:val="99"/>
    <w:rsid w:val="008F1FB0"/>
    <w:rPr>
      <w:rFonts w:ascii="Constantia" w:hAnsi="Constantia" w:cs="Constantia" w:hint="default"/>
      <w:b/>
      <w:bCs/>
      <w:sz w:val="18"/>
      <w:szCs w:val="18"/>
    </w:rPr>
  </w:style>
  <w:style w:type="character" w:customStyle="1" w:styleId="6">
    <w:name w:val="6"/>
    <w:rsid w:val="008F1FB0"/>
    <w:rPr>
      <w:rFonts w:ascii="Arial" w:hAnsi="Arial" w:cs="Arial" w:hint="default"/>
      <w:bCs/>
      <w:sz w:val="20"/>
      <w:u w:val="single"/>
      <w:lang w:val="en-US" w:eastAsia="en-US" w:bidi="ar-SA"/>
    </w:rPr>
  </w:style>
  <w:style w:type="character" w:customStyle="1" w:styleId="CharChar4">
    <w:name w:val="Char Char4"/>
    <w:rsid w:val="008F1FB0"/>
    <w:rPr>
      <w:szCs w:val="24"/>
      <w:lang w:eastAsia="zh-CN"/>
    </w:rPr>
  </w:style>
  <w:style w:type="character" w:customStyle="1" w:styleId="BodyTextFirstIndentChar1">
    <w:name w:val="Body Text First Indent Char1"/>
    <w:basedOn w:val="BodyTextChar"/>
    <w:rsid w:val="008F1FB0"/>
    <w:rPr>
      <w:rFonts w:ascii="Times New Roman" w:eastAsia="Calibri" w:hAnsi="Times New Roman" w:cs="Times New Roman"/>
      <w:sz w:val="24"/>
      <w:szCs w:val="24"/>
    </w:rPr>
  </w:style>
  <w:style w:type="character" w:customStyle="1" w:styleId="Header11">
    <w:name w:val="Header11"/>
    <w:rsid w:val="008F1FB0"/>
  </w:style>
  <w:style w:type="paragraph" w:customStyle="1" w:styleId="canvas-atom">
    <w:name w:val="canvas-atom"/>
    <w:basedOn w:val="Normal"/>
    <w:uiPriority w:val="99"/>
    <w:qFormat/>
    <w:rsid w:val="008F1FB0"/>
    <w:pPr>
      <w:spacing w:before="100" w:beforeAutospacing="1" w:after="100" w:afterAutospacing="1"/>
    </w:pPr>
    <w:rPr>
      <w:sz w:val="24"/>
    </w:rPr>
  </w:style>
  <w:style w:type="character" w:customStyle="1" w:styleId="posa">
    <w:name w:val="pos(a)"/>
    <w:basedOn w:val="DefaultParagraphFont"/>
    <w:rsid w:val="008F1FB0"/>
  </w:style>
  <w:style w:type="character" w:customStyle="1" w:styleId="u-hiddeninnarrowenv">
    <w:name w:val="u-hiddeninnarrowenv"/>
    <w:basedOn w:val="DefaultParagraphFont"/>
    <w:rsid w:val="008F1FB0"/>
  </w:style>
  <w:style w:type="character" w:customStyle="1" w:styleId="followbutton-bird">
    <w:name w:val="followbutton-bird"/>
    <w:basedOn w:val="DefaultParagraphFont"/>
    <w:rsid w:val="008F1FB0"/>
  </w:style>
  <w:style w:type="character" w:customStyle="1" w:styleId="tweetauthor-name">
    <w:name w:val="tweetauthor-name"/>
    <w:basedOn w:val="DefaultParagraphFont"/>
    <w:rsid w:val="008F1FB0"/>
  </w:style>
  <w:style w:type="character" w:customStyle="1" w:styleId="tweetauthor-verifiedbadge">
    <w:name w:val="tweetauthor-verifiedbadge"/>
    <w:basedOn w:val="DefaultParagraphFont"/>
    <w:rsid w:val="008F1FB0"/>
  </w:style>
  <w:style w:type="character" w:customStyle="1" w:styleId="tweetauthor-screenname">
    <w:name w:val="tweetauthor-screenname"/>
    <w:basedOn w:val="DefaultParagraphFont"/>
    <w:rsid w:val="008F1FB0"/>
  </w:style>
  <w:style w:type="paragraph" w:customStyle="1" w:styleId="tweet-text">
    <w:name w:val="tweet-text"/>
    <w:basedOn w:val="Normal"/>
    <w:qFormat/>
    <w:rsid w:val="008F1FB0"/>
    <w:pPr>
      <w:spacing w:before="100" w:beforeAutospacing="1" w:after="100" w:afterAutospacing="1"/>
    </w:pPr>
  </w:style>
  <w:style w:type="character" w:customStyle="1" w:styleId="u-hiddenvisually">
    <w:name w:val="u-hiddenvisually"/>
    <w:basedOn w:val="DefaultParagraphFont"/>
    <w:rsid w:val="008F1FB0"/>
  </w:style>
  <w:style w:type="character" w:customStyle="1" w:styleId="tweetaction-stat">
    <w:name w:val="tweetaction-stat"/>
    <w:basedOn w:val="DefaultParagraphFont"/>
    <w:rsid w:val="008F1FB0"/>
  </w:style>
  <w:style w:type="character" w:customStyle="1" w:styleId="related">
    <w:name w:val="related"/>
    <w:basedOn w:val="DefaultParagraphFont"/>
    <w:rsid w:val="008F1FB0"/>
  </w:style>
  <w:style w:type="character" w:customStyle="1" w:styleId="related-content">
    <w:name w:val="related-content"/>
    <w:basedOn w:val="DefaultParagraphFont"/>
    <w:rsid w:val="008F1FB0"/>
  </w:style>
  <w:style w:type="character" w:customStyle="1" w:styleId="name-of-author">
    <w:name w:val="name-of-author"/>
    <w:basedOn w:val="DefaultParagraphFont"/>
    <w:rsid w:val="008F1FB0"/>
  </w:style>
  <w:style w:type="character" w:customStyle="1" w:styleId="first-name">
    <w:name w:val="first-name"/>
    <w:basedOn w:val="DefaultParagraphFont"/>
    <w:rsid w:val="008F1FB0"/>
  </w:style>
  <w:style w:type="character" w:customStyle="1" w:styleId="last-name">
    <w:name w:val="last-name"/>
    <w:basedOn w:val="DefaultParagraphFont"/>
    <w:rsid w:val="008F1FB0"/>
  </w:style>
  <w:style w:type="paragraph" w:customStyle="1" w:styleId="description">
    <w:name w:val="description"/>
    <w:basedOn w:val="Normal"/>
    <w:uiPriority w:val="99"/>
    <w:qFormat/>
    <w:rsid w:val="008F1FB0"/>
    <w:pPr>
      <w:spacing w:before="100" w:beforeAutospacing="1" w:after="100" w:afterAutospacing="1"/>
    </w:pPr>
  </w:style>
  <w:style w:type="paragraph" w:customStyle="1" w:styleId="graf">
    <w:name w:val="graf"/>
    <w:basedOn w:val="Normal"/>
    <w:uiPriority w:val="99"/>
    <w:qFormat/>
    <w:rsid w:val="008F1FB0"/>
    <w:pPr>
      <w:spacing w:before="100" w:beforeAutospacing="1" w:after="100" w:afterAutospacing="1"/>
    </w:pPr>
  </w:style>
  <w:style w:type="character" w:customStyle="1" w:styleId="caption10">
    <w:name w:val="caption1"/>
    <w:basedOn w:val="DefaultParagraphFont"/>
    <w:rsid w:val="008F1FB0"/>
  </w:style>
  <w:style w:type="paragraph" w:customStyle="1" w:styleId="column">
    <w:name w:val="column"/>
    <w:basedOn w:val="Normal"/>
    <w:uiPriority w:val="99"/>
    <w:qFormat/>
    <w:rsid w:val="008F1FB0"/>
    <w:pPr>
      <w:spacing w:before="100" w:beforeAutospacing="1" w:after="100" w:afterAutospacing="1"/>
    </w:pPr>
  </w:style>
  <w:style w:type="paragraph" w:customStyle="1" w:styleId="recirc-container">
    <w:name w:val="recirc-container"/>
    <w:basedOn w:val="Normal"/>
    <w:uiPriority w:val="99"/>
    <w:qFormat/>
    <w:rsid w:val="008F1FB0"/>
    <w:pPr>
      <w:spacing w:before="100" w:beforeAutospacing="1" w:after="100" w:afterAutospacing="1"/>
    </w:pPr>
    <w:rPr>
      <w:sz w:val="24"/>
    </w:rPr>
  </w:style>
  <w:style w:type="character" w:customStyle="1" w:styleId="recirc-text">
    <w:name w:val="&quot;recirc-text”"/>
    <w:basedOn w:val="DefaultParagraphFont"/>
    <w:rsid w:val="008F1FB0"/>
  </w:style>
  <w:style w:type="character" w:customStyle="1" w:styleId="video-icon">
    <w:name w:val="video-icon"/>
    <w:basedOn w:val="DefaultParagraphFont"/>
    <w:rsid w:val="008F1FB0"/>
  </w:style>
  <w:style w:type="paragraph" w:customStyle="1" w:styleId="selectionshareable">
    <w:name w:val="selectionshareable"/>
    <w:basedOn w:val="Normal"/>
    <w:uiPriority w:val="99"/>
    <w:qFormat/>
    <w:rsid w:val="008F1FB0"/>
    <w:pPr>
      <w:spacing w:before="100" w:beforeAutospacing="1" w:after="100" w:afterAutospacing="1"/>
    </w:pPr>
    <w:rPr>
      <w:sz w:val="24"/>
    </w:rPr>
  </w:style>
  <w:style w:type="character" w:customStyle="1" w:styleId="powa-shot-play-btn-text">
    <w:name w:val="powa-shot-play-btn-text"/>
    <w:basedOn w:val="DefaultParagraphFont"/>
    <w:rsid w:val="008F1FB0"/>
  </w:style>
  <w:style w:type="character" w:customStyle="1" w:styleId="powa-shot-click">
    <w:name w:val="powa-shot-click"/>
    <w:basedOn w:val="DefaultParagraphFont"/>
    <w:rsid w:val="008F1FB0"/>
  </w:style>
  <w:style w:type="character" w:customStyle="1" w:styleId="wpv-blurb">
    <w:name w:val="wpv-blurb"/>
    <w:basedOn w:val="DefaultParagraphFont"/>
    <w:rsid w:val="008F1FB0"/>
  </w:style>
  <w:style w:type="paragraph" w:customStyle="1" w:styleId="interstitial-link">
    <w:name w:val="interstitial-link"/>
    <w:basedOn w:val="Normal"/>
    <w:uiPriority w:val="99"/>
    <w:qFormat/>
    <w:rsid w:val="008F1FB0"/>
    <w:pPr>
      <w:spacing w:before="100" w:beforeAutospacing="1" w:after="100" w:afterAutospacing="1"/>
    </w:pPr>
    <w:rPr>
      <w:sz w:val="24"/>
    </w:rPr>
  </w:style>
  <w:style w:type="character" w:customStyle="1" w:styleId="pb-caption">
    <w:name w:val="pb-caption"/>
    <w:basedOn w:val="DefaultParagraphFont"/>
    <w:rsid w:val="008F1FB0"/>
  </w:style>
  <w:style w:type="paragraph" w:customStyle="1" w:styleId="see-also">
    <w:name w:val="see-also"/>
    <w:basedOn w:val="Normal"/>
    <w:uiPriority w:val="99"/>
    <w:qFormat/>
    <w:rsid w:val="008F1FB0"/>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8F1FB0"/>
  </w:style>
  <w:style w:type="character" w:customStyle="1" w:styleId="m-2745674872889869693gmail-styleunderline">
    <w:name w:val="m_-2745674872889869693gmail-styleunderline"/>
    <w:basedOn w:val="DefaultParagraphFont"/>
    <w:rsid w:val="008F1FB0"/>
  </w:style>
  <w:style w:type="character" w:customStyle="1" w:styleId="UnresolvedMention3">
    <w:name w:val="Unresolved Mention3"/>
    <w:basedOn w:val="DefaultParagraphFont"/>
    <w:uiPriority w:val="99"/>
    <w:unhideWhenUsed/>
    <w:rsid w:val="008F1FB0"/>
    <w:rPr>
      <w:color w:val="808080"/>
      <w:shd w:val="clear" w:color="auto" w:fill="E6E6E6"/>
    </w:rPr>
  </w:style>
  <w:style w:type="character" w:customStyle="1" w:styleId="UnresolvedMention4">
    <w:name w:val="Unresolved Mention4"/>
    <w:basedOn w:val="DefaultParagraphFont"/>
    <w:uiPriority w:val="99"/>
    <w:semiHidden/>
    <w:unhideWhenUsed/>
    <w:rsid w:val="008F1FB0"/>
    <w:rPr>
      <w:color w:val="808080"/>
      <w:shd w:val="clear" w:color="auto" w:fill="E6E6E6"/>
    </w:rPr>
  </w:style>
  <w:style w:type="character" w:customStyle="1" w:styleId="m-8082899869479211226gmail-styleunderline">
    <w:name w:val="m_-8082899869479211226gmail-styleunderline"/>
    <w:basedOn w:val="DefaultParagraphFont"/>
    <w:rsid w:val="008F1FB0"/>
  </w:style>
  <w:style w:type="character" w:customStyle="1" w:styleId="StyleUnderlineChar">
    <w:name w:val="Style Underline Char"/>
    <w:basedOn w:val="DefaultParagraphFont"/>
    <w:locked/>
    <w:rsid w:val="008F1FB0"/>
    <w:rPr>
      <w:u w:val="single"/>
    </w:rPr>
  </w:style>
  <w:style w:type="paragraph" w:customStyle="1" w:styleId="NoteLevel23">
    <w:name w:val="Note Level 23"/>
    <w:basedOn w:val="Normal"/>
    <w:next w:val="Normal"/>
    <w:uiPriority w:val="99"/>
    <w:qFormat/>
    <w:rsid w:val="008F1FB0"/>
    <w:pPr>
      <w:keepNext/>
      <w:ind w:left="288" w:right="288"/>
    </w:pPr>
    <w:rPr>
      <w:rFonts w:eastAsia="MS Gothic"/>
      <w:szCs w:val="20"/>
    </w:rPr>
  </w:style>
  <w:style w:type="character" w:customStyle="1" w:styleId="Heading5Char1">
    <w:name w:val="Heading 5 Char1"/>
    <w:aliases w:val="Text Char1"/>
    <w:basedOn w:val="DefaultParagraphFont"/>
    <w:semiHidden/>
    <w:rsid w:val="008F1FB0"/>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8F1FB0"/>
    <w:rPr>
      <w:rFonts w:ascii="Georgia" w:hAnsi="Georgia"/>
    </w:rPr>
  </w:style>
  <w:style w:type="paragraph" w:customStyle="1" w:styleId="NoteLevel24">
    <w:name w:val="Note Level 24"/>
    <w:basedOn w:val="Normal"/>
    <w:next w:val="Normal"/>
    <w:uiPriority w:val="99"/>
    <w:qFormat/>
    <w:rsid w:val="008F1FB0"/>
    <w:pPr>
      <w:keepNext/>
      <w:ind w:left="288" w:right="288"/>
    </w:pPr>
    <w:rPr>
      <w:rFonts w:eastAsia="MS Gothic"/>
      <w:sz w:val="24"/>
      <w:szCs w:val="20"/>
    </w:rPr>
  </w:style>
  <w:style w:type="paragraph" w:customStyle="1" w:styleId="NoteLevel25">
    <w:name w:val="Note Level 25"/>
    <w:basedOn w:val="Normal"/>
    <w:next w:val="Normal"/>
    <w:uiPriority w:val="99"/>
    <w:qFormat/>
    <w:rsid w:val="008F1FB0"/>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8F1FB0"/>
  </w:style>
  <w:style w:type="character" w:customStyle="1" w:styleId="italics">
    <w:name w:val="italics"/>
    <w:basedOn w:val="DefaultParagraphFont"/>
    <w:rsid w:val="008F1FB0"/>
  </w:style>
  <w:style w:type="paragraph" w:customStyle="1" w:styleId="analytics0">
    <w:name w:val="analytics"/>
    <w:basedOn w:val="Normal"/>
    <w:link w:val="analyticsChar0"/>
    <w:uiPriority w:val="4"/>
    <w:qFormat/>
    <w:rsid w:val="008F1FB0"/>
    <w:rPr>
      <w:b/>
      <w:color w:val="C00000"/>
      <w:sz w:val="26"/>
    </w:rPr>
  </w:style>
  <w:style w:type="character" w:customStyle="1" w:styleId="analyticsChar0">
    <w:name w:val="analytics Char"/>
    <w:basedOn w:val="DefaultParagraphFont"/>
    <w:link w:val="analytics0"/>
    <w:uiPriority w:val="4"/>
    <w:rsid w:val="008F1FB0"/>
    <w:rPr>
      <w:rFonts w:ascii="Calibri" w:hAnsi="Calibri" w:cs="Calibri"/>
      <w:b/>
      <w:color w:val="C00000"/>
      <w:sz w:val="26"/>
    </w:rPr>
  </w:style>
  <w:style w:type="character" w:customStyle="1" w:styleId="swauthor">
    <w:name w:val="sw_author"/>
    <w:rsid w:val="008F1FB0"/>
  </w:style>
  <w:style w:type="character" w:customStyle="1" w:styleId="HotRouteChar">
    <w:name w:val="Hot Route! Char"/>
    <w:link w:val="HotRoute"/>
    <w:rsid w:val="008F1FB0"/>
    <w:rPr>
      <w:rFonts w:ascii="Calibri" w:eastAsia="Times New Roman" w:hAnsi="Calibri" w:cs="Calibri"/>
      <w:sz w:val="22"/>
    </w:rPr>
  </w:style>
  <w:style w:type="paragraph" w:customStyle="1" w:styleId="PhoTag">
    <w:name w:val="PhoTag"/>
    <w:basedOn w:val="Normal"/>
    <w:next w:val="Normal"/>
    <w:autoRedefine/>
    <w:qFormat/>
    <w:rsid w:val="008F1FB0"/>
    <w:rPr>
      <w:b/>
    </w:rPr>
  </w:style>
  <w:style w:type="character" w:customStyle="1" w:styleId="boldunderlineChar2">
    <w:name w:val="bold underline Char"/>
    <w:basedOn w:val="DefaultParagraphFont"/>
    <w:rsid w:val="008F1FB0"/>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8F1FB0"/>
    <w:rPr>
      <w:rFonts w:eastAsia="Times New Roman"/>
      <w:sz w:val="16"/>
      <w:szCs w:val="20"/>
    </w:rPr>
  </w:style>
  <w:style w:type="character" w:customStyle="1" w:styleId="ReallySmallChar">
    <w:name w:val="Really Small Char"/>
    <w:basedOn w:val="DefaultParagraphFont"/>
    <w:link w:val="ReallySmall"/>
    <w:rsid w:val="008F1FB0"/>
    <w:rPr>
      <w:rFonts w:ascii="Calibri" w:eastAsia="Times New Roman" w:hAnsi="Calibri" w:cs="Calibri"/>
      <w:sz w:val="16"/>
      <w:szCs w:val="20"/>
    </w:rPr>
  </w:style>
  <w:style w:type="paragraph" w:customStyle="1" w:styleId="Heading4Cite">
    <w:name w:val="Heading 4 Cite"/>
    <w:basedOn w:val="Normal"/>
    <w:link w:val="Heading4CiteChar"/>
    <w:autoRedefine/>
    <w:qFormat/>
    <w:rsid w:val="008F1FB0"/>
    <w:rPr>
      <w:rFonts w:eastAsia="Calibri"/>
      <w:color w:val="000000"/>
    </w:rPr>
  </w:style>
  <w:style w:type="character" w:customStyle="1" w:styleId="Heading4CiteChar">
    <w:name w:val="Heading 4 Cite Char"/>
    <w:link w:val="Heading4Cite"/>
    <w:rsid w:val="008F1FB0"/>
    <w:rPr>
      <w:rFonts w:ascii="Calibri" w:eastAsia="Calibri" w:hAnsi="Calibri" w:cs="Calibri"/>
      <w:color w:val="000000"/>
      <w:sz w:val="22"/>
    </w:rPr>
  </w:style>
  <w:style w:type="paragraph" w:customStyle="1" w:styleId="PageTitle0">
    <w:name w:val="Page Title"/>
    <w:basedOn w:val="Normal"/>
    <w:next w:val="Normal"/>
    <w:qFormat/>
    <w:rsid w:val="008F1FB0"/>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8F1FB0"/>
    <w:rPr>
      <w:i/>
      <w:iCs/>
      <w:sz w:val="20"/>
      <w:u w:val="single"/>
    </w:rPr>
  </w:style>
  <w:style w:type="paragraph" w:customStyle="1" w:styleId="UnderlineEmphasis">
    <w:name w:val="Underline + Emphasis"/>
    <w:basedOn w:val="Normal"/>
    <w:next w:val="Normal"/>
    <w:link w:val="UnderlineEmphasisChar"/>
    <w:autoRedefine/>
    <w:qFormat/>
    <w:rsid w:val="008F1FB0"/>
    <w:rPr>
      <w:rFonts w:eastAsia="Calibri"/>
      <w:b/>
      <w:color w:val="000000"/>
      <w:u w:val="single"/>
    </w:rPr>
  </w:style>
  <w:style w:type="character" w:customStyle="1" w:styleId="UnderlineEmphasisChar">
    <w:name w:val="Underline + Emphasis Char"/>
    <w:link w:val="UnderlineEmphasis"/>
    <w:rsid w:val="008F1FB0"/>
    <w:rPr>
      <w:rFonts w:ascii="Calibri" w:eastAsia="Calibri" w:hAnsi="Calibri" w:cs="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8F1FB0"/>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8F1FB0"/>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8F1FB0"/>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8F1FB0"/>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8F1FB0"/>
    <w:rPr>
      <w:rFonts w:eastAsia="Times New Roman"/>
      <w:color w:val="000000"/>
      <w:szCs w:val="20"/>
      <w:u w:val="single"/>
    </w:rPr>
  </w:style>
  <w:style w:type="character" w:customStyle="1" w:styleId="StyleUnderline9pt2Char">
    <w:name w:val="Style Underline + 9 pt2 Char"/>
    <w:link w:val="StyleUnderline9pt2"/>
    <w:rsid w:val="008F1FB0"/>
    <w:rPr>
      <w:rFonts w:ascii="Calibri" w:eastAsia="Times New Roman" w:hAnsi="Calibri" w:cs="Calibri"/>
      <w:color w:val="000000"/>
      <w:sz w:val="22"/>
      <w:szCs w:val="20"/>
      <w:u w:val="single"/>
    </w:rPr>
  </w:style>
  <w:style w:type="paragraph" w:customStyle="1" w:styleId="TxBr5p1">
    <w:name w:val="TxBr_5p1"/>
    <w:basedOn w:val="Normal"/>
    <w:rsid w:val="008F1FB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8F1FB0"/>
    <w:pPr>
      <w:ind w:left="400"/>
    </w:pPr>
    <w:rPr>
      <w:rFonts w:eastAsia="Calibri"/>
      <w:color w:val="000000"/>
    </w:rPr>
  </w:style>
  <w:style w:type="numbering" w:customStyle="1" w:styleId="NoList12">
    <w:name w:val="No List12"/>
    <w:next w:val="NoList"/>
    <w:semiHidden/>
    <w:unhideWhenUsed/>
    <w:rsid w:val="008F1FB0"/>
  </w:style>
  <w:style w:type="numbering" w:customStyle="1" w:styleId="NoList21">
    <w:name w:val="No List21"/>
    <w:next w:val="NoList"/>
    <w:uiPriority w:val="99"/>
    <w:semiHidden/>
    <w:unhideWhenUsed/>
    <w:rsid w:val="008F1FB0"/>
  </w:style>
  <w:style w:type="numbering" w:customStyle="1" w:styleId="NoList211">
    <w:name w:val="No List211"/>
    <w:next w:val="NoList"/>
    <w:uiPriority w:val="99"/>
    <w:semiHidden/>
    <w:unhideWhenUsed/>
    <w:rsid w:val="008F1FB0"/>
  </w:style>
  <w:style w:type="character" w:customStyle="1" w:styleId="flagicon">
    <w:name w:val="flagicon"/>
    <w:basedOn w:val="DefaultParagraphFont"/>
    <w:rsid w:val="008F1FB0"/>
  </w:style>
  <w:style w:type="character" w:customStyle="1" w:styleId="A11">
    <w:name w:val="A11"/>
    <w:rsid w:val="008F1FB0"/>
    <w:rPr>
      <w:rFonts w:ascii="Minion Pro" w:hAnsi="Minion Pro" w:cs="Minion Pro" w:hint="default"/>
      <w:color w:val="211D1E"/>
      <w:sz w:val="12"/>
      <w:szCs w:val="12"/>
    </w:rPr>
  </w:style>
  <w:style w:type="character" w:customStyle="1" w:styleId="A12">
    <w:name w:val="A12"/>
    <w:uiPriority w:val="99"/>
    <w:rsid w:val="008F1FB0"/>
    <w:rPr>
      <w:rFonts w:ascii="Minion Pro" w:hAnsi="Minion Pro" w:cs="Minion Pro" w:hint="default"/>
      <w:color w:val="211D1E"/>
      <w:sz w:val="22"/>
      <w:szCs w:val="22"/>
    </w:rPr>
  </w:style>
  <w:style w:type="character" w:customStyle="1" w:styleId="CardsCharChar">
    <w:name w:val="Cards Char Char"/>
    <w:rsid w:val="008F1FB0"/>
    <w:rPr>
      <w:szCs w:val="24"/>
      <w:lang w:val="en-US" w:eastAsia="en-US" w:bidi="ar-SA"/>
    </w:rPr>
  </w:style>
  <w:style w:type="character" w:customStyle="1" w:styleId="CitationChar1">
    <w:name w:val="Citation Char1"/>
    <w:basedOn w:val="DefaultParagraphFont"/>
    <w:rsid w:val="008F1FB0"/>
    <w:rPr>
      <w:rFonts w:ascii="Times New Roman" w:eastAsia="Times New Roman" w:hAnsi="Times New Roman" w:cs="Arial"/>
      <w:b/>
      <w:sz w:val="20"/>
      <w:szCs w:val="36"/>
    </w:rPr>
  </w:style>
  <w:style w:type="character" w:customStyle="1" w:styleId="bold-italic-sub-c">
    <w:name w:val="bold-italic-sub-c"/>
    <w:basedOn w:val="DefaultParagraphFont"/>
    <w:rsid w:val="008F1FB0"/>
  </w:style>
  <w:style w:type="character" w:customStyle="1" w:styleId="charoverride-4">
    <w:name w:val="charoverride-4"/>
    <w:basedOn w:val="DefaultParagraphFont"/>
    <w:rsid w:val="008F1FB0"/>
  </w:style>
  <w:style w:type="character" w:customStyle="1" w:styleId="charoverride-3">
    <w:name w:val="charoverride-3"/>
    <w:basedOn w:val="DefaultParagraphFont"/>
    <w:rsid w:val="008F1FB0"/>
  </w:style>
  <w:style w:type="character" w:customStyle="1" w:styleId="BlockTitle2Char">
    <w:name w:val="Block Title2 Char"/>
    <w:link w:val="BlockTitle2"/>
    <w:uiPriority w:val="99"/>
    <w:rsid w:val="008F1FB0"/>
    <w:rPr>
      <w:rFonts w:ascii="Calibri" w:eastAsia="Times New Roman" w:hAnsi="Calibri" w:cs="Calibri"/>
      <w:b/>
      <w:sz w:val="32"/>
      <w:szCs w:val="20"/>
      <w:u w:val="single"/>
    </w:rPr>
  </w:style>
  <w:style w:type="paragraph" w:customStyle="1" w:styleId="tag1">
    <w:name w:val="tag1"/>
    <w:basedOn w:val="Normal"/>
    <w:qFormat/>
    <w:rsid w:val="008F1FB0"/>
    <w:rPr>
      <w:rFonts w:eastAsia="Times New Roman"/>
      <w:b/>
      <w:szCs w:val="20"/>
    </w:rPr>
  </w:style>
  <w:style w:type="paragraph" w:customStyle="1" w:styleId="tagcite1">
    <w:name w:val="tagcite"/>
    <w:basedOn w:val="Normal"/>
    <w:qFormat/>
    <w:rsid w:val="008F1FB0"/>
    <w:rPr>
      <w:rFonts w:eastAsia="Times New Roman"/>
      <w:b/>
    </w:rPr>
  </w:style>
  <w:style w:type="paragraph" w:customStyle="1" w:styleId="SmallFontCharCharChar">
    <w:name w:val="Small Font Char Char Char"/>
    <w:basedOn w:val="Normal"/>
    <w:uiPriority w:val="99"/>
    <w:qFormat/>
    <w:rsid w:val="008F1FB0"/>
    <w:rPr>
      <w:rFonts w:eastAsia="Times New Roman"/>
      <w:sz w:val="12"/>
    </w:rPr>
  </w:style>
  <w:style w:type="paragraph" w:customStyle="1" w:styleId="Regular">
    <w:name w:val="Regular"/>
    <w:qFormat/>
    <w:rsid w:val="008F1FB0"/>
    <w:rPr>
      <w:rFonts w:ascii="Garamond" w:eastAsia="Times New Roman" w:hAnsi="Garamond" w:cs="Arial"/>
      <w:bCs/>
      <w:kern w:val="20"/>
      <w:sz w:val="20"/>
      <w:szCs w:val="32"/>
    </w:rPr>
  </w:style>
  <w:style w:type="character" w:customStyle="1" w:styleId="UNDERLINECharChar">
    <w:name w:val="UNDERLINE Char Char"/>
    <w:rsid w:val="008F1FB0"/>
    <w:rPr>
      <w:bCs/>
      <w:kern w:val="28"/>
      <w:szCs w:val="32"/>
      <w:u w:val="single"/>
    </w:rPr>
  </w:style>
  <w:style w:type="character" w:customStyle="1" w:styleId="tag1Char">
    <w:name w:val="tag1 Char"/>
    <w:rsid w:val="008F1FB0"/>
    <w:rPr>
      <w:b/>
      <w:bCs w:val="0"/>
      <w:sz w:val="24"/>
    </w:rPr>
  </w:style>
  <w:style w:type="character" w:customStyle="1" w:styleId="SmallFontCharCharCharChar">
    <w:name w:val="Small Font Char Char Char Char"/>
    <w:rsid w:val="008F1FB0"/>
    <w:rPr>
      <w:rFonts w:ascii="Arial" w:hAnsi="Arial" w:cs="Arial" w:hint="default"/>
      <w:sz w:val="12"/>
      <w:szCs w:val="24"/>
    </w:rPr>
  </w:style>
  <w:style w:type="character" w:customStyle="1" w:styleId="TagCiteChar2">
    <w:name w:val="TagCite Char"/>
    <w:rsid w:val="008F1FB0"/>
    <w:rPr>
      <w:rFonts w:ascii="Garamond" w:hAnsi="Garamond" w:hint="default"/>
      <w:b/>
      <w:bCs w:val="0"/>
      <w:sz w:val="24"/>
      <w:szCs w:val="24"/>
    </w:rPr>
  </w:style>
  <w:style w:type="character" w:customStyle="1" w:styleId="heading2char2charchar1">
    <w:name w:val="heading2char2charchar1"/>
    <w:rsid w:val="008F1FB0"/>
  </w:style>
  <w:style w:type="character" w:customStyle="1" w:styleId="charchar60">
    <w:name w:val="charchar6"/>
    <w:rsid w:val="008F1FB0"/>
  </w:style>
  <w:style w:type="character" w:customStyle="1" w:styleId="searchtermbold">
    <w:name w:val="searchtermbold"/>
    <w:rsid w:val="008F1FB0"/>
  </w:style>
  <w:style w:type="character" w:customStyle="1" w:styleId="regtext">
    <w:name w:val="regtext"/>
    <w:uiPriority w:val="99"/>
    <w:rsid w:val="008F1FB0"/>
  </w:style>
  <w:style w:type="character" w:customStyle="1" w:styleId="bps-topic-ident">
    <w:name w:val="bps-topic-ident"/>
    <w:rsid w:val="008F1FB0"/>
  </w:style>
  <w:style w:type="character" w:customStyle="1" w:styleId="RegularChar">
    <w:name w:val="Regular Char"/>
    <w:rsid w:val="008F1FB0"/>
    <w:rPr>
      <w:rFonts w:ascii="Garamond" w:hAnsi="Garamond" w:cs="Arial" w:hint="default"/>
      <w:bCs/>
      <w:kern w:val="20"/>
      <w:szCs w:val="32"/>
      <w:lang w:val="en-US" w:eastAsia="en-US" w:bidi="ar-SA"/>
    </w:rPr>
  </w:style>
  <w:style w:type="character" w:customStyle="1" w:styleId="BoldunderlineChar3">
    <w:name w:val="Bold underline Char"/>
    <w:rsid w:val="008F1FB0"/>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8F1FB0"/>
    <w:rPr>
      <w:b/>
      <w:lang w:val="en-US" w:eastAsia="en-US"/>
    </w:rPr>
  </w:style>
  <w:style w:type="paragraph" w:customStyle="1" w:styleId="FreeForm">
    <w:name w:val="Free Form"/>
    <w:qFormat/>
    <w:rsid w:val="008F1FB0"/>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8F1FB0"/>
    <w:rPr>
      <w:rFonts w:cs="Calibri"/>
      <w:b/>
      <w:u w:val="single"/>
    </w:rPr>
  </w:style>
  <w:style w:type="paragraph" w:customStyle="1" w:styleId="AuthorDate2">
    <w:name w:val="Author/Date"/>
    <w:basedOn w:val="Normal"/>
    <w:link w:val="AuthorDateChar0"/>
    <w:qFormat/>
    <w:rsid w:val="008F1FB0"/>
    <w:rPr>
      <w:rFonts w:asciiTheme="minorHAnsi" w:hAnsiTheme="minorHAnsi"/>
      <w:b/>
      <w:sz w:val="24"/>
      <w:u w:val="single"/>
    </w:rPr>
  </w:style>
  <w:style w:type="character" w:customStyle="1" w:styleId="HilightChar">
    <w:name w:val="Hilight Char"/>
    <w:rsid w:val="008F1FB0"/>
    <w:rPr>
      <w:rFonts w:eastAsia="Calibri"/>
      <w:b/>
      <w:noProof w:val="0"/>
      <w:sz w:val="22"/>
      <w:szCs w:val="22"/>
      <w:u w:val="single"/>
      <w:lang w:val="en-US" w:eastAsia="ar-SA" w:bidi="ar-SA"/>
    </w:rPr>
  </w:style>
  <w:style w:type="paragraph" w:customStyle="1" w:styleId="TagCite2">
    <w:name w:val="Tag &amp; Cite"/>
    <w:basedOn w:val="Normal"/>
    <w:link w:val="TagCiteChar3"/>
    <w:qFormat/>
    <w:rsid w:val="008F1FB0"/>
    <w:pPr>
      <w:jc w:val="both"/>
    </w:pPr>
    <w:rPr>
      <w:rFonts w:eastAsia="Times New Roman"/>
      <w:b/>
    </w:rPr>
  </w:style>
  <w:style w:type="character" w:customStyle="1" w:styleId="TagCiteChar3">
    <w:name w:val="Tag &amp; Cite Char"/>
    <w:link w:val="TagCite2"/>
    <w:rsid w:val="008F1FB0"/>
    <w:rPr>
      <w:rFonts w:ascii="Calibri" w:eastAsia="Times New Roman" w:hAnsi="Calibri" w:cs="Calibri"/>
      <w:b/>
      <w:sz w:val="22"/>
    </w:rPr>
  </w:style>
  <w:style w:type="paragraph" w:customStyle="1" w:styleId="HighlightedText">
    <w:name w:val="Highlighted Text"/>
    <w:basedOn w:val="Normal"/>
    <w:link w:val="HighlightedTextChar"/>
    <w:qFormat/>
    <w:rsid w:val="008F1FB0"/>
    <w:pPr>
      <w:jc w:val="both"/>
    </w:pPr>
    <w:rPr>
      <w:rFonts w:eastAsia="Times New Roman"/>
      <w:u w:val="thick"/>
    </w:rPr>
  </w:style>
  <w:style w:type="character" w:customStyle="1" w:styleId="HighlightedTextChar">
    <w:name w:val="Highlighted Text Char"/>
    <w:link w:val="HighlightedText"/>
    <w:rsid w:val="008F1FB0"/>
    <w:rPr>
      <w:rFonts w:ascii="Calibri" w:eastAsia="Times New Roman" w:hAnsi="Calibri" w:cs="Calibri"/>
      <w:sz w:val="22"/>
      <w:u w:val="thick"/>
    </w:rPr>
  </w:style>
  <w:style w:type="character" w:customStyle="1" w:styleId="StyleUnderlineCharChar">
    <w:name w:val="Style Underline Char Char"/>
    <w:rsid w:val="008F1FB0"/>
    <w:rPr>
      <w:rFonts w:ascii="Times New Roman" w:eastAsia="Times New Roman" w:hAnsi="Times New Roman" w:cs="Times New Roman"/>
      <w:sz w:val="20"/>
      <w:szCs w:val="20"/>
      <w:u w:val="single"/>
    </w:rPr>
  </w:style>
  <w:style w:type="character" w:customStyle="1" w:styleId="c1">
    <w:name w:val="c1"/>
    <w:rsid w:val="008F1FB0"/>
  </w:style>
  <w:style w:type="paragraph" w:customStyle="1" w:styleId="TagStyle">
    <w:name w:val="Tag Style"/>
    <w:basedOn w:val="Normal"/>
    <w:qFormat/>
    <w:rsid w:val="008F1FB0"/>
    <w:rPr>
      <w:rFonts w:eastAsia="Times New Roman"/>
      <w:b/>
    </w:rPr>
  </w:style>
  <w:style w:type="paragraph" w:customStyle="1" w:styleId="Hat2">
    <w:name w:val="Hat2"/>
    <w:basedOn w:val="Heading2"/>
    <w:next w:val="Heading2"/>
    <w:autoRedefine/>
    <w:uiPriority w:val="99"/>
    <w:qFormat/>
    <w:rsid w:val="008F1FB0"/>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8F1FB0"/>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8F1FB0"/>
    <w:rPr>
      <w:rFonts w:ascii="Calibri" w:eastAsia="Calibri" w:hAnsi="Calibri"/>
      <w:sz w:val="15"/>
    </w:rPr>
  </w:style>
  <w:style w:type="paragraph" w:customStyle="1" w:styleId="UnreadText">
    <w:name w:val="Unread Text"/>
    <w:basedOn w:val="Normal"/>
    <w:link w:val="UnreadTextChar"/>
    <w:autoRedefine/>
    <w:qFormat/>
    <w:rsid w:val="008F1FB0"/>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8F1FB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F1FB0"/>
    <w:pPr>
      <w:spacing w:after="200" w:line="276" w:lineRule="auto"/>
    </w:pPr>
    <w:rPr>
      <w:rFonts w:ascii="Cambria" w:eastAsia="Times New Roman" w:hAnsi="Cambria" w:cs="Times New Roman"/>
      <w:u w:val="thick"/>
      <w:lang w:eastAsia="ko-KR"/>
    </w:rPr>
  </w:style>
  <w:style w:type="character" w:customStyle="1" w:styleId="Underline4">
    <w:name w:val="*Underline*"/>
    <w:rsid w:val="008F1FB0"/>
    <w:rPr>
      <w:rFonts w:ascii="Times New Roman" w:hAnsi="Times New Roman"/>
      <w:b/>
      <w:sz w:val="24"/>
      <w:u w:val="single"/>
    </w:rPr>
  </w:style>
  <w:style w:type="paragraph" w:customStyle="1" w:styleId="TxBr33p1">
    <w:name w:val="TxBr_33p1"/>
    <w:basedOn w:val="Normal"/>
    <w:uiPriority w:val="99"/>
    <w:qFormat/>
    <w:rsid w:val="008F1FB0"/>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8F1FB0"/>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8F1FB0"/>
    <w:rPr>
      <w:rFonts w:eastAsia="SimSun"/>
      <w:lang w:eastAsia="zh-CN"/>
    </w:rPr>
  </w:style>
  <w:style w:type="character" w:customStyle="1" w:styleId="heading3char0">
    <w:name w:val="heading3char"/>
    <w:rsid w:val="008F1FB0"/>
  </w:style>
  <w:style w:type="character" w:customStyle="1" w:styleId="Heading51">
    <w:name w:val="Heading 51"/>
    <w:aliases w:val="Heading 5 Char Char Char"/>
    <w:rsid w:val="008F1FB0"/>
    <w:rPr>
      <w:b/>
      <w:bCs/>
      <w:iCs/>
      <w:szCs w:val="26"/>
      <w:lang w:val="en-US" w:eastAsia="en-US" w:bidi="ar-SA"/>
    </w:rPr>
  </w:style>
  <w:style w:type="character" w:customStyle="1" w:styleId="comments-post">
    <w:name w:val="comments-post"/>
    <w:rsid w:val="008F1FB0"/>
  </w:style>
  <w:style w:type="paragraph" w:customStyle="1" w:styleId="boldcite">
    <w:name w:val="bold cite"/>
    <w:basedOn w:val="Normal"/>
    <w:link w:val="boldciteChar4"/>
    <w:qFormat/>
    <w:rsid w:val="008F1FB0"/>
    <w:rPr>
      <w:rFonts w:eastAsia="Calibri"/>
      <w:b/>
      <w:color w:val="000000"/>
      <w:sz w:val="28"/>
      <w:u w:val="thick" w:color="000000"/>
    </w:rPr>
  </w:style>
  <w:style w:type="character" w:customStyle="1" w:styleId="boldciteChar4">
    <w:name w:val="bold cite Char4"/>
    <w:link w:val="boldcite"/>
    <w:locked/>
    <w:rsid w:val="008F1FB0"/>
    <w:rPr>
      <w:rFonts w:ascii="Calibri" w:eastAsia="Calibri" w:hAnsi="Calibri" w:cs="Calibri"/>
      <w:b/>
      <w:color w:val="000000"/>
      <w:sz w:val="28"/>
      <w:u w:val="thick" w:color="000000"/>
    </w:rPr>
  </w:style>
  <w:style w:type="character" w:customStyle="1" w:styleId="underlinecardChar">
    <w:name w:val="underline card Char"/>
    <w:rsid w:val="008F1FB0"/>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8F1FB0"/>
    <w:pPr>
      <w:ind w:left="547" w:right="648"/>
      <w:jc w:val="both"/>
    </w:pPr>
    <w:rPr>
      <w:rFonts w:eastAsia="Calibri"/>
      <w:sz w:val="12"/>
      <w:szCs w:val="12"/>
    </w:rPr>
  </w:style>
  <w:style w:type="character" w:customStyle="1" w:styleId="Irrelevant5fontChar">
    <w:name w:val="Irrelevant (5 font) Char"/>
    <w:rsid w:val="008F1FB0"/>
    <w:rPr>
      <w:sz w:val="10"/>
      <w:szCs w:val="10"/>
      <w:lang w:val="en-US" w:eastAsia="en-US" w:bidi="ar-SA"/>
    </w:rPr>
  </w:style>
  <w:style w:type="character" w:customStyle="1" w:styleId="CardsFont6ptChar1">
    <w:name w:val="Cards + Font: 6 pt Char1"/>
    <w:link w:val="CardsFont6pt"/>
    <w:uiPriority w:val="99"/>
    <w:rsid w:val="008F1FB0"/>
    <w:rPr>
      <w:rFonts w:ascii="Times New Roman" w:eastAsia="Times New Roman" w:hAnsi="Times New Roman" w:cs="Times New Roman"/>
      <w:sz w:val="12"/>
    </w:rPr>
  </w:style>
  <w:style w:type="character" w:customStyle="1" w:styleId="Hyperlink13">
    <w:name w:val="Hyperlink13"/>
    <w:rsid w:val="008F1FB0"/>
    <w:rPr>
      <w:b w:val="0"/>
      <w:bCs w:val="0"/>
      <w:strike w:val="0"/>
      <w:dstrike w:val="0"/>
      <w:color w:val="008000"/>
      <w:sz w:val="20"/>
      <w:szCs w:val="20"/>
      <w:u w:val="none"/>
      <w:effect w:val="none"/>
    </w:rPr>
  </w:style>
  <w:style w:type="character" w:customStyle="1" w:styleId="standardcontent1">
    <w:name w:val="standardcontent1"/>
    <w:rsid w:val="008F1FB0"/>
    <w:rPr>
      <w:rFonts w:ascii="Arial" w:hAnsi="Arial" w:cs="Arial" w:hint="default"/>
      <w:strike w:val="0"/>
      <w:dstrike w:val="0"/>
      <w:sz w:val="24"/>
      <w:szCs w:val="24"/>
      <w:u w:val="none"/>
      <w:effect w:val="none"/>
    </w:rPr>
  </w:style>
  <w:style w:type="character" w:customStyle="1" w:styleId="Hyperlink4">
    <w:name w:val="Hyperlink4"/>
    <w:rsid w:val="008F1FB0"/>
    <w:rPr>
      <w:color w:val="000066"/>
      <w:u w:val="single"/>
    </w:rPr>
  </w:style>
  <w:style w:type="paragraph" w:customStyle="1" w:styleId="rddateline">
    <w:name w:val="rddateline"/>
    <w:basedOn w:val="Normal"/>
    <w:uiPriority w:val="99"/>
    <w:qFormat/>
    <w:rsid w:val="008F1FB0"/>
    <w:rPr>
      <w:rFonts w:eastAsia="Calibri"/>
      <w:szCs w:val="20"/>
    </w:rPr>
  </w:style>
  <w:style w:type="paragraph" w:customStyle="1" w:styleId="rdheadline">
    <w:name w:val="rdheadline"/>
    <w:basedOn w:val="Normal"/>
    <w:uiPriority w:val="99"/>
    <w:qFormat/>
    <w:rsid w:val="008F1FB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8F1FB0"/>
    <w:pPr>
      <w:spacing w:after="100" w:afterAutospacing="1"/>
    </w:pPr>
    <w:rPr>
      <w:rFonts w:ascii="Verdana" w:eastAsia="Calibri" w:hAnsi="Verdana"/>
      <w:szCs w:val="20"/>
    </w:rPr>
  </w:style>
  <w:style w:type="character" w:customStyle="1" w:styleId="rddeckline1">
    <w:name w:val="rddeckline1"/>
    <w:rsid w:val="008F1FB0"/>
    <w:rPr>
      <w:rFonts w:ascii="Verdana" w:hAnsi="Verdana" w:hint="default"/>
      <w:b/>
      <w:bCs/>
      <w:sz w:val="22"/>
      <w:szCs w:val="22"/>
    </w:rPr>
  </w:style>
  <w:style w:type="character" w:customStyle="1" w:styleId="link-external">
    <w:name w:val="link-external"/>
    <w:rsid w:val="008F1FB0"/>
  </w:style>
  <w:style w:type="character" w:customStyle="1" w:styleId="contact1">
    <w:name w:val="contact1"/>
    <w:rsid w:val="008F1FB0"/>
    <w:rPr>
      <w:rFonts w:ascii="Tahoma" w:hAnsi="Tahoma" w:cs="Tahoma" w:hint="default"/>
      <w:color w:val="999999"/>
      <w:sz w:val="20"/>
      <w:szCs w:val="20"/>
    </w:rPr>
  </w:style>
  <w:style w:type="character" w:customStyle="1" w:styleId="credits1">
    <w:name w:val="credits1"/>
    <w:rsid w:val="008F1FB0"/>
    <w:rPr>
      <w:rFonts w:ascii="Tahoma" w:hAnsi="Tahoma" w:cs="Tahoma" w:hint="default"/>
      <w:color w:val="999999"/>
      <w:sz w:val="16"/>
      <w:szCs w:val="16"/>
    </w:rPr>
  </w:style>
  <w:style w:type="paragraph" w:customStyle="1" w:styleId="Heading20">
    <w:name w:val="Heading2"/>
    <w:basedOn w:val="Normal"/>
    <w:link w:val="Heading2Char0"/>
    <w:qFormat/>
    <w:rsid w:val="008F1FB0"/>
    <w:pPr>
      <w:jc w:val="center"/>
    </w:pPr>
    <w:rPr>
      <w:rFonts w:eastAsia="Times New Roman"/>
      <w:b/>
      <w:caps/>
    </w:rPr>
  </w:style>
  <w:style w:type="character" w:customStyle="1" w:styleId="Heading2Char0">
    <w:name w:val="Heading2 Char"/>
    <w:link w:val="Heading20"/>
    <w:rsid w:val="008F1FB0"/>
    <w:rPr>
      <w:rFonts w:ascii="Calibri" w:eastAsia="Times New Roman" w:hAnsi="Calibri" w:cs="Calibri"/>
      <w:b/>
      <w:caps/>
      <w:sz w:val="22"/>
    </w:rPr>
  </w:style>
  <w:style w:type="paragraph" w:customStyle="1" w:styleId="Header2">
    <w:name w:val="Header2"/>
    <w:basedOn w:val="Heading20"/>
    <w:link w:val="Header2Char"/>
    <w:qFormat/>
    <w:rsid w:val="008F1FB0"/>
  </w:style>
  <w:style w:type="character" w:customStyle="1" w:styleId="Header2Char">
    <w:name w:val="Header2 Char"/>
    <w:link w:val="Header2"/>
    <w:rsid w:val="008F1FB0"/>
    <w:rPr>
      <w:rFonts w:ascii="Calibri" w:eastAsia="Times New Roman" w:hAnsi="Calibri" w:cs="Calibri"/>
      <w:b/>
      <w:caps/>
      <w:sz w:val="22"/>
    </w:rPr>
  </w:style>
  <w:style w:type="paragraph" w:customStyle="1" w:styleId="Underlinedcard1">
    <w:name w:val="Underlined card"/>
    <w:basedOn w:val="Normal"/>
    <w:link w:val="UnderlinedcardChar1"/>
    <w:autoRedefine/>
    <w:qFormat/>
    <w:rsid w:val="008F1FB0"/>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8F1FB0"/>
    <w:rPr>
      <w:rFonts w:ascii="Calibri" w:eastAsia="Times New Roman" w:hAnsi="Calibri" w:cs="Calibri"/>
      <w:sz w:val="22"/>
      <w:u w:val="thick"/>
    </w:rPr>
  </w:style>
  <w:style w:type="paragraph" w:customStyle="1" w:styleId="StyleHeading212pt">
    <w:name w:val="Style Heading2 + 12 pt"/>
    <w:basedOn w:val="Heading20"/>
    <w:link w:val="StyleHeading212ptChar"/>
    <w:qFormat/>
    <w:rsid w:val="008F1FB0"/>
    <w:rPr>
      <w:bCs/>
    </w:rPr>
  </w:style>
  <w:style w:type="character" w:customStyle="1" w:styleId="StyleHeading212ptChar">
    <w:name w:val="Style Heading2 + 12 pt Char"/>
    <w:link w:val="StyleHeading212pt"/>
    <w:rsid w:val="008F1FB0"/>
    <w:rPr>
      <w:rFonts w:ascii="Calibri" w:eastAsia="Times New Roman" w:hAnsi="Calibri" w:cs="Calibri"/>
      <w:b/>
      <w:bCs/>
      <w:caps/>
      <w:sz w:val="22"/>
    </w:rPr>
  </w:style>
  <w:style w:type="paragraph" w:customStyle="1" w:styleId="Heading212pt">
    <w:name w:val="Heading2 + 12 pt"/>
    <w:basedOn w:val="StyleHeading212pt"/>
    <w:link w:val="Heading212ptChar"/>
    <w:qFormat/>
    <w:rsid w:val="008F1FB0"/>
  </w:style>
  <w:style w:type="character" w:customStyle="1" w:styleId="Heading212ptChar">
    <w:name w:val="Heading2 + 12 pt Char"/>
    <w:link w:val="Heading212pt"/>
    <w:rsid w:val="008F1FB0"/>
    <w:rPr>
      <w:rFonts w:ascii="Calibri" w:eastAsia="Times New Roman" w:hAnsi="Calibri" w:cs="Calibri"/>
      <w:b/>
      <w:bCs/>
      <w:caps/>
      <w:sz w:val="22"/>
    </w:rPr>
  </w:style>
  <w:style w:type="character" w:customStyle="1" w:styleId="StyleBoldText12pt10ptNotBoldKernat16pt">
    <w:name w:val="Style Bold Text 12 pt + 10 pt Not Bold Kern at 16 pt"/>
    <w:rsid w:val="008F1FB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8F1FB0"/>
  </w:style>
  <w:style w:type="paragraph" w:customStyle="1" w:styleId="highlightcardtext">
    <w:name w:val="highlight card text"/>
    <w:basedOn w:val="evidencetext"/>
    <w:uiPriority w:val="99"/>
    <w:qFormat/>
    <w:rsid w:val="008F1FB0"/>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8F1FB0"/>
    <w:pPr>
      <w:ind w:left="1440" w:right="2016"/>
    </w:pPr>
    <w:rPr>
      <w:rFonts w:eastAsia="Calibri"/>
      <w:sz w:val="18"/>
      <w:u w:val="single"/>
    </w:rPr>
  </w:style>
  <w:style w:type="paragraph" w:customStyle="1" w:styleId="underlinecard">
    <w:name w:val="underline card"/>
    <w:basedOn w:val="Normal"/>
    <w:uiPriority w:val="99"/>
    <w:qFormat/>
    <w:rsid w:val="008F1FB0"/>
    <w:pPr>
      <w:ind w:left="1728" w:right="1728"/>
    </w:pPr>
    <w:rPr>
      <w:rFonts w:eastAsia="Calibri"/>
      <w:sz w:val="18"/>
      <w:u w:val="single"/>
    </w:rPr>
  </w:style>
  <w:style w:type="paragraph" w:customStyle="1" w:styleId="CardsChar2">
    <w:name w:val="Cards Char2"/>
    <w:basedOn w:val="Normal"/>
    <w:uiPriority w:val="99"/>
    <w:qFormat/>
    <w:rsid w:val="008F1FB0"/>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8F1FB0"/>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8F1FB0"/>
    <w:rPr>
      <w:rFonts w:ascii="Calibri" w:eastAsia="Times New Roman" w:hAnsi="Calibri" w:cs="Calibri"/>
      <w:b/>
      <w:bCs/>
      <w:sz w:val="22"/>
    </w:rPr>
  </w:style>
  <w:style w:type="character" w:customStyle="1" w:styleId="UnderlinedCards">
    <w:name w:val="Underlined Cards"/>
    <w:rsid w:val="008F1FB0"/>
    <w:rPr>
      <w:sz w:val="24"/>
      <w:szCs w:val="24"/>
      <w:u w:val="thick"/>
      <w:lang w:val="en-US" w:eastAsia="en-US" w:bidi="ar-SA"/>
    </w:rPr>
  </w:style>
  <w:style w:type="character" w:customStyle="1" w:styleId="CardsFont12ptCharCharCharCharCharCharCharCharChar">
    <w:name w:val="Cards + Font: 12 pt Char Char Char Char Char Char Char Char Char"/>
    <w:rsid w:val="008F1FB0"/>
    <w:rPr>
      <w:sz w:val="24"/>
      <w:szCs w:val="24"/>
      <w:u w:val="thick"/>
      <w:lang w:val="en-US" w:eastAsia="en-US" w:bidi="ar-SA"/>
    </w:rPr>
  </w:style>
  <w:style w:type="character" w:customStyle="1" w:styleId="highlightcardtextChar">
    <w:name w:val="highlight card text Char"/>
    <w:rsid w:val="008F1FB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8F1FB0"/>
    <w:pPr>
      <w:ind w:left="1728" w:right="1728"/>
    </w:pPr>
    <w:rPr>
      <w:rFonts w:eastAsia="Times New Roman"/>
      <w:sz w:val="18"/>
    </w:rPr>
  </w:style>
  <w:style w:type="character" w:customStyle="1" w:styleId="CardTextCharCharCharCharChar">
    <w:name w:val="Card Text Char Char Char Char Char"/>
    <w:link w:val="CardTextCharCharCharChar"/>
    <w:rsid w:val="008F1FB0"/>
    <w:rPr>
      <w:rFonts w:ascii="Calibri" w:eastAsia="Times New Roman" w:hAnsi="Calibri" w:cs="Calibri"/>
      <w:sz w:val="18"/>
    </w:rPr>
  </w:style>
  <w:style w:type="character" w:customStyle="1" w:styleId="TagsChar4">
    <w:name w:val="Tags Char4"/>
    <w:rsid w:val="008F1FB0"/>
    <w:rPr>
      <w:b/>
      <w:lang w:val="en-US" w:eastAsia="en-US" w:bidi="ar-SA"/>
    </w:rPr>
  </w:style>
  <w:style w:type="character" w:customStyle="1" w:styleId="hit1">
    <w:name w:val="hit1"/>
    <w:rsid w:val="008F1FB0"/>
    <w:rPr>
      <w:rFonts w:ascii="Verdana" w:hAnsi="Verdana" w:hint="default"/>
      <w:b/>
      <w:bCs/>
      <w:vanish w:val="0"/>
      <w:webHidden w:val="0"/>
      <w:color w:val="CC0033"/>
      <w:sz w:val="20"/>
      <w:szCs w:val="20"/>
      <w:specVanish w:val="0"/>
    </w:rPr>
  </w:style>
  <w:style w:type="character" w:customStyle="1" w:styleId="tightinline1">
    <w:name w:val="tightinline1"/>
    <w:rsid w:val="008F1FB0"/>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8F1FB0"/>
    <w:pPr>
      <w:ind w:left="1728" w:right="1728"/>
    </w:pPr>
    <w:rPr>
      <w:rFonts w:eastAsia="Calibri"/>
      <w:sz w:val="18"/>
    </w:rPr>
  </w:style>
  <w:style w:type="paragraph" w:customStyle="1" w:styleId="boldciteChar">
    <w:name w:val="bold cite Char"/>
    <w:basedOn w:val="Heading1"/>
    <w:uiPriority w:val="99"/>
    <w:qFormat/>
    <w:rsid w:val="008F1FB0"/>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8F1FB0"/>
    <w:rPr>
      <w:rFonts w:eastAsia="Calibri"/>
      <w:b/>
    </w:rPr>
  </w:style>
  <w:style w:type="character" w:customStyle="1" w:styleId="blsp-spelling-corrected">
    <w:name w:val="blsp-spelling-corrected"/>
    <w:rsid w:val="008F1FB0"/>
  </w:style>
  <w:style w:type="character" w:customStyle="1" w:styleId="blsp-spelling-error">
    <w:name w:val="blsp-spelling-error"/>
    <w:rsid w:val="008F1FB0"/>
  </w:style>
  <w:style w:type="character" w:customStyle="1" w:styleId="sup">
    <w:name w:val="sup"/>
    <w:rsid w:val="008F1FB0"/>
  </w:style>
  <w:style w:type="character" w:customStyle="1" w:styleId="pgnum">
    <w:name w:val="pgnum"/>
    <w:rsid w:val="008F1FB0"/>
  </w:style>
  <w:style w:type="character" w:customStyle="1" w:styleId="SmallFontCharChar">
    <w:name w:val="Small Font Char Char"/>
    <w:rsid w:val="008F1FB0"/>
    <w:rPr>
      <w:rFonts w:ascii="Arial" w:hAnsi="Arial"/>
      <w:sz w:val="12"/>
      <w:szCs w:val="24"/>
      <w:lang w:val="en-US" w:eastAsia="en-US" w:bidi="ar-SA"/>
    </w:rPr>
  </w:style>
  <w:style w:type="paragraph" w:customStyle="1" w:styleId="textmargin">
    <w:name w:val="textmargin"/>
    <w:basedOn w:val="Normal"/>
    <w:uiPriority w:val="99"/>
    <w:qFormat/>
    <w:rsid w:val="008F1FB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F1FB0"/>
    <w:pPr>
      <w:spacing w:before="100" w:beforeAutospacing="1" w:after="100" w:afterAutospacing="1"/>
    </w:pPr>
    <w:rPr>
      <w:rFonts w:eastAsia="Calibri"/>
      <w:color w:val="000000"/>
    </w:rPr>
  </w:style>
  <w:style w:type="paragraph" w:customStyle="1" w:styleId="header10">
    <w:name w:val="header1"/>
    <w:basedOn w:val="Normal"/>
    <w:uiPriority w:val="99"/>
    <w:qFormat/>
    <w:rsid w:val="008F1FB0"/>
    <w:pPr>
      <w:spacing w:before="100" w:beforeAutospacing="1" w:after="100" w:afterAutospacing="1"/>
    </w:pPr>
    <w:rPr>
      <w:rFonts w:eastAsia="Calibri"/>
      <w:color w:val="000000"/>
    </w:rPr>
  </w:style>
  <w:style w:type="paragraph" w:customStyle="1" w:styleId="style10">
    <w:name w:val="style1"/>
    <w:basedOn w:val="Normal"/>
    <w:uiPriority w:val="99"/>
    <w:qFormat/>
    <w:rsid w:val="008F1FB0"/>
    <w:rPr>
      <w:rFonts w:ascii="Verdana" w:eastAsia="Calibri" w:hAnsi="Verdana"/>
      <w:szCs w:val="20"/>
    </w:rPr>
  </w:style>
  <w:style w:type="paragraph" w:customStyle="1" w:styleId="correctindex">
    <w:name w:val="correct index"/>
    <w:basedOn w:val="Normal"/>
    <w:uiPriority w:val="99"/>
    <w:qFormat/>
    <w:rsid w:val="008F1FB0"/>
    <w:rPr>
      <w:rFonts w:eastAsia="Calibri"/>
      <w:color w:val="000000"/>
    </w:rPr>
  </w:style>
  <w:style w:type="paragraph" w:customStyle="1" w:styleId="bc2">
    <w:name w:val="bc_2"/>
    <w:basedOn w:val="Normal"/>
    <w:uiPriority w:val="99"/>
    <w:qFormat/>
    <w:rsid w:val="008F1FB0"/>
    <w:pPr>
      <w:spacing w:before="100" w:beforeAutospacing="1" w:after="100" w:afterAutospacing="1"/>
    </w:pPr>
    <w:rPr>
      <w:rFonts w:eastAsia="Calibri"/>
      <w:color w:val="000000"/>
    </w:rPr>
  </w:style>
  <w:style w:type="character" w:customStyle="1" w:styleId="bc21">
    <w:name w:val="bc_21"/>
    <w:rsid w:val="008F1FB0"/>
  </w:style>
  <w:style w:type="paragraph" w:customStyle="1" w:styleId="style21">
    <w:name w:val="style2"/>
    <w:basedOn w:val="Normal"/>
    <w:uiPriority w:val="99"/>
    <w:qFormat/>
    <w:rsid w:val="008F1FB0"/>
    <w:rPr>
      <w:rFonts w:ascii="Verdana" w:eastAsia="Calibri" w:hAnsi="Verdana"/>
      <w:szCs w:val="20"/>
    </w:rPr>
  </w:style>
  <w:style w:type="paragraph" w:customStyle="1" w:styleId="quote2">
    <w:name w:val="quote2"/>
    <w:basedOn w:val="Normal"/>
    <w:uiPriority w:val="99"/>
    <w:qFormat/>
    <w:rsid w:val="008F1FB0"/>
    <w:rPr>
      <w:rFonts w:ascii="Verdana" w:eastAsia="Calibri" w:hAnsi="Verdana"/>
      <w:szCs w:val="20"/>
    </w:rPr>
  </w:style>
  <w:style w:type="character" w:customStyle="1" w:styleId="copystyle">
    <w:name w:val="copystyle"/>
    <w:rsid w:val="008F1FB0"/>
  </w:style>
  <w:style w:type="paragraph" w:customStyle="1" w:styleId="BlockTitle10">
    <w:name w:val="Block Title #1"/>
    <w:basedOn w:val="Heading1"/>
    <w:qFormat/>
    <w:rsid w:val="008F1FB0"/>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8F1FB0"/>
    <w:rPr>
      <w:rFonts w:ascii="Arial" w:hAnsi="Arial" w:cs="Arial"/>
      <w:b/>
      <w:bCs/>
      <w:kern w:val="32"/>
      <w:sz w:val="24"/>
      <w:szCs w:val="24"/>
      <w:lang w:val="en-US" w:eastAsia="en-US" w:bidi="ar-SA"/>
    </w:rPr>
  </w:style>
  <w:style w:type="character" w:customStyle="1" w:styleId="ReadUnderline">
    <w:name w:val="Read Underline"/>
    <w:rsid w:val="008F1FB0"/>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F1FB0"/>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8F1FB0"/>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8F1FB0"/>
    <w:rPr>
      <w:rFonts w:eastAsia="Times New Roman"/>
      <w:sz w:val="18"/>
    </w:rPr>
  </w:style>
  <w:style w:type="paragraph" w:customStyle="1" w:styleId="F4">
    <w:name w:val="F4"/>
    <w:basedOn w:val="Normal"/>
    <w:link w:val="F4Char"/>
    <w:qFormat/>
    <w:rsid w:val="008F1FB0"/>
    <w:pPr>
      <w:ind w:left="288" w:right="288"/>
    </w:pPr>
    <w:rPr>
      <w:rFonts w:eastAsia="Times New Roman"/>
      <w:szCs w:val="20"/>
      <w:u w:val="single"/>
    </w:rPr>
  </w:style>
  <w:style w:type="character" w:customStyle="1" w:styleId="F4Char">
    <w:name w:val="F4 Char"/>
    <w:link w:val="F4"/>
    <w:rsid w:val="008F1FB0"/>
    <w:rPr>
      <w:rFonts w:ascii="Calibri" w:eastAsia="Times New Roman" w:hAnsi="Calibri" w:cs="Calibri"/>
      <w:sz w:val="22"/>
      <w:szCs w:val="20"/>
      <w:u w:val="single"/>
    </w:rPr>
  </w:style>
  <w:style w:type="paragraph" w:customStyle="1" w:styleId="StyleCARD">
    <w:name w:val="Style CARD +"/>
    <w:basedOn w:val="Normal"/>
    <w:link w:val="StyleCARDChar"/>
    <w:qFormat/>
    <w:rsid w:val="008F1FB0"/>
    <w:pPr>
      <w:ind w:left="300" w:right="288"/>
    </w:pPr>
    <w:rPr>
      <w:rFonts w:eastAsia="Times New Roman"/>
      <w:szCs w:val="20"/>
    </w:rPr>
  </w:style>
  <w:style w:type="character" w:customStyle="1" w:styleId="StyleCARDChar">
    <w:name w:val="Style CARD + Char"/>
    <w:link w:val="StyleCARD"/>
    <w:rsid w:val="008F1FB0"/>
    <w:rPr>
      <w:rFonts w:ascii="Calibri" w:eastAsia="Times New Roman" w:hAnsi="Calibri" w:cs="Calibri"/>
      <w:sz w:val="22"/>
      <w:szCs w:val="20"/>
    </w:rPr>
  </w:style>
  <w:style w:type="character" w:customStyle="1" w:styleId="noiconheadline">
    <w:name w:val="noicon_headline"/>
    <w:rsid w:val="008F1FB0"/>
  </w:style>
  <w:style w:type="character" w:customStyle="1" w:styleId="BlockTitleCharChar">
    <w:name w:val="Block Title Char Char"/>
    <w:rsid w:val="008F1FB0"/>
    <w:rPr>
      <w:rFonts w:ascii="Georgia" w:hAnsi="Georgia" w:cs="Arial"/>
      <w:b/>
      <w:bCs/>
      <w:kern w:val="32"/>
      <w:sz w:val="28"/>
      <w:szCs w:val="32"/>
      <w:lang w:val="en-US" w:eastAsia="en-US" w:bidi="ar-SA"/>
    </w:rPr>
  </w:style>
  <w:style w:type="paragraph" w:styleId="MacroText">
    <w:name w:val="macro"/>
    <w:link w:val="MacroTextChar"/>
    <w:rsid w:val="008F1FB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F1FB0"/>
    <w:rPr>
      <w:rFonts w:ascii="Courier New" w:eastAsia="Times New Roman" w:hAnsi="Courier New" w:cs="Courier New"/>
      <w:sz w:val="20"/>
      <w:szCs w:val="20"/>
    </w:rPr>
  </w:style>
  <w:style w:type="character" w:customStyle="1" w:styleId="pp1">
    <w:name w:val="pp1"/>
    <w:rsid w:val="008F1FB0"/>
    <w:rPr>
      <w:rFonts w:ascii="Times New Roman" w:hAnsi="Times New Roman" w:cs="Times New Roman" w:hint="default"/>
      <w:i w:val="0"/>
      <w:iCs w:val="0"/>
      <w:smallCaps w:val="0"/>
      <w:sz w:val="30"/>
      <w:szCs w:val="30"/>
    </w:rPr>
  </w:style>
  <w:style w:type="character" w:customStyle="1" w:styleId="prbodytext1">
    <w:name w:val="pr_bodytext1"/>
    <w:rsid w:val="008F1FB0"/>
    <w:rPr>
      <w:rFonts w:ascii="Arial" w:hAnsi="Arial" w:cs="Arial" w:hint="default"/>
      <w:sz w:val="20"/>
      <w:szCs w:val="20"/>
    </w:rPr>
  </w:style>
  <w:style w:type="character" w:customStyle="1" w:styleId="marrontitulobig">
    <w:name w:val="marron_titulo_big"/>
    <w:rsid w:val="008F1FB0"/>
  </w:style>
  <w:style w:type="character" w:customStyle="1" w:styleId="articlehead">
    <w:name w:val="articlehead"/>
    <w:rsid w:val="008F1FB0"/>
  </w:style>
  <w:style w:type="character" w:customStyle="1" w:styleId="lead">
    <w:name w:val="lead"/>
    <w:rsid w:val="008F1FB0"/>
  </w:style>
  <w:style w:type="character" w:customStyle="1" w:styleId="manchettebig2">
    <w:name w:val="manchettebig2"/>
    <w:rsid w:val="008F1FB0"/>
  </w:style>
  <w:style w:type="character" w:customStyle="1" w:styleId="blue3">
    <w:name w:val="blue3"/>
    <w:rsid w:val="008F1FB0"/>
  </w:style>
  <w:style w:type="paragraph" w:customStyle="1" w:styleId="issuedetails">
    <w:name w:val="issue_details"/>
    <w:basedOn w:val="Normal"/>
    <w:uiPriority w:val="99"/>
    <w:qFormat/>
    <w:rsid w:val="008F1FB0"/>
    <w:pPr>
      <w:spacing w:before="100" w:beforeAutospacing="1" w:after="100" w:afterAutospacing="1"/>
    </w:pPr>
    <w:rPr>
      <w:rFonts w:eastAsia="Times New Roman"/>
    </w:rPr>
  </w:style>
  <w:style w:type="character" w:customStyle="1" w:styleId="over-title">
    <w:name w:val="over-title"/>
    <w:rsid w:val="008F1FB0"/>
  </w:style>
  <w:style w:type="character" w:customStyle="1" w:styleId="contentheader">
    <w:name w:val="contentheader"/>
    <w:rsid w:val="008F1FB0"/>
  </w:style>
  <w:style w:type="paragraph" w:customStyle="1" w:styleId="TxBrp2">
    <w:name w:val="TxBr_p2"/>
    <w:basedOn w:val="Normal"/>
    <w:qFormat/>
    <w:rsid w:val="008F1FB0"/>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8F1FB0"/>
    <w:rPr>
      <w:rFonts w:eastAsia="SimSun"/>
      <w:szCs w:val="24"/>
      <w:lang w:val="en-US" w:eastAsia="zh-CN" w:bidi="ar-SA"/>
    </w:rPr>
  </w:style>
  <w:style w:type="character" w:customStyle="1" w:styleId="tagscharchar0">
    <w:name w:val="tagscharchar"/>
    <w:rsid w:val="008F1FB0"/>
  </w:style>
  <w:style w:type="character" w:customStyle="1" w:styleId="FontStyle13">
    <w:name w:val="Font Style13"/>
    <w:uiPriority w:val="99"/>
    <w:rsid w:val="008F1FB0"/>
    <w:rPr>
      <w:rFonts w:ascii="Times New Roman" w:hAnsi="Times New Roman" w:cs="Times New Roman"/>
      <w:sz w:val="18"/>
      <w:szCs w:val="18"/>
    </w:rPr>
  </w:style>
  <w:style w:type="character" w:customStyle="1" w:styleId="FontStyle14">
    <w:name w:val="Font Style14"/>
    <w:uiPriority w:val="99"/>
    <w:rsid w:val="008F1FB0"/>
    <w:rPr>
      <w:rFonts w:ascii="Times New Roman" w:hAnsi="Times New Roman" w:cs="Times New Roman"/>
      <w:i/>
      <w:iCs/>
      <w:sz w:val="18"/>
      <w:szCs w:val="18"/>
    </w:rPr>
  </w:style>
  <w:style w:type="character" w:customStyle="1" w:styleId="FontStyle15">
    <w:name w:val="Font Style15"/>
    <w:uiPriority w:val="99"/>
    <w:rsid w:val="008F1FB0"/>
    <w:rPr>
      <w:rFonts w:ascii="Times New Roman" w:hAnsi="Times New Roman" w:cs="Times New Roman"/>
      <w:b/>
      <w:bCs/>
      <w:sz w:val="18"/>
      <w:szCs w:val="18"/>
    </w:rPr>
  </w:style>
  <w:style w:type="character" w:customStyle="1" w:styleId="FontStyle16">
    <w:name w:val="Font Style16"/>
    <w:uiPriority w:val="99"/>
    <w:rsid w:val="008F1FB0"/>
    <w:rPr>
      <w:rFonts w:ascii="Times New Roman" w:hAnsi="Times New Roman" w:cs="Times New Roman"/>
      <w:b/>
      <w:bCs/>
      <w:spacing w:val="-20"/>
      <w:sz w:val="16"/>
      <w:szCs w:val="16"/>
    </w:rPr>
  </w:style>
  <w:style w:type="character" w:customStyle="1" w:styleId="FontStyle17">
    <w:name w:val="Font Style17"/>
    <w:uiPriority w:val="99"/>
    <w:rsid w:val="008F1FB0"/>
    <w:rPr>
      <w:rFonts w:ascii="Times New Roman" w:hAnsi="Times New Roman" w:cs="Times New Roman"/>
      <w:b/>
      <w:bCs/>
      <w:sz w:val="10"/>
      <w:szCs w:val="10"/>
    </w:rPr>
  </w:style>
  <w:style w:type="character" w:customStyle="1" w:styleId="in-widget">
    <w:name w:val="in-widget"/>
    <w:rsid w:val="008F1FB0"/>
  </w:style>
  <w:style w:type="paragraph" w:customStyle="1" w:styleId="bodycopyindent">
    <w:name w:val="bodycopyindent"/>
    <w:basedOn w:val="Normal"/>
    <w:uiPriority w:val="99"/>
    <w:qFormat/>
    <w:rsid w:val="008F1FB0"/>
    <w:pPr>
      <w:spacing w:before="100" w:beforeAutospacing="1" w:after="100" w:afterAutospacing="1"/>
    </w:pPr>
    <w:rPr>
      <w:rFonts w:eastAsia="Times New Roman"/>
    </w:rPr>
  </w:style>
  <w:style w:type="character" w:customStyle="1" w:styleId="copyright">
    <w:name w:val="copyright"/>
    <w:rsid w:val="008F1FB0"/>
  </w:style>
  <w:style w:type="character" w:customStyle="1" w:styleId="spanstyle">
    <w:name w:val="spanstyle"/>
    <w:rsid w:val="008F1FB0"/>
  </w:style>
  <w:style w:type="paragraph" w:customStyle="1" w:styleId="tussenkop">
    <w:name w:val="tussenkop"/>
    <w:basedOn w:val="Normal"/>
    <w:uiPriority w:val="99"/>
    <w:qFormat/>
    <w:rsid w:val="008F1FB0"/>
    <w:pPr>
      <w:spacing w:before="100" w:beforeAutospacing="1" w:after="100" w:afterAutospacing="1"/>
    </w:pPr>
    <w:rPr>
      <w:rFonts w:eastAsia="Times New Roman"/>
    </w:rPr>
  </w:style>
  <w:style w:type="character" w:customStyle="1" w:styleId="docnumbertitle">
    <w:name w:val="doc_number_title"/>
    <w:basedOn w:val="DefaultParagraphFont"/>
    <w:rsid w:val="008F1FB0"/>
  </w:style>
  <w:style w:type="paragraph" w:customStyle="1" w:styleId="Style6">
    <w:name w:val="Style6"/>
    <w:basedOn w:val="Normal"/>
    <w:link w:val="Style6Char"/>
    <w:autoRedefine/>
    <w:qFormat/>
    <w:rsid w:val="008F1FB0"/>
    <w:rPr>
      <w:b/>
    </w:rPr>
  </w:style>
  <w:style w:type="character" w:customStyle="1" w:styleId="Style6Char">
    <w:name w:val="Style6 Char"/>
    <w:basedOn w:val="DefaultParagraphFont"/>
    <w:link w:val="Style6"/>
    <w:rsid w:val="008F1FB0"/>
    <w:rPr>
      <w:rFonts w:ascii="Calibri" w:hAnsi="Calibri" w:cs="Calibri"/>
      <w:b/>
      <w:sz w:val="22"/>
    </w:rPr>
  </w:style>
  <w:style w:type="paragraph" w:customStyle="1" w:styleId="Style11">
    <w:name w:val="Style11"/>
    <w:basedOn w:val="Normal"/>
    <w:link w:val="Style11Char"/>
    <w:qFormat/>
    <w:rsid w:val="008F1FB0"/>
    <w:rPr>
      <w:rFonts w:asciiTheme="minorHAnsi" w:hAnsiTheme="minorHAnsi" w:cstheme="minorBidi"/>
      <w:b/>
      <w:sz w:val="24"/>
      <w:u w:val="thick"/>
    </w:rPr>
  </w:style>
  <w:style w:type="paragraph" w:customStyle="1" w:styleId="Style12">
    <w:name w:val="Style12"/>
    <w:basedOn w:val="Normal"/>
    <w:link w:val="Style12Char"/>
    <w:qFormat/>
    <w:rsid w:val="008F1FB0"/>
    <w:rPr>
      <w:rFonts w:asciiTheme="minorHAnsi" w:hAnsiTheme="minorHAnsi" w:cstheme="minorBidi"/>
      <w:b/>
      <w:sz w:val="24"/>
      <w:u w:val="thick"/>
    </w:rPr>
  </w:style>
  <w:style w:type="character" w:customStyle="1" w:styleId="StyleUnderlineChar9ptBorderSinglesolidlineAuto0">
    <w:name w:val="Style Underline Char + 9 pt Border: : (Single solid line Auto  0..."/>
    <w:basedOn w:val="DefaultParagraphFont"/>
    <w:rsid w:val="008F1FB0"/>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F1FB0"/>
    <w:rPr>
      <w:rFonts w:asciiTheme="minorHAnsi" w:hAnsiTheme="minorHAnsi" w:cstheme="minorBid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F1FB0"/>
    <w:rPr>
      <w:rFonts w:asciiTheme="minorHAnsi" w:hAnsiTheme="minorHAnsi" w:cstheme="minorBidi"/>
      <w:b/>
      <w:sz w:val="24"/>
      <w:u w:val="single"/>
    </w:rPr>
  </w:style>
  <w:style w:type="character" w:customStyle="1" w:styleId="StyleStyleBoldUnderlineIntenseEmphasisUnderlineapple-style-s">
    <w:name w:val="Style Style Bold UnderlineIntense EmphasisUnderlineapple-style-s..."/>
    <w:basedOn w:val="DefaultParagraphFont"/>
    <w:rsid w:val="008F1FB0"/>
    <w:rPr>
      <w:b w:val="0"/>
      <w:bCs w:val="0"/>
      <w:sz w:val="22"/>
      <w:u w:val="single"/>
      <w:bdr w:val="none" w:sz="0" w:space="0" w:color="auto"/>
    </w:rPr>
  </w:style>
  <w:style w:type="paragraph" w:customStyle="1" w:styleId="Cardd">
    <w:name w:val="Cardd"/>
    <w:basedOn w:val="Normal"/>
    <w:uiPriority w:val="4"/>
    <w:qFormat/>
    <w:rsid w:val="008F1FB0"/>
    <w:pPr>
      <w:ind w:left="288" w:right="288"/>
    </w:pPr>
  </w:style>
  <w:style w:type="character" w:customStyle="1" w:styleId="erasure">
    <w:name w:val="erasure"/>
    <w:rsid w:val="008F1FB0"/>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8F1FB0"/>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8F1FB0"/>
    <w:rPr>
      <w:rFonts w:ascii="Consolas" w:hAnsi="Consolas" w:cs="Consolas"/>
      <w:sz w:val="20"/>
      <w:szCs w:val="20"/>
    </w:rPr>
  </w:style>
  <w:style w:type="paragraph" w:customStyle="1" w:styleId="Tagline0">
    <w:name w:val="Tagline"/>
    <w:basedOn w:val="Normal"/>
    <w:link w:val="TaglineChar"/>
    <w:qFormat/>
    <w:rsid w:val="008F1FB0"/>
    <w:pPr>
      <w:spacing w:line="256" w:lineRule="auto"/>
    </w:pPr>
    <w:rPr>
      <w:b/>
      <w:sz w:val="26"/>
    </w:rPr>
  </w:style>
  <w:style w:type="paragraph" w:customStyle="1" w:styleId="StyleHeading3BlockLatinBodyCalibri">
    <w:name w:val="Style Heading 3Block + (Latin) +Body (Calibri)"/>
    <w:basedOn w:val="Heading3"/>
    <w:rsid w:val="008F1FB0"/>
    <w:rPr>
      <w:caps/>
    </w:rPr>
  </w:style>
  <w:style w:type="paragraph" w:customStyle="1" w:styleId="StyleHeading4Tagheading2Heading2Char2CharHeading2Char1">
    <w:name w:val="Style Heading 4Tagheading 2Heading 2 Char2 CharHeading 2 Char1 ..."/>
    <w:basedOn w:val="Heading4"/>
    <w:rsid w:val="008F1FB0"/>
    <w:rPr>
      <w:iCs/>
    </w:rPr>
  </w:style>
  <w:style w:type="character" w:customStyle="1" w:styleId="StyleStyleBoldUnderlineIntenseEmphasisUnderlineStyleapple-s1">
    <w:name w:val="Style Style Bold UnderlineIntense EmphasisUnderlineStyleapple-s...1"/>
    <w:basedOn w:val="DefaultParagraphFont"/>
    <w:rsid w:val="008F1FB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8F1FB0"/>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8F1FB0"/>
    <w:pPr>
      <w:ind w:left="720"/>
      <w:contextualSpacing/>
    </w:pPr>
  </w:style>
  <w:style w:type="character" w:customStyle="1" w:styleId="arial11">
    <w:name w:val="arial_11"/>
    <w:basedOn w:val="DefaultParagraphFont"/>
    <w:rsid w:val="008F1FB0"/>
  </w:style>
  <w:style w:type="character" w:customStyle="1" w:styleId="articleauthor">
    <w:name w:val="articleauthor"/>
    <w:basedOn w:val="DefaultParagraphFont"/>
    <w:rsid w:val="008F1FB0"/>
  </w:style>
  <w:style w:type="character" w:customStyle="1" w:styleId="article-date">
    <w:name w:val="article-date"/>
    <w:basedOn w:val="DefaultParagraphFont"/>
    <w:rsid w:val="008F1FB0"/>
  </w:style>
  <w:style w:type="character" w:customStyle="1" w:styleId="bodysubtoc">
    <w:name w:val="bodysubtoc"/>
    <w:basedOn w:val="DefaultParagraphFont"/>
    <w:rsid w:val="008F1FB0"/>
  </w:style>
  <w:style w:type="character" w:customStyle="1" w:styleId="lefttitlesmaller">
    <w:name w:val="lefttitlesmaller"/>
    <w:basedOn w:val="DefaultParagraphFont"/>
    <w:rsid w:val="008F1FB0"/>
  </w:style>
  <w:style w:type="character" w:customStyle="1" w:styleId="mb">
    <w:name w:val="mb"/>
    <w:basedOn w:val="DefaultParagraphFont"/>
    <w:rsid w:val="008F1FB0"/>
  </w:style>
  <w:style w:type="character" w:customStyle="1" w:styleId="field-content">
    <w:name w:val="field-content"/>
    <w:basedOn w:val="DefaultParagraphFont"/>
    <w:rsid w:val="008F1FB0"/>
  </w:style>
  <w:style w:type="character" w:customStyle="1" w:styleId="submitted-date">
    <w:name w:val="submitted-date"/>
    <w:basedOn w:val="DefaultParagraphFont"/>
    <w:rsid w:val="008F1FB0"/>
  </w:style>
  <w:style w:type="character" w:customStyle="1" w:styleId="submitted-time">
    <w:name w:val="submitted-time"/>
    <w:basedOn w:val="DefaultParagraphFont"/>
    <w:rsid w:val="008F1FB0"/>
  </w:style>
  <w:style w:type="paragraph" w:customStyle="1" w:styleId="date-comments">
    <w:name w:val="date-comments"/>
    <w:basedOn w:val="Normal"/>
    <w:uiPriority w:val="99"/>
    <w:qFormat/>
    <w:rsid w:val="008F1FB0"/>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8F1FB0"/>
    <w:pPr>
      <w:spacing w:line="181" w:lineRule="atLeast"/>
    </w:pPr>
    <w:rPr>
      <w:rFonts w:ascii="Sabon LT Std" w:eastAsia="MS Mincho" w:hAnsi="Sabon LT Std"/>
      <w:color w:val="auto"/>
      <w:sz w:val="20"/>
    </w:rPr>
  </w:style>
  <w:style w:type="character" w:customStyle="1" w:styleId="A2">
    <w:name w:val="A2"/>
    <w:uiPriority w:val="99"/>
    <w:rsid w:val="008F1FB0"/>
    <w:rPr>
      <w:rFonts w:cs="Sabon LT Std"/>
      <w:color w:val="000000"/>
      <w:sz w:val="15"/>
      <w:szCs w:val="15"/>
    </w:rPr>
  </w:style>
  <w:style w:type="paragraph" w:customStyle="1" w:styleId="Pa15">
    <w:name w:val="Pa15"/>
    <w:basedOn w:val="Default"/>
    <w:next w:val="Default"/>
    <w:uiPriority w:val="99"/>
    <w:qFormat/>
    <w:rsid w:val="008F1FB0"/>
    <w:pPr>
      <w:spacing w:line="241" w:lineRule="atLeast"/>
    </w:pPr>
    <w:rPr>
      <w:rFonts w:ascii="Sabon LT Std" w:eastAsia="MS Mincho" w:hAnsi="Sabon LT Std"/>
      <w:color w:val="auto"/>
      <w:sz w:val="20"/>
    </w:rPr>
  </w:style>
  <w:style w:type="character" w:customStyle="1" w:styleId="searchword">
    <w:name w:val="searchword"/>
    <w:basedOn w:val="DefaultParagraphFont"/>
    <w:rsid w:val="008F1FB0"/>
  </w:style>
  <w:style w:type="character" w:customStyle="1" w:styleId="meta-prep">
    <w:name w:val="meta-prep"/>
    <w:basedOn w:val="DefaultParagraphFont"/>
    <w:rsid w:val="008F1FB0"/>
  </w:style>
  <w:style w:type="character" w:customStyle="1" w:styleId="entry-date">
    <w:name w:val="entry-date"/>
    <w:basedOn w:val="DefaultParagraphFont"/>
    <w:rsid w:val="008F1FB0"/>
  </w:style>
  <w:style w:type="paragraph" w:customStyle="1" w:styleId="Shrink6">
    <w:name w:val="Shrink 6"/>
    <w:basedOn w:val="Normal"/>
    <w:uiPriority w:val="99"/>
    <w:qFormat/>
    <w:rsid w:val="008F1FB0"/>
    <w:rPr>
      <w:rFonts w:eastAsia="Calibri"/>
      <w:sz w:val="12"/>
    </w:rPr>
  </w:style>
  <w:style w:type="paragraph" w:customStyle="1" w:styleId="HeaderCharCharCharCharCharCharCharCha">
    <w:name w:val="Header Char Char Char Char Char Char Char Cha"/>
    <w:aliases w:val="Char Char Char Cha"/>
    <w:basedOn w:val="Normal"/>
    <w:qFormat/>
    <w:rsid w:val="008F1FB0"/>
    <w:pPr>
      <w:spacing w:before="100" w:beforeAutospacing="1" w:after="100" w:afterAutospacing="1"/>
    </w:pPr>
    <w:rPr>
      <w:rFonts w:eastAsia="Times New Roman"/>
    </w:rPr>
  </w:style>
  <w:style w:type="character" w:customStyle="1" w:styleId="CiteReal0">
    <w:name w:val="CiteReal"/>
    <w:uiPriority w:val="1"/>
    <w:qFormat/>
    <w:rsid w:val="008F1FB0"/>
    <w:rPr>
      <w:rFonts w:ascii="Arial" w:hAnsi="Arial"/>
      <w:b/>
      <w:sz w:val="24"/>
      <w:u w:val="single"/>
    </w:rPr>
  </w:style>
  <w:style w:type="paragraph" w:customStyle="1" w:styleId="10ptfont">
    <w:name w:val="10pt font"/>
    <w:basedOn w:val="Normal"/>
    <w:link w:val="10ptfontChar"/>
    <w:autoRedefine/>
    <w:rsid w:val="008F1FB0"/>
    <w:rPr>
      <w:rFonts w:eastAsia="Times New Roman"/>
    </w:rPr>
  </w:style>
  <w:style w:type="character" w:customStyle="1" w:styleId="10ptfontChar">
    <w:name w:val="10pt font Char"/>
    <w:link w:val="10ptfont"/>
    <w:rsid w:val="008F1FB0"/>
    <w:rPr>
      <w:rFonts w:ascii="Calibri" w:eastAsia="Times New Roman" w:hAnsi="Calibri" w:cs="Calibri"/>
      <w:sz w:val="22"/>
    </w:rPr>
  </w:style>
  <w:style w:type="character" w:customStyle="1" w:styleId="HIGHLIGHT1">
    <w:name w:val="HIGHLIGHT"/>
    <w:uiPriority w:val="1"/>
    <w:qFormat/>
    <w:rsid w:val="008F1FB0"/>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8F1FB0"/>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8F1FB0"/>
    <w:pPr>
      <w:suppressAutoHyphens/>
      <w:spacing w:before="280" w:after="280"/>
    </w:pPr>
    <w:rPr>
      <w:color w:val="000000"/>
    </w:rPr>
  </w:style>
  <w:style w:type="character" w:customStyle="1" w:styleId="StyleIntenseReferenceGaramond">
    <w:name w:val="Style Intense Reference + Garamond"/>
    <w:rsid w:val="008F1FB0"/>
    <w:rPr>
      <w:rFonts w:ascii="Garamond" w:hAnsi="Garamond"/>
      <w:bCs/>
      <w:color w:val="auto"/>
      <w:spacing w:val="5"/>
      <w:sz w:val="20"/>
      <w:u w:val="single"/>
    </w:rPr>
  </w:style>
  <w:style w:type="character" w:customStyle="1" w:styleId="StyleIntenseReferenceGaramondBold">
    <w:name w:val="Style Intense Reference + Garamond Bold"/>
    <w:rsid w:val="008F1FB0"/>
    <w:rPr>
      <w:rFonts w:ascii="Garamond" w:hAnsi="Garamond"/>
      <w:b/>
      <w:bCs/>
      <w:color w:val="auto"/>
      <w:spacing w:val="5"/>
      <w:sz w:val="20"/>
      <w:u w:val="single"/>
    </w:rPr>
  </w:style>
  <w:style w:type="character" w:customStyle="1" w:styleId="newstime">
    <w:name w:val="newstime"/>
    <w:basedOn w:val="DefaultParagraphFont"/>
    <w:rsid w:val="008F1FB0"/>
  </w:style>
  <w:style w:type="character" w:customStyle="1" w:styleId="IntenseReference1">
    <w:name w:val="Intense Reference1"/>
    <w:qFormat/>
    <w:rsid w:val="008F1FB0"/>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8F1FB0"/>
    <w:rPr>
      <w:rFonts w:ascii="Garamond" w:hAnsi="Garamond"/>
      <w:b/>
      <w:sz w:val="24"/>
      <w:szCs w:val="26"/>
      <w:bdr w:val="none" w:sz="0" w:space="0" w:color="auto"/>
      <w:shd w:val="clear" w:color="auto" w:fill="FFFF00"/>
    </w:rPr>
  </w:style>
  <w:style w:type="character" w:customStyle="1" w:styleId="ilad1">
    <w:name w:val="il_ad1"/>
    <w:rsid w:val="008F1FB0"/>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8F1FB0"/>
    <w:rPr>
      <w:sz w:val="24"/>
      <w:szCs w:val="24"/>
      <w:u w:val="thick"/>
      <w:lang w:val="en-US" w:eastAsia="en-US" w:bidi="ar-SA"/>
    </w:rPr>
  </w:style>
  <w:style w:type="character" w:customStyle="1" w:styleId="Underline21">
    <w:name w:val="Underline 2"/>
    <w:basedOn w:val="DefaultParagraphFont"/>
    <w:uiPriority w:val="1"/>
    <w:qFormat/>
    <w:rsid w:val="008F1FB0"/>
    <w:rPr>
      <w:b/>
      <w:u w:val="single"/>
    </w:rPr>
  </w:style>
  <w:style w:type="paragraph" w:customStyle="1" w:styleId="first">
    <w:name w:val="first"/>
    <w:basedOn w:val="Normal"/>
    <w:uiPriority w:val="99"/>
    <w:qFormat/>
    <w:rsid w:val="008F1FB0"/>
    <w:pPr>
      <w:spacing w:before="100" w:beforeAutospacing="1" w:after="100" w:afterAutospacing="1"/>
    </w:pPr>
    <w:rPr>
      <w:rFonts w:eastAsia="Times New Roman"/>
      <w:sz w:val="24"/>
    </w:rPr>
  </w:style>
  <w:style w:type="character" w:customStyle="1" w:styleId="tx">
    <w:name w:val="tx"/>
    <w:basedOn w:val="DefaultParagraphFont"/>
    <w:rsid w:val="008F1FB0"/>
  </w:style>
  <w:style w:type="character" w:customStyle="1" w:styleId="oneclick-link">
    <w:name w:val="oneclick-link"/>
    <w:basedOn w:val="DefaultParagraphFont"/>
    <w:rsid w:val="008F1FB0"/>
  </w:style>
  <w:style w:type="paragraph" w:customStyle="1" w:styleId="StyleHeading4TagsmalltextBigcardbodyNormalTagNotBold">
    <w:name w:val="Style Heading 4Tagsmall textBig cardbodyNormal Tag + Not Bold"/>
    <w:basedOn w:val="Heading4"/>
    <w:uiPriority w:val="99"/>
    <w:qFormat/>
    <w:rsid w:val="008F1FB0"/>
    <w:rPr>
      <w:bCs w:val="0"/>
    </w:rPr>
  </w:style>
  <w:style w:type="character" w:customStyle="1" w:styleId="BlockHeadingsCharCharChar">
    <w:name w:val="Block Headings Char Char Char"/>
    <w:locked/>
    <w:rsid w:val="008F1FB0"/>
  </w:style>
  <w:style w:type="paragraph" w:customStyle="1" w:styleId="BlockHeadingsCharChar">
    <w:name w:val="Block Headings Char Char"/>
    <w:basedOn w:val="Normal"/>
    <w:qFormat/>
    <w:rsid w:val="008F1FB0"/>
  </w:style>
  <w:style w:type="character" w:customStyle="1" w:styleId="CitesCharCharCharChar">
    <w:name w:val="Cites Char Char Char Char"/>
    <w:locked/>
    <w:rsid w:val="008F1FB0"/>
  </w:style>
  <w:style w:type="character" w:customStyle="1" w:styleId="TagsChar1CharChar">
    <w:name w:val="Tags Char1 Char Char"/>
    <w:locked/>
    <w:rsid w:val="008F1FB0"/>
  </w:style>
  <w:style w:type="paragraph" w:customStyle="1" w:styleId="TagsChar1Char">
    <w:name w:val="Tags Char1 Char"/>
    <w:basedOn w:val="Normal"/>
    <w:qFormat/>
    <w:rsid w:val="008F1FB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F1FB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F1FB0"/>
  </w:style>
  <w:style w:type="character" w:customStyle="1" w:styleId="CardsFont6ptCharCharChar">
    <w:name w:val="Cards + Font: 6 pt Char Char Char"/>
    <w:locked/>
    <w:rsid w:val="008F1FB0"/>
  </w:style>
  <w:style w:type="character" w:customStyle="1" w:styleId="CardsUnderlineChar">
    <w:name w:val="Cards + Underline Char"/>
    <w:locked/>
    <w:rsid w:val="008F1FB0"/>
  </w:style>
  <w:style w:type="paragraph" w:customStyle="1" w:styleId="CardsUnderline">
    <w:name w:val="Cards + Underline"/>
    <w:basedOn w:val="Normal"/>
    <w:next w:val="Style3"/>
    <w:qFormat/>
    <w:rsid w:val="008F1FB0"/>
  </w:style>
  <w:style w:type="paragraph" w:customStyle="1" w:styleId="StyleNormalWebNormalWebChar1CharNormalWebCharCharC">
    <w:name w:val="Style Normal (Web)Normal (Web) Char1 CharNormal (Web) Char Char C..."/>
    <w:basedOn w:val="Title"/>
    <w:uiPriority w:val="99"/>
    <w:qFormat/>
    <w:rsid w:val="008F1FB0"/>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8F1FB0"/>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8F1FB0"/>
    <w:rPr>
      <w:bCs w:val="0"/>
      <w:caps/>
    </w:rPr>
  </w:style>
  <w:style w:type="paragraph" w:customStyle="1" w:styleId="Blocktitle3">
    <w:name w:val="Block title"/>
    <w:basedOn w:val="Heading1"/>
    <w:next w:val="Debate-EmphasizedText-F5"/>
    <w:autoRedefine/>
    <w:uiPriority w:val="99"/>
    <w:qFormat/>
    <w:rsid w:val="008F1FB0"/>
    <w:rPr>
      <w:bCs w:val="0"/>
      <w:caps/>
    </w:rPr>
  </w:style>
  <w:style w:type="paragraph" w:customStyle="1" w:styleId="SmallCite">
    <w:name w:val="Small Cite"/>
    <w:basedOn w:val="Normal"/>
    <w:next w:val="BlockHeading1"/>
    <w:uiPriority w:val="99"/>
    <w:qFormat/>
    <w:rsid w:val="008F1FB0"/>
  </w:style>
  <w:style w:type="paragraph" w:customStyle="1" w:styleId="links1">
    <w:name w:val="links1"/>
    <w:basedOn w:val="Normal"/>
    <w:uiPriority w:val="99"/>
    <w:qFormat/>
    <w:rsid w:val="008F1FB0"/>
  </w:style>
  <w:style w:type="paragraph" w:customStyle="1" w:styleId="endtext">
    <w:name w:val="endtext"/>
    <w:basedOn w:val="Normal"/>
    <w:next w:val="CardTag"/>
    <w:uiPriority w:val="99"/>
    <w:qFormat/>
    <w:rsid w:val="008F1FB0"/>
  </w:style>
  <w:style w:type="paragraph" w:customStyle="1" w:styleId="g">
    <w:name w:val="g"/>
    <w:basedOn w:val="Normal"/>
    <w:next w:val="Paste"/>
    <w:uiPriority w:val="99"/>
    <w:qFormat/>
    <w:rsid w:val="008F1FB0"/>
  </w:style>
  <w:style w:type="paragraph" w:customStyle="1" w:styleId="Repeatheader">
    <w:name w:val="Repeat header"/>
    <w:basedOn w:val="Normal"/>
    <w:next w:val="noindent"/>
    <w:autoRedefine/>
    <w:uiPriority w:val="99"/>
    <w:qFormat/>
    <w:rsid w:val="008F1FB0"/>
  </w:style>
  <w:style w:type="paragraph" w:customStyle="1" w:styleId="StyleCardNotUnderlined8pt">
    <w:name w:val="Style Card Not Underlined + 8 pt"/>
    <w:basedOn w:val="Debate-CardTextUnderlined-F3"/>
    <w:next w:val="endtext"/>
    <w:uiPriority w:val="99"/>
    <w:qFormat/>
    <w:rsid w:val="008F1FB0"/>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8F1FB0"/>
    <w:pPr>
      <w:spacing w:line="240" w:lineRule="auto"/>
      <w:contextualSpacing w:val="0"/>
    </w:pPr>
    <w:rPr>
      <w:sz w:val="22"/>
      <w:u w:val="none"/>
    </w:rPr>
  </w:style>
  <w:style w:type="paragraph" w:customStyle="1" w:styleId="CardNotUnderlinedFinal">
    <w:name w:val="Card Not Underlined Final"/>
    <w:next w:val="g"/>
    <w:uiPriority w:val="99"/>
    <w:qFormat/>
    <w:rsid w:val="008F1FB0"/>
    <w:pPr>
      <w:spacing w:after="160" w:line="259" w:lineRule="auto"/>
    </w:pPr>
    <w:rPr>
      <w:rFonts w:eastAsiaTheme="minorHAnsi"/>
      <w:sz w:val="22"/>
      <w:szCs w:val="22"/>
    </w:rPr>
  </w:style>
  <w:style w:type="paragraph" w:customStyle="1" w:styleId="Numbering">
    <w:name w:val="Numbering"/>
    <w:basedOn w:val="Normal"/>
    <w:next w:val="Normal"/>
    <w:uiPriority w:val="99"/>
    <w:qFormat/>
    <w:rsid w:val="008F1FB0"/>
  </w:style>
  <w:style w:type="paragraph" w:customStyle="1" w:styleId="Un-IndexedHeading">
    <w:name w:val="Un-Indexed Heading"/>
    <w:basedOn w:val="Heading1"/>
    <w:next w:val="Normal"/>
    <w:uiPriority w:val="99"/>
    <w:qFormat/>
    <w:rsid w:val="008F1FB0"/>
    <w:rPr>
      <w:bCs w:val="0"/>
      <w:caps/>
    </w:rPr>
  </w:style>
  <w:style w:type="paragraph" w:customStyle="1" w:styleId="Circle">
    <w:name w:val="Circle"/>
    <w:basedOn w:val="Normal"/>
    <w:next w:val="Normal"/>
    <w:uiPriority w:val="99"/>
    <w:qFormat/>
    <w:rsid w:val="008F1FB0"/>
  </w:style>
  <w:style w:type="paragraph" w:customStyle="1" w:styleId="PageHeader">
    <w:name w:val="Page Header"/>
    <w:basedOn w:val="Normal"/>
    <w:next w:val="CardNotUnderlined3"/>
    <w:link w:val="PageHeaderChar"/>
    <w:uiPriority w:val="99"/>
    <w:qFormat/>
    <w:rsid w:val="008F1FB0"/>
  </w:style>
  <w:style w:type="paragraph" w:customStyle="1" w:styleId="IndentedLettering">
    <w:name w:val="Indented Lettering"/>
    <w:basedOn w:val="Small"/>
    <w:next w:val="Normal"/>
    <w:uiPriority w:val="99"/>
    <w:qFormat/>
    <w:rsid w:val="008F1FB0"/>
    <w:pPr>
      <w:spacing w:after="0" w:line="240" w:lineRule="auto"/>
    </w:pPr>
    <w:rPr>
      <w:rFonts w:eastAsiaTheme="minorHAnsi"/>
      <w:color w:val="auto"/>
      <w:sz w:val="22"/>
    </w:rPr>
  </w:style>
  <w:style w:type="paragraph" w:customStyle="1" w:styleId="Lettering">
    <w:name w:val="Lettering"/>
    <w:basedOn w:val="Small"/>
    <w:next w:val="Normal"/>
    <w:uiPriority w:val="99"/>
    <w:qFormat/>
    <w:rsid w:val="008F1FB0"/>
    <w:pPr>
      <w:spacing w:after="0" w:line="240" w:lineRule="auto"/>
    </w:pPr>
    <w:rPr>
      <w:rFonts w:eastAsiaTheme="minorHAnsi"/>
      <w:color w:val="auto"/>
      <w:sz w:val="22"/>
    </w:rPr>
  </w:style>
  <w:style w:type="paragraph" w:customStyle="1" w:styleId="FileName">
    <w:name w:val="File Name"/>
    <w:basedOn w:val="Normal"/>
    <w:next w:val="Normal"/>
    <w:uiPriority w:val="99"/>
    <w:qFormat/>
    <w:rsid w:val="008F1FB0"/>
  </w:style>
  <w:style w:type="paragraph" w:customStyle="1" w:styleId="Pagination">
    <w:name w:val="Pagination"/>
    <w:basedOn w:val="Normal"/>
    <w:next w:val="Normal"/>
    <w:uiPriority w:val="99"/>
    <w:qFormat/>
    <w:rsid w:val="008F1FB0"/>
  </w:style>
  <w:style w:type="paragraph" w:customStyle="1" w:styleId="IndentedNumbering">
    <w:name w:val="Indented Numbering"/>
    <w:basedOn w:val="CardNotUnderlinedFinal"/>
    <w:next w:val="Normal"/>
    <w:uiPriority w:val="99"/>
    <w:qFormat/>
    <w:rsid w:val="008F1FB0"/>
  </w:style>
  <w:style w:type="paragraph" w:customStyle="1" w:styleId="CardContinued1">
    <w:name w:val="Card Continued 1"/>
    <w:basedOn w:val="Normal"/>
    <w:next w:val="Normal"/>
    <w:uiPriority w:val="99"/>
    <w:qFormat/>
    <w:rsid w:val="008F1FB0"/>
  </w:style>
  <w:style w:type="paragraph" w:customStyle="1" w:styleId="CardContinued2">
    <w:name w:val="Card Continued 2"/>
    <w:basedOn w:val="Circle"/>
    <w:next w:val="Normal"/>
    <w:uiPriority w:val="99"/>
    <w:qFormat/>
    <w:rsid w:val="008F1FB0"/>
  </w:style>
  <w:style w:type="paragraph" w:customStyle="1" w:styleId="Clearformatting">
    <w:name w:val="Clear formatting"/>
    <w:basedOn w:val="Normal"/>
    <w:next w:val="IndentedLettering"/>
    <w:uiPriority w:val="99"/>
    <w:qFormat/>
    <w:rsid w:val="008F1FB0"/>
  </w:style>
  <w:style w:type="paragraph" w:customStyle="1" w:styleId="SmallCardText">
    <w:name w:val="Small Card Text"/>
    <w:basedOn w:val="Lettering"/>
    <w:next w:val="FileName"/>
    <w:uiPriority w:val="99"/>
    <w:qFormat/>
    <w:rsid w:val="008F1FB0"/>
  </w:style>
  <w:style w:type="paragraph" w:customStyle="1" w:styleId="TAGFONT">
    <w:name w:val="TAG FONT"/>
    <w:basedOn w:val="Normal"/>
    <w:next w:val="Pagination"/>
    <w:autoRedefine/>
    <w:uiPriority w:val="99"/>
    <w:qFormat/>
    <w:rsid w:val="008F1FB0"/>
  </w:style>
  <w:style w:type="paragraph" w:customStyle="1" w:styleId="8point">
    <w:name w:val="8 point"/>
    <w:basedOn w:val="Normal"/>
    <w:next w:val="fullstory"/>
    <w:qFormat/>
    <w:rsid w:val="008F1FB0"/>
  </w:style>
  <w:style w:type="paragraph" w:customStyle="1" w:styleId="citationunderline">
    <w:name w:val="citation/underline"/>
    <w:autoRedefine/>
    <w:qFormat/>
    <w:rsid w:val="008F1FB0"/>
    <w:pPr>
      <w:spacing w:after="200" w:line="276" w:lineRule="auto"/>
    </w:pPr>
    <w:rPr>
      <w:rFonts w:eastAsiaTheme="minorHAnsi"/>
      <w:sz w:val="22"/>
      <w:szCs w:val="22"/>
    </w:rPr>
  </w:style>
  <w:style w:type="paragraph" w:customStyle="1" w:styleId="Style60">
    <w:name w:val="Style 6"/>
    <w:next w:val="8point"/>
    <w:uiPriority w:val="99"/>
    <w:qFormat/>
    <w:rsid w:val="008F1FB0"/>
    <w:pPr>
      <w:spacing w:after="200" w:line="276" w:lineRule="auto"/>
    </w:pPr>
    <w:rPr>
      <w:rFonts w:eastAsiaTheme="minorHAnsi"/>
      <w:sz w:val="22"/>
      <w:szCs w:val="22"/>
    </w:rPr>
  </w:style>
  <w:style w:type="character" w:customStyle="1" w:styleId="DateCitesAuthorCharChar">
    <w:name w:val="DateCitesAuthor Char Char"/>
    <w:locked/>
    <w:rsid w:val="008F1FB0"/>
  </w:style>
  <w:style w:type="paragraph" w:customStyle="1" w:styleId="DateCitesAuthorChar">
    <w:name w:val="DateCitesAuthor Char"/>
    <w:basedOn w:val="Normal"/>
    <w:next w:val="Minimize"/>
    <w:qFormat/>
    <w:rsid w:val="008F1FB0"/>
  </w:style>
  <w:style w:type="paragraph" w:customStyle="1" w:styleId="articlebodynormaltext">
    <w:name w:val="articlebody_normaltext"/>
    <w:basedOn w:val="Normal"/>
    <w:next w:val="Citation-Complete"/>
    <w:uiPriority w:val="99"/>
    <w:qFormat/>
    <w:rsid w:val="008F1FB0"/>
  </w:style>
  <w:style w:type="paragraph" w:customStyle="1" w:styleId="targetcaption">
    <w:name w:val="targetcaption"/>
    <w:basedOn w:val="Normal"/>
    <w:next w:val="2909F619802848F09E01365C32F34654"/>
    <w:uiPriority w:val="99"/>
    <w:qFormat/>
    <w:rsid w:val="008F1FB0"/>
  </w:style>
  <w:style w:type="paragraph" w:customStyle="1" w:styleId="Index">
    <w:name w:val="Index"/>
    <w:basedOn w:val="Normal"/>
    <w:next w:val="western"/>
    <w:uiPriority w:val="99"/>
    <w:qFormat/>
    <w:rsid w:val="008F1FB0"/>
  </w:style>
  <w:style w:type="paragraph" w:customStyle="1" w:styleId="boldness">
    <w:name w:val="boldness"/>
    <w:basedOn w:val="Normal"/>
    <w:next w:val="TagCite"/>
    <w:uiPriority w:val="99"/>
    <w:qFormat/>
    <w:rsid w:val="008F1FB0"/>
  </w:style>
  <w:style w:type="character" w:customStyle="1" w:styleId="UnderlineCardChar0">
    <w:name w:val="UnderlineCard Char"/>
    <w:locked/>
    <w:rsid w:val="008F1FB0"/>
  </w:style>
  <w:style w:type="paragraph" w:customStyle="1" w:styleId="UnderlineCard0">
    <w:name w:val="UnderlineCard"/>
    <w:basedOn w:val="Heading4"/>
    <w:next w:val="CM6"/>
    <w:qFormat/>
    <w:rsid w:val="008F1FB0"/>
    <w:rPr>
      <w:bCs w:val="0"/>
    </w:rPr>
  </w:style>
  <w:style w:type="paragraph" w:customStyle="1" w:styleId="CM21">
    <w:name w:val="CM21"/>
    <w:basedOn w:val="Normal"/>
    <w:uiPriority w:val="99"/>
    <w:qFormat/>
    <w:rsid w:val="008F1FB0"/>
  </w:style>
  <w:style w:type="paragraph" w:customStyle="1" w:styleId="Pa10">
    <w:name w:val="Pa10"/>
    <w:basedOn w:val="Normal"/>
    <w:uiPriority w:val="99"/>
    <w:qFormat/>
    <w:rsid w:val="008F1FB0"/>
  </w:style>
  <w:style w:type="paragraph" w:customStyle="1" w:styleId="Pa31">
    <w:name w:val="Pa3+1"/>
    <w:basedOn w:val="Normal"/>
    <w:uiPriority w:val="99"/>
    <w:qFormat/>
    <w:rsid w:val="008F1FB0"/>
  </w:style>
  <w:style w:type="paragraph" w:customStyle="1" w:styleId="Pa1">
    <w:name w:val="Pa1"/>
    <w:basedOn w:val="Normal"/>
    <w:uiPriority w:val="99"/>
    <w:qFormat/>
    <w:rsid w:val="008F1FB0"/>
  </w:style>
  <w:style w:type="character" w:customStyle="1" w:styleId="CardUpSize-LightChar">
    <w:name w:val="CardUpSize - Light Char"/>
    <w:basedOn w:val="DefaultParagraphFont"/>
    <w:locked/>
    <w:rsid w:val="008F1FB0"/>
  </w:style>
  <w:style w:type="paragraph" w:customStyle="1" w:styleId="CardUpSize-Light">
    <w:name w:val="CardUpSize - Light"/>
    <w:basedOn w:val="Normal"/>
    <w:next w:val="Pa2"/>
    <w:qFormat/>
    <w:rsid w:val="008F1FB0"/>
  </w:style>
  <w:style w:type="character" w:customStyle="1" w:styleId="CiteCardUpSize-HeavyChar">
    <w:name w:val="Cite // CardUpSize - Heavy Char"/>
    <w:basedOn w:val="DefaultParagraphFont"/>
    <w:locked/>
    <w:rsid w:val="008F1FB0"/>
  </w:style>
  <w:style w:type="paragraph" w:customStyle="1" w:styleId="CiteCardUpSize-Heavy">
    <w:name w:val="Cite // CardUpSize - Heavy"/>
    <w:basedOn w:val="Normal"/>
    <w:next w:val="H4Tag"/>
    <w:qFormat/>
    <w:rsid w:val="008F1FB0"/>
  </w:style>
  <w:style w:type="character" w:customStyle="1" w:styleId="UnderlineCharCharCharCharCharCharCharChar">
    <w:name w:val="Underline Char Char Char Char Char Char Char Char"/>
    <w:basedOn w:val="DefaultParagraphFont"/>
    <w:locked/>
    <w:rsid w:val="008F1FB0"/>
  </w:style>
  <w:style w:type="paragraph" w:customStyle="1" w:styleId="UnderlineCharCharCharCharCharCharChar">
    <w:name w:val="Underline Char Char Char Char Char Char Char"/>
    <w:basedOn w:val="Normal"/>
    <w:qFormat/>
    <w:rsid w:val="008F1FB0"/>
  </w:style>
  <w:style w:type="character" w:customStyle="1" w:styleId="SmalltextCharCharCharChar0">
    <w:name w:val="Small text Char Char Char Char"/>
    <w:basedOn w:val="DefaultParagraphFont"/>
    <w:locked/>
    <w:rsid w:val="008F1FB0"/>
  </w:style>
  <w:style w:type="paragraph" w:customStyle="1" w:styleId="SmalltextCharCharChar0">
    <w:name w:val="Small text Char Char Char"/>
    <w:basedOn w:val="Normal"/>
    <w:next w:val="Analytics"/>
    <w:qFormat/>
    <w:rsid w:val="008F1FB0"/>
  </w:style>
  <w:style w:type="paragraph" w:customStyle="1" w:styleId="Textbody">
    <w:name w:val="Text body"/>
    <w:basedOn w:val="SmalltextCharCharChar0"/>
    <w:next w:val="WW-Default"/>
    <w:uiPriority w:val="99"/>
    <w:qFormat/>
    <w:rsid w:val="008F1FB0"/>
  </w:style>
  <w:style w:type="paragraph" w:customStyle="1" w:styleId="Default1">
    <w:name w:val="Default1"/>
    <w:basedOn w:val="Normal"/>
    <w:uiPriority w:val="99"/>
    <w:qFormat/>
    <w:rsid w:val="008F1FB0"/>
  </w:style>
  <w:style w:type="paragraph" w:customStyle="1" w:styleId="NFAPWPheader">
    <w:name w:val="NFAP WP header"/>
    <w:basedOn w:val="Normal"/>
    <w:uiPriority w:val="99"/>
    <w:qFormat/>
    <w:rsid w:val="008F1FB0"/>
  </w:style>
  <w:style w:type="character" w:customStyle="1" w:styleId="CiteCharCharChar">
    <w:name w:val="Cite Char Char Char"/>
    <w:locked/>
    <w:rsid w:val="008F1FB0"/>
  </w:style>
  <w:style w:type="paragraph" w:customStyle="1" w:styleId="CiteCharChar">
    <w:name w:val="Cite Char Char"/>
    <w:basedOn w:val="Normal"/>
    <w:next w:val="Normal"/>
    <w:qFormat/>
    <w:rsid w:val="008F1FB0"/>
  </w:style>
  <w:style w:type="paragraph" w:customStyle="1" w:styleId="CiteCardCharChar">
    <w:name w:val="Cite_Card Char Char"/>
    <w:autoRedefine/>
    <w:uiPriority w:val="99"/>
    <w:qFormat/>
    <w:rsid w:val="008F1FB0"/>
    <w:pPr>
      <w:spacing w:after="200" w:line="276" w:lineRule="auto"/>
    </w:pPr>
    <w:rPr>
      <w:rFonts w:eastAsiaTheme="minorHAnsi"/>
      <w:sz w:val="22"/>
      <w:szCs w:val="22"/>
    </w:rPr>
  </w:style>
  <w:style w:type="character" w:customStyle="1" w:styleId="CiteCardCharCharCharChar">
    <w:name w:val="Cite_Card Char Char Char Char"/>
    <w:locked/>
    <w:rsid w:val="008F1FB0"/>
  </w:style>
  <w:style w:type="paragraph" w:customStyle="1" w:styleId="CiteCardCharCharChar">
    <w:name w:val="Cite_Card Char Char Char"/>
    <w:qFormat/>
    <w:rsid w:val="008F1FB0"/>
    <w:pPr>
      <w:spacing w:after="200" w:line="276" w:lineRule="auto"/>
    </w:pPr>
    <w:rPr>
      <w:rFonts w:eastAsiaTheme="minorHAnsi"/>
      <w:sz w:val="22"/>
      <w:szCs w:val="22"/>
    </w:rPr>
  </w:style>
  <w:style w:type="paragraph" w:customStyle="1" w:styleId="heading">
    <w:name w:val="heading"/>
    <w:basedOn w:val="Normal"/>
    <w:qFormat/>
    <w:rsid w:val="008F1FB0"/>
  </w:style>
  <w:style w:type="character" w:customStyle="1" w:styleId="LittleChar">
    <w:name w:val="Little Char"/>
    <w:locked/>
    <w:rsid w:val="008F1FB0"/>
  </w:style>
  <w:style w:type="character" w:customStyle="1" w:styleId="DebateHeaderChar">
    <w:name w:val="Debate Header Char"/>
    <w:locked/>
    <w:rsid w:val="008F1FB0"/>
  </w:style>
  <w:style w:type="character" w:customStyle="1" w:styleId="UnhighlightedChar">
    <w:name w:val="Unhighlighted Char"/>
    <w:locked/>
    <w:rsid w:val="008F1FB0"/>
  </w:style>
  <w:style w:type="paragraph" w:customStyle="1" w:styleId="Unhighlighted">
    <w:name w:val="Unhighlighted"/>
    <w:basedOn w:val="Normal"/>
    <w:next w:val="TagCite2"/>
    <w:autoRedefine/>
    <w:qFormat/>
    <w:rsid w:val="008F1FB0"/>
  </w:style>
  <w:style w:type="character" w:customStyle="1" w:styleId="StylecardUnderlineChar">
    <w:name w:val="Style card + Underline Char"/>
    <w:locked/>
    <w:rsid w:val="008F1FB0"/>
  </w:style>
  <w:style w:type="paragraph" w:customStyle="1" w:styleId="StylecardUnderline">
    <w:name w:val="Style card + Underline"/>
    <w:basedOn w:val="CiteSpacing"/>
    <w:next w:val="Unhighlighted"/>
    <w:qFormat/>
    <w:rsid w:val="008F1FB0"/>
  </w:style>
  <w:style w:type="paragraph" w:customStyle="1" w:styleId="TagF3">
    <w:name w:val="Tag (F3)"/>
    <w:uiPriority w:val="99"/>
    <w:qFormat/>
    <w:rsid w:val="008F1FB0"/>
    <w:pPr>
      <w:spacing w:after="200" w:line="276" w:lineRule="auto"/>
    </w:pPr>
    <w:rPr>
      <w:rFonts w:eastAsiaTheme="minorHAnsi"/>
      <w:sz w:val="22"/>
      <w:szCs w:val="22"/>
    </w:rPr>
  </w:style>
  <w:style w:type="paragraph" w:customStyle="1" w:styleId="style14">
    <w:name w:val="style14"/>
    <w:basedOn w:val="Normal"/>
    <w:next w:val="cites"/>
    <w:uiPriority w:val="99"/>
    <w:qFormat/>
    <w:rsid w:val="008F1FB0"/>
  </w:style>
  <w:style w:type="paragraph" w:customStyle="1" w:styleId="CardTagCite1Char">
    <w:name w:val="Card Tag + Cite #1 Char"/>
    <w:basedOn w:val="Normal"/>
    <w:uiPriority w:val="99"/>
    <w:qFormat/>
    <w:rsid w:val="008F1FB0"/>
  </w:style>
  <w:style w:type="paragraph" w:customStyle="1" w:styleId="articlebody">
    <w:name w:val="articlebody"/>
    <w:basedOn w:val="Normal"/>
    <w:next w:val="i1"/>
    <w:uiPriority w:val="99"/>
    <w:qFormat/>
    <w:rsid w:val="008F1FB0"/>
  </w:style>
  <w:style w:type="character" w:customStyle="1" w:styleId="CiteCardCharCharCharCharCharCharCharChar">
    <w:name w:val="Cite_Card Char Char Char Char Char Char Char Char"/>
    <w:locked/>
    <w:rsid w:val="008F1FB0"/>
  </w:style>
  <w:style w:type="paragraph" w:customStyle="1" w:styleId="CiteCardCharCharCharCharCharCharChar">
    <w:name w:val="Cite_Card Char Char Char Char Char Char Char"/>
    <w:next w:val="CardTagCite1Char"/>
    <w:autoRedefine/>
    <w:qFormat/>
    <w:rsid w:val="008F1FB0"/>
    <w:pPr>
      <w:spacing w:after="200" w:line="276" w:lineRule="auto"/>
    </w:pPr>
    <w:rPr>
      <w:rFonts w:eastAsiaTheme="minorHAnsi"/>
      <w:sz w:val="22"/>
      <w:szCs w:val="22"/>
    </w:rPr>
  </w:style>
  <w:style w:type="paragraph" w:customStyle="1" w:styleId="foldie">
    <w:name w:val="foldie"/>
    <w:next w:val="HotRoute0"/>
    <w:uiPriority w:val="99"/>
    <w:qFormat/>
    <w:rsid w:val="008F1FB0"/>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8F1FB0"/>
  </w:style>
  <w:style w:type="character" w:customStyle="1" w:styleId="CiteNormalChar">
    <w:name w:val="Cite Normal Char"/>
    <w:locked/>
    <w:rsid w:val="008F1FB0"/>
  </w:style>
  <w:style w:type="paragraph" w:customStyle="1" w:styleId="StyleNormalWeb10pt">
    <w:name w:val="Style Normal (Web) + 10 pt"/>
    <w:basedOn w:val="Title"/>
    <w:next w:val="Boldunderline1"/>
    <w:uiPriority w:val="99"/>
    <w:qFormat/>
    <w:rsid w:val="008F1FB0"/>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8F1FB0"/>
  </w:style>
  <w:style w:type="paragraph" w:customStyle="1" w:styleId="card0">
    <w:name w:val="%card"/>
    <w:basedOn w:val="Normal"/>
    <w:next w:val="BLOCKTITLE0"/>
    <w:qFormat/>
    <w:rsid w:val="008F1FB0"/>
  </w:style>
  <w:style w:type="paragraph" w:customStyle="1" w:styleId="p1">
    <w:name w:val="p1"/>
    <w:basedOn w:val="Normal"/>
    <w:next w:val="BlockHeadings"/>
    <w:uiPriority w:val="99"/>
    <w:qFormat/>
    <w:rsid w:val="008F1FB0"/>
  </w:style>
  <w:style w:type="character" w:customStyle="1" w:styleId="UnunderlinedTextChar">
    <w:name w:val="Ununderlined Text Char"/>
    <w:locked/>
    <w:rsid w:val="008F1FB0"/>
  </w:style>
  <w:style w:type="paragraph" w:customStyle="1" w:styleId="UnunderlinedText">
    <w:name w:val="Ununderlined Text"/>
    <w:basedOn w:val="Normal"/>
    <w:next w:val="card0"/>
    <w:autoRedefine/>
    <w:qFormat/>
    <w:rsid w:val="008F1FB0"/>
  </w:style>
  <w:style w:type="character" w:customStyle="1" w:styleId="ReallyfuckingsmallCharCharCharChar">
    <w:name w:val="Really fucking small Char Char Char Char"/>
    <w:locked/>
    <w:rsid w:val="008F1FB0"/>
  </w:style>
  <w:style w:type="paragraph" w:customStyle="1" w:styleId="ReallyfuckingsmallCharCharChar">
    <w:name w:val="Really fucking small Char Char Char"/>
    <w:basedOn w:val="Normal"/>
    <w:next w:val="NoSpacing"/>
    <w:qFormat/>
    <w:rsid w:val="008F1FB0"/>
  </w:style>
  <w:style w:type="character" w:customStyle="1" w:styleId="CardDownx1Char">
    <w:name w:val="CardDown x1 Char"/>
    <w:locked/>
    <w:rsid w:val="008F1FB0"/>
  </w:style>
  <w:style w:type="paragraph" w:customStyle="1" w:styleId="CardDownx1">
    <w:name w:val="CardDown x1"/>
    <w:basedOn w:val="Normal"/>
    <w:next w:val="Regular"/>
    <w:qFormat/>
    <w:rsid w:val="008F1FB0"/>
  </w:style>
  <w:style w:type="paragraph" w:customStyle="1" w:styleId="CardDownx15">
    <w:name w:val="CardDown x1.5"/>
    <w:basedOn w:val="Normal"/>
    <w:uiPriority w:val="99"/>
    <w:qFormat/>
    <w:rsid w:val="008F1FB0"/>
  </w:style>
  <w:style w:type="paragraph" w:customStyle="1" w:styleId="CiteTag">
    <w:name w:val="Cite/Tag"/>
    <w:basedOn w:val="Normal"/>
    <w:uiPriority w:val="99"/>
    <w:qFormat/>
    <w:rsid w:val="008F1FB0"/>
  </w:style>
  <w:style w:type="paragraph" w:customStyle="1" w:styleId="Heading5SizeDown">
    <w:name w:val="Heading 5 Size Down"/>
    <w:basedOn w:val="Normal"/>
    <w:autoRedefine/>
    <w:uiPriority w:val="99"/>
    <w:qFormat/>
    <w:rsid w:val="008F1FB0"/>
  </w:style>
  <w:style w:type="character" w:customStyle="1" w:styleId="StyleStyleArialNarrow9ptLeft-075ArialNarrowChar">
    <w:name w:val="Style Style Arial Narrow 9 pt Left:  -0.75&quot; + Arial Narrow Char"/>
    <w:locked/>
    <w:rsid w:val="008F1FB0"/>
  </w:style>
  <w:style w:type="paragraph" w:customStyle="1" w:styleId="StyleStyleArialNarrow9ptLeft-075ArialNarrow">
    <w:name w:val="Style Style Arial Narrow 9 pt Left:  -0.75&quot; + Arial Narrow"/>
    <w:basedOn w:val="Normal"/>
    <w:next w:val="Heading5SizeDown"/>
    <w:qFormat/>
    <w:rsid w:val="008F1FB0"/>
  </w:style>
  <w:style w:type="character" w:customStyle="1" w:styleId="StyleStyleCardTextLeft-075Right0Char">
    <w:name w:val="Style Style Card Text + Left:  -0.75&quot; + Right:  0&quot; Char"/>
    <w:locked/>
    <w:rsid w:val="008F1FB0"/>
  </w:style>
  <w:style w:type="paragraph" w:customStyle="1" w:styleId="StyleStyleCardTextLeft-075Right0">
    <w:name w:val="Style Style Card Text + Left:  -0.75&quot; + Right:  0&quot;"/>
    <w:basedOn w:val="Normal"/>
    <w:next w:val="evidencetext"/>
    <w:autoRedefine/>
    <w:qFormat/>
    <w:rsid w:val="008F1FB0"/>
  </w:style>
  <w:style w:type="paragraph" w:customStyle="1" w:styleId="ecxmsonormal">
    <w:name w:val="ecxmsonormal"/>
    <w:basedOn w:val="Normal"/>
    <w:uiPriority w:val="99"/>
    <w:qFormat/>
    <w:rsid w:val="008F1FB0"/>
  </w:style>
  <w:style w:type="character" w:customStyle="1" w:styleId="DebateUnderlineBoldChar">
    <w:name w:val="Debate Underline Bold Char"/>
    <w:locked/>
    <w:rsid w:val="008F1FB0"/>
  </w:style>
  <w:style w:type="paragraph" w:customStyle="1" w:styleId="DebateUnderlineBold">
    <w:name w:val="Debate Underline Bold"/>
    <w:basedOn w:val="Cardtext4"/>
    <w:uiPriority w:val="99"/>
    <w:qFormat/>
    <w:rsid w:val="008F1FB0"/>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8F1FB0"/>
  </w:style>
  <w:style w:type="paragraph" w:customStyle="1" w:styleId="StyleArialNarrow12ptBoldLeft-075">
    <w:name w:val="Style Arial Narrow 12 pt Bold Left:  -0.75&quot;"/>
    <w:basedOn w:val="Normal"/>
    <w:next w:val="ecxmsonormal"/>
    <w:qFormat/>
    <w:rsid w:val="008F1FB0"/>
  </w:style>
  <w:style w:type="character" w:customStyle="1" w:styleId="StyleStyleevidencetextBorderSinglesolidlineAuto05Char">
    <w:name w:val="Style Style evidence text + Border: : (Single solid line Auto  0.5 ... Char"/>
    <w:locked/>
    <w:rsid w:val="008F1FB0"/>
  </w:style>
  <w:style w:type="paragraph" w:customStyle="1" w:styleId="StyleStyleevidencetextBorderSinglesolidlineAuto05">
    <w:name w:val="Style Style evidence text + Border: : (Single solid line Auto  0.5 ..."/>
    <w:basedOn w:val="Normal"/>
    <w:next w:val="DebateUnderlineBold"/>
    <w:qFormat/>
    <w:rsid w:val="008F1FB0"/>
  </w:style>
  <w:style w:type="paragraph" w:customStyle="1" w:styleId="CiteCharCharCharChar">
    <w:name w:val="Cite Char Char Char Char"/>
    <w:basedOn w:val="Normal"/>
    <w:next w:val="Normal"/>
    <w:uiPriority w:val="99"/>
    <w:qFormat/>
    <w:rsid w:val="008F1FB0"/>
  </w:style>
  <w:style w:type="character" w:customStyle="1" w:styleId="UnderliningCharChar1CharCharChar">
    <w:name w:val="Underlining Char Char1 Char Char Char"/>
    <w:locked/>
    <w:rsid w:val="008F1FB0"/>
  </w:style>
  <w:style w:type="paragraph" w:customStyle="1" w:styleId="UnderliningCharChar1CharChar">
    <w:name w:val="Underlining Char Char1 Char Char"/>
    <w:basedOn w:val="Normal"/>
    <w:next w:val="Normal"/>
    <w:qFormat/>
    <w:rsid w:val="008F1FB0"/>
  </w:style>
  <w:style w:type="paragraph" w:customStyle="1" w:styleId="CiteCharCharCharCharChar">
    <w:name w:val="Cite Char Char Char Char Char"/>
    <w:basedOn w:val="Normal"/>
    <w:next w:val="Normal"/>
    <w:qFormat/>
    <w:rsid w:val="008F1FB0"/>
  </w:style>
  <w:style w:type="character" w:customStyle="1" w:styleId="UnderliningCharCharChar">
    <w:name w:val="Underlining Char Char Char"/>
    <w:locked/>
    <w:rsid w:val="008F1FB0"/>
  </w:style>
  <w:style w:type="paragraph" w:customStyle="1" w:styleId="Style120">
    <w:name w:val="Style 12"/>
    <w:uiPriority w:val="99"/>
    <w:qFormat/>
    <w:rsid w:val="008F1FB0"/>
    <w:pPr>
      <w:spacing w:after="200" w:line="276" w:lineRule="auto"/>
    </w:pPr>
    <w:rPr>
      <w:rFonts w:eastAsiaTheme="minorHAnsi"/>
      <w:sz w:val="22"/>
      <w:szCs w:val="22"/>
    </w:rPr>
  </w:style>
  <w:style w:type="paragraph" w:customStyle="1" w:styleId="Style7">
    <w:name w:val="Style 7"/>
    <w:next w:val="CiteCharCharCharCharChar"/>
    <w:uiPriority w:val="99"/>
    <w:qFormat/>
    <w:rsid w:val="008F1FB0"/>
    <w:pPr>
      <w:spacing w:after="200" w:line="276" w:lineRule="auto"/>
    </w:pPr>
    <w:rPr>
      <w:rFonts w:eastAsiaTheme="minorHAnsi"/>
      <w:sz w:val="22"/>
      <w:szCs w:val="22"/>
    </w:rPr>
  </w:style>
  <w:style w:type="paragraph" w:customStyle="1" w:styleId="Style9">
    <w:name w:val="Style 9"/>
    <w:uiPriority w:val="99"/>
    <w:qFormat/>
    <w:rsid w:val="008F1FB0"/>
    <w:pPr>
      <w:spacing w:after="200" w:line="276" w:lineRule="auto"/>
    </w:pPr>
    <w:rPr>
      <w:rFonts w:eastAsiaTheme="minorHAnsi"/>
      <w:sz w:val="22"/>
      <w:szCs w:val="22"/>
    </w:rPr>
  </w:style>
  <w:style w:type="paragraph" w:customStyle="1" w:styleId="Emphasis3">
    <w:name w:val="Emphasis3"/>
    <w:uiPriority w:val="99"/>
    <w:qFormat/>
    <w:rsid w:val="008F1FB0"/>
    <w:pPr>
      <w:spacing w:after="200" w:line="276" w:lineRule="auto"/>
    </w:pPr>
    <w:rPr>
      <w:rFonts w:eastAsiaTheme="minorHAnsi"/>
      <w:sz w:val="22"/>
      <w:szCs w:val="22"/>
    </w:rPr>
  </w:style>
  <w:style w:type="paragraph" w:customStyle="1" w:styleId="formfldssel">
    <w:name w:val="formfldssel"/>
    <w:basedOn w:val="Normal"/>
    <w:uiPriority w:val="99"/>
    <w:qFormat/>
    <w:rsid w:val="008F1FB0"/>
  </w:style>
  <w:style w:type="paragraph" w:customStyle="1" w:styleId="hpleftlk">
    <w:name w:val="hpleftlk"/>
    <w:basedOn w:val="Normal"/>
    <w:next w:val="SmallCard"/>
    <w:uiPriority w:val="99"/>
    <w:qFormat/>
    <w:rsid w:val="008F1FB0"/>
  </w:style>
  <w:style w:type="paragraph" w:customStyle="1" w:styleId="lblu">
    <w:name w:val="lblu"/>
    <w:basedOn w:val="Normal"/>
    <w:next w:val="BreifTitle"/>
    <w:uiPriority w:val="99"/>
    <w:qFormat/>
    <w:rsid w:val="008F1FB0"/>
  </w:style>
  <w:style w:type="paragraph" w:customStyle="1" w:styleId="Underlinestyle1">
    <w:name w:val="Underlinestyle"/>
    <w:basedOn w:val="Normal"/>
    <w:next w:val="Normal10pt"/>
    <w:uiPriority w:val="99"/>
    <w:qFormat/>
    <w:rsid w:val="008F1FB0"/>
  </w:style>
  <w:style w:type="paragraph" w:customStyle="1" w:styleId="OffensiveLanguage">
    <w:name w:val="Offensive Language"/>
    <w:basedOn w:val="Normal"/>
    <w:next w:val="Normal"/>
    <w:uiPriority w:val="99"/>
    <w:qFormat/>
    <w:rsid w:val="008F1FB0"/>
  </w:style>
  <w:style w:type="paragraph" w:customStyle="1" w:styleId="clearformatting0">
    <w:name w:val="clear formatting"/>
    <w:basedOn w:val="Normal"/>
    <w:next w:val="Style40"/>
    <w:uiPriority w:val="99"/>
    <w:qFormat/>
    <w:rsid w:val="008F1FB0"/>
  </w:style>
  <w:style w:type="paragraph" w:customStyle="1" w:styleId="Style18">
    <w:name w:val="Style 18"/>
    <w:next w:val="CM10"/>
    <w:uiPriority w:val="99"/>
    <w:qFormat/>
    <w:rsid w:val="008F1FB0"/>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8F1FB0"/>
  </w:style>
  <w:style w:type="character" w:styleId="BookTitle">
    <w:name w:val="Book Title"/>
    <w:basedOn w:val="DefaultParagraphFont"/>
    <w:qFormat/>
    <w:rsid w:val="008F1FB0"/>
    <w:rPr>
      <w:b/>
      <w:bCs/>
      <w:i/>
      <w:iCs/>
      <w:spacing w:val="5"/>
    </w:rPr>
  </w:style>
  <w:style w:type="character" w:customStyle="1" w:styleId="sup1">
    <w:name w:val="sup1"/>
    <w:rsid w:val="008F1FB0"/>
  </w:style>
  <w:style w:type="character" w:customStyle="1" w:styleId="pgnum1">
    <w:name w:val="pgnum1"/>
    <w:rsid w:val="008F1FB0"/>
  </w:style>
  <w:style w:type="character" w:customStyle="1" w:styleId="apple">
    <w:name w:val="apple"/>
    <w:rsid w:val="008F1FB0"/>
  </w:style>
  <w:style w:type="character" w:customStyle="1" w:styleId="inhoud">
    <w:name w:val="inhoud"/>
    <w:rsid w:val="008F1FB0"/>
  </w:style>
  <w:style w:type="character" w:customStyle="1" w:styleId="Cites-AuthorDate">
    <w:name w:val="Cites-Author/Date"/>
    <w:qFormat/>
    <w:rsid w:val="008F1FB0"/>
  </w:style>
  <w:style w:type="character" w:customStyle="1" w:styleId="StyleCardtextChar10pt">
    <w:name w:val="Style Card text Char + 10 pt"/>
    <w:rsid w:val="008F1FB0"/>
  </w:style>
  <w:style w:type="character" w:customStyle="1" w:styleId="smcaps">
    <w:name w:val="smcaps"/>
    <w:rsid w:val="008F1FB0"/>
  </w:style>
  <w:style w:type="character" w:customStyle="1" w:styleId="Style1Char2">
    <w:name w:val="Style1 Char2"/>
    <w:rsid w:val="008F1FB0"/>
  </w:style>
  <w:style w:type="character" w:customStyle="1" w:styleId="inside-head1">
    <w:name w:val="inside-head1"/>
    <w:rsid w:val="008F1FB0"/>
  </w:style>
  <w:style w:type="character" w:customStyle="1" w:styleId="datestamp1">
    <w:name w:val="datestamp1"/>
    <w:rsid w:val="008F1FB0"/>
  </w:style>
  <w:style w:type="character" w:customStyle="1" w:styleId="pagetools1">
    <w:name w:val="pagetools1"/>
    <w:rsid w:val="008F1FB0"/>
  </w:style>
  <w:style w:type="character" w:customStyle="1" w:styleId="smallredtext">
    <w:name w:val="smallredtext"/>
    <w:rsid w:val="008F1FB0"/>
  </w:style>
  <w:style w:type="character" w:customStyle="1" w:styleId="storyheading31">
    <w:name w:val="storyheading31"/>
    <w:rsid w:val="008F1FB0"/>
  </w:style>
  <w:style w:type="character" w:customStyle="1" w:styleId="storydeck31">
    <w:name w:val="storydeck31"/>
    <w:rsid w:val="008F1FB0"/>
  </w:style>
  <w:style w:type="character" w:customStyle="1" w:styleId="subtitle10">
    <w:name w:val="subtitle1"/>
    <w:rsid w:val="008F1FB0"/>
  </w:style>
  <w:style w:type="character" w:customStyle="1" w:styleId="clsbiolink">
    <w:name w:val="clsbiolink"/>
    <w:rsid w:val="008F1FB0"/>
  </w:style>
  <w:style w:type="character" w:customStyle="1" w:styleId="clssmaller">
    <w:name w:val="clssmaller"/>
    <w:rsid w:val="008F1FB0"/>
  </w:style>
  <w:style w:type="character" w:customStyle="1" w:styleId="sm1">
    <w:name w:val="sm1"/>
    <w:rsid w:val="008F1FB0"/>
  </w:style>
  <w:style w:type="character" w:customStyle="1" w:styleId="noindentChar">
    <w:name w:val="noindent Char"/>
    <w:rsid w:val="008F1FB0"/>
  </w:style>
  <w:style w:type="character" w:customStyle="1" w:styleId="SmallChar1">
    <w:name w:val="Small Char1"/>
    <w:rsid w:val="008F1FB0"/>
  </w:style>
  <w:style w:type="character" w:customStyle="1" w:styleId="fullcite0">
    <w:name w:val="fullcite"/>
    <w:rsid w:val="008F1FB0"/>
  </w:style>
  <w:style w:type="character" w:customStyle="1" w:styleId="Style9ptThickunderline">
    <w:name w:val="Style 9 pt Thick underline"/>
    <w:rsid w:val="008F1FB0"/>
  </w:style>
  <w:style w:type="character" w:customStyle="1" w:styleId="CardNotUnderlinedChar">
    <w:name w:val="Card Not Underlined Char"/>
    <w:rsid w:val="008F1FB0"/>
  </w:style>
  <w:style w:type="character" w:customStyle="1" w:styleId="IndexHeadersCharChar">
    <w:name w:val="Index Headers Char Char"/>
    <w:rsid w:val="008F1FB0"/>
  </w:style>
  <w:style w:type="character" w:customStyle="1" w:styleId="CircleChar1">
    <w:name w:val="Circle Char1"/>
    <w:rsid w:val="008F1FB0"/>
  </w:style>
  <w:style w:type="character" w:customStyle="1" w:styleId="justify">
    <w:name w:val="justify"/>
    <w:rsid w:val="008F1FB0"/>
  </w:style>
  <w:style w:type="character" w:customStyle="1" w:styleId="SmallCardTextChar">
    <w:name w:val="Small Card Text Char"/>
    <w:rsid w:val="008F1FB0"/>
  </w:style>
  <w:style w:type="character" w:customStyle="1" w:styleId="tagChar30">
    <w:name w:val="tag Char3"/>
    <w:rsid w:val="008F1FB0"/>
  </w:style>
  <w:style w:type="character" w:customStyle="1" w:styleId="awtw">
    <w:name w:val="awtw"/>
    <w:rsid w:val="008F1FB0"/>
  </w:style>
  <w:style w:type="character" w:customStyle="1" w:styleId="ld3">
    <w:name w:val="ld3"/>
    <w:rsid w:val="008F1FB0"/>
  </w:style>
  <w:style w:type="character" w:customStyle="1" w:styleId="5Notunderlined">
    <w:name w:val="5 Not underlined"/>
    <w:rsid w:val="008F1FB0"/>
  </w:style>
  <w:style w:type="character" w:customStyle="1" w:styleId="externaledithide">
    <w:name w:val="external_edit_hide"/>
    <w:rsid w:val="008F1FB0"/>
  </w:style>
  <w:style w:type="character" w:customStyle="1" w:styleId="CharacterStyle20">
    <w:name w:val="Character Style 20"/>
    <w:rsid w:val="008F1FB0"/>
  </w:style>
  <w:style w:type="character" w:customStyle="1" w:styleId="A9">
    <w:name w:val="A9"/>
    <w:uiPriority w:val="99"/>
    <w:rsid w:val="008F1FB0"/>
  </w:style>
  <w:style w:type="character" w:customStyle="1" w:styleId="centerheadlines">
    <w:name w:val="centerheadlines"/>
    <w:rsid w:val="008F1FB0"/>
  </w:style>
  <w:style w:type="character" w:customStyle="1" w:styleId="datetime">
    <w:name w:val="datetime"/>
    <w:rsid w:val="008F1FB0"/>
  </w:style>
  <w:style w:type="character" w:customStyle="1" w:styleId="info">
    <w:name w:val="info"/>
    <w:rsid w:val="008F1FB0"/>
  </w:style>
  <w:style w:type="character" w:customStyle="1" w:styleId="datestory">
    <w:name w:val="datestory"/>
    <w:rsid w:val="008F1FB0"/>
  </w:style>
  <w:style w:type="character" w:customStyle="1" w:styleId="goohl1">
    <w:name w:val="goohl1"/>
    <w:rsid w:val="008F1FB0"/>
  </w:style>
  <w:style w:type="character" w:customStyle="1" w:styleId="StyleUnderlineBorderSinglesolidlineAuto05ptLinew">
    <w:name w:val="Style Underline Border: : (Single solid line Auto  0.5 pt Line w..."/>
    <w:basedOn w:val="DefaultParagraphFont"/>
    <w:rsid w:val="008F1FB0"/>
  </w:style>
  <w:style w:type="character" w:customStyle="1" w:styleId="citeschar10">
    <w:name w:val="citeschar1"/>
    <w:basedOn w:val="DefaultParagraphFont"/>
    <w:rsid w:val="008F1FB0"/>
  </w:style>
  <w:style w:type="character" w:customStyle="1" w:styleId="cardunderlinedchar1">
    <w:name w:val="cardunderlinedchar"/>
    <w:basedOn w:val="DefaultParagraphFont"/>
    <w:rsid w:val="008F1FB0"/>
  </w:style>
  <w:style w:type="character" w:customStyle="1" w:styleId="Style1CharCharChar">
    <w:name w:val="Style1 Char Char Char"/>
    <w:locked/>
    <w:rsid w:val="008F1FB0"/>
  </w:style>
  <w:style w:type="character" w:customStyle="1" w:styleId="provider">
    <w:name w:val="provider"/>
    <w:basedOn w:val="DefaultParagraphFont"/>
    <w:rsid w:val="008F1FB0"/>
  </w:style>
  <w:style w:type="character" w:customStyle="1" w:styleId="vitstorybyline">
    <w:name w:val="vitstorybyline"/>
    <w:rsid w:val="008F1FB0"/>
  </w:style>
  <w:style w:type="character" w:customStyle="1" w:styleId="yahoobuzzbadge-form">
    <w:name w:val="yahoobuzzbadge-form"/>
    <w:rsid w:val="008F1FB0"/>
  </w:style>
  <w:style w:type="character" w:customStyle="1" w:styleId="tickerlinx">
    <w:name w:val="tickerlinx"/>
    <w:rsid w:val="008F1FB0"/>
  </w:style>
  <w:style w:type="character" w:customStyle="1" w:styleId="post-author">
    <w:name w:val="post-author"/>
    <w:rsid w:val="008F1FB0"/>
  </w:style>
  <w:style w:type="character" w:customStyle="1" w:styleId="post-timestamp">
    <w:name w:val="post-timestamp"/>
    <w:rsid w:val="008F1FB0"/>
  </w:style>
  <w:style w:type="character" w:customStyle="1" w:styleId="mw-headline">
    <w:name w:val="mw-headline"/>
    <w:rsid w:val="008F1FB0"/>
  </w:style>
  <w:style w:type="character" w:customStyle="1" w:styleId="month">
    <w:name w:val="month"/>
    <w:rsid w:val="008F1FB0"/>
  </w:style>
  <w:style w:type="character" w:customStyle="1" w:styleId="texttitlebigred">
    <w:name w:val="texttitlebigred"/>
    <w:rsid w:val="008F1FB0"/>
  </w:style>
  <w:style w:type="character" w:customStyle="1" w:styleId="subtitles">
    <w:name w:val="subtitles"/>
    <w:rsid w:val="008F1FB0"/>
  </w:style>
  <w:style w:type="character" w:customStyle="1" w:styleId="CiteCardChar1">
    <w:name w:val="Cite_Card Char1"/>
    <w:rsid w:val="008F1FB0"/>
  </w:style>
  <w:style w:type="character" w:customStyle="1" w:styleId="ptitleinside">
    <w:name w:val="p_title_inside"/>
    <w:rsid w:val="008F1FB0"/>
  </w:style>
  <w:style w:type="character" w:customStyle="1" w:styleId="paramv">
    <w:name w:val="paramv"/>
    <w:rsid w:val="008F1FB0"/>
  </w:style>
  <w:style w:type="character" w:customStyle="1" w:styleId="symbol">
    <w:name w:val="symbol"/>
    <w:rsid w:val="008F1FB0"/>
  </w:style>
  <w:style w:type="character" w:customStyle="1" w:styleId="data">
    <w:name w:val="data"/>
    <w:rsid w:val="008F1FB0"/>
  </w:style>
  <w:style w:type="character" w:customStyle="1" w:styleId="pub-date">
    <w:name w:val="pub-date"/>
    <w:rsid w:val="008F1FB0"/>
  </w:style>
  <w:style w:type="character" w:customStyle="1" w:styleId="AuthorDateF4">
    <w:name w:val="Author Date (F4)"/>
    <w:rsid w:val="008F1FB0"/>
  </w:style>
  <w:style w:type="character" w:customStyle="1" w:styleId="BoldUnderlineF6">
    <w:name w:val="Bold Underline (F6)"/>
    <w:rsid w:val="008F1FB0"/>
  </w:style>
  <w:style w:type="character" w:customStyle="1" w:styleId="grouptext">
    <w:name w:val="group_text"/>
    <w:rsid w:val="008F1FB0"/>
  </w:style>
  <w:style w:type="character" w:customStyle="1" w:styleId="authors">
    <w:name w:val="authors"/>
    <w:rsid w:val="008F1FB0"/>
  </w:style>
  <w:style w:type="character" w:customStyle="1" w:styleId="StyleArial12ptBoldItalic">
    <w:name w:val="Style Arial 12 pt Bold Italic"/>
    <w:rsid w:val="008F1FB0"/>
  </w:style>
  <w:style w:type="character" w:customStyle="1" w:styleId="verdana12grey1">
    <w:name w:val="verdana12grey1"/>
    <w:rsid w:val="008F1FB0"/>
  </w:style>
  <w:style w:type="character" w:customStyle="1" w:styleId="verdana9grey1a">
    <w:name w:val="verdana9grey1a"/>
    <w:rsid w:val="008F1FB0"/>
  </w:style>
  <w:style w:type="character" w:customStyle="1" w:styleId="nn-twttr-share-btn">
    <w:name w:val="nn-twttr-share-btn"/>
    <w:rsid w:val="008F1FB0"/>
  </w:style>
  <w:style w:type="character" w:customStyle="1" w:styleId="count">
    <w:name w:val="count"/>
    <w:rsid w:val="008F1FB0"/>
  </w:style>
  <w:style w:type="character" w:customStyle="1" w:styleId="comment-count">
    <w:name w:val="comment-count"/>
    <w:rsid w:val="008F1FB0"/>
  </w:style>
  <w:style w:type="character" w:customStyle="1" w:styleId="comment-count-text">
    <w:name w:val="comment-count-text"/>
    <w:rsid w:val="008F1FB0"/>
  </w:style>
  <w:style w:type="character" w:customStyle="1" w:styleId="lightheader">
    <w:name w:val="lightheader"/>
    <w:rsid w:val="008F1FB0"/>
  </w:style>
  <w:style w:type="character" w:customStyle="1" w:styleId="CiteCardCharCharCharCharChar">
    <w:name w:val="Cite_Card Char Char Char Char Char"/>
    <w:rsid w:val="008F1FB0"/>
  </w:style>
  <w:style w:type="character" w:customStyle="1" w:styleId="CiteCardCharCharCharCharCharChar">
    <w:name w:val="Cite_Card Char Char Char Char Char Char"/>
    <w:rsid w:val="008F1FB0"/>
  </w:style>
  <w:style w:type="character" w:customStyle="1" w:styleId="yahoobuzzbadge">
    <w:name w:val="yahoobuzzbadge"/>
    <w:rsid w:val="008F1FB0"/>
  </w:style>
  <w:style w:type="character" w:customStyle="1" w:styleId="StrongEmphasis">
    <w:name w:val="Strong Emphasis"/>
    <w:rsid w:val="008F1FB0"/>
  </w:style>
  <w:style w:type="character" w:customStyle="1" w:styleId="article-articlebody">
    <w:name w:val="article-articlebody"/>
    <w:basedOn w:val="DefaultParagraphFont"/>
    <w:rsid w:val="008F1FB0"/>
  </w:style>
  <w:style w:type="character" w:customStyle="1" w:styleId="pageheader0">
    <w:name w:val="pageheader"/>
    <w:basedOn w:val="DefaultParagraphFont"/>
    <w:rsid w:val="008F1FB0"/>
  </w:style>
  <w:style w:type="character" w:customStyle="1" w:styleId="AuthorCharChar">
    <w:name w:val="Author Char Char"/>
    <w:rsid w:val="008F1FB0"/>
  </w:style>
  <w:style w:type="character" w:customStyle="1" w:styleId="smallchar0">
    <w:name w:val="smallchar"/>
    <w:basedOn w:val="DefaultParagraphFont"/>
    <w:rsid w:val="008F1FB0"/>
  </w:style>
  <w:style w:type="character" w:customStyle="1" w:styleId="Shortcite">
    <w:name w:val="Shortcite"/>
    <w:rsid w:val="008F1FB0"/>
  </w:style>
  <w:style w:type="character" w:customStyle="1" w:styleId="Longcite">
    <w:name w:val="Longcite"/>
    <w:rsid w:val="008F1FB0"/>
  </w:style>
  <w:style w:type="character" w:customStyle="1" w:styleId="address">
    <w:name w:val="address"/>
    <w:rsid w:val="008F1FB0"/>
  </w:style>
  <w:style w:type="character" w:customStyle="1" w:styleId="NormalizationChar">
    <w:name w:val="Normalization Char"/>
    <w:rsid w:val="008F1FB0"/>
  </w:style>
  <w:style w:type="character" w:customStyle="1" w:styleId="Shrinker">
    <w:name w:val="Shrinker"/>
    <w:rsid w:val="008F1FB0"/>
  </w:style>
  <w:style w:type="character" w:customStyle="1" w:styleId="heading2char1">
    <w:name w:val="heading2char"/>
    <w:basedOn w:val="DefaultParagraphFont"/>
    <w:rsid w:val="008F1FB0"/>
  </w:style>
  <w:style w:type="character" w:customStyle="1" w:styleId="heading3char1">
    <w:name w:val="heading3char1"/>
    <w:basedOn w:val="DefaultParagraphFont"/>
    <w:rsid w:val="008F1FB0"/>
  </w:style>
  <w:style w:type="character" w:customStyle="1" w:styleId="underlinea">
    <w:name w:val="underlinea"/>
    <w:basedOn w:val="DefaultParagraphFont"/>
    <w:rsid w:val="008F1FB0"/>
  </w:style>
  <w:style w:type="character" w:customStyle="1" w:styleId="StyleUnderlineChar9pt2">
    <w:name w:val="Style Underline Char + 9 pt2"/>
    <w:rsid w:val="008F1FB0"/>
  </w:style>
  <w:style w:type="character" w:customStyle="1" w:styleId="StyleUnderlineChar9ptBold1">
    <w:name w:val="Style Underline Char + 9 pt Bold1"/>
    <w:rsid w:val="008F1FB0"/>
  </w:style>
  <w:style w:type="character" w:customStyle="1" w:styleId="FontStyle329">
    <w:name w:val="Font Style329"/>
    <w:uiPriority w:val="99"/>
    <w:rsid w:val="008F1FB0"/>
  </w:style>
  <w:style w:type="character" w:customStyle="1" w:styleId="FontStyle232">
    <w:name w:val="Font Style232"/>
    <w:uiPriority w:val="99"/>
    <w:rsid w:val="008F1FB0"/>
  </w:style>
  <w:style w:type="character" w:customStyle="1" w:styleId="MicroTextCharChar">
    <w:name w:val="MicroText Char Char"/>
    <w:rsid w:val="008F1FB0"/>
  </w:style>
  <w:style w:type="character" w:customStyle="1" w:styleId="style61">
    <w:name w:val="style6"/>
    <w:rsid w:val="008F1FB0"/>
  </w:style>
  <w:style w:type="character" w:customStyle="1" w:styleId="Title2">
    <w:name w:val="Title2"/>
    <w:basedOn w:val="DefaultParagraphFont"/>
    <w:rsid w:val="008F1FB0"/>
  </w:style>
  <w:style w:type="character" w:customStyle="1" w:styleId="pmterms2">
    <w:name w:val="pmterms2"/>
    <w:basedOn w:val="DefaultParagraphFont"/>
    <w:rsid w:val="008F1FB0"/>
  </w:style>
  <w:style w:type="character" w:customStyle="1" w:styleId="BoldandUnderlineChar1Char2CharChar">
    <w:name w:val="Bold and Underline Char1 Char2 Char Char"/>
    <w:basedOn w:val="DefaultParagraphFont"/>
    <w:rsid w:val="008F1FB0"/>
  </w:style>
  <w:style w:type="character" w:customStyle="1" w:styleId="UnderlineChar1Char1">
    <w:name w:val="Underline Char1 Char1"/>
    <w:basedOn w:val="DefaultParagraphFont"/>
    <w:rsid w:val="008F1FB0"/>
  </w:style>
  <w:style w:type="character" w:customStyle="1" w:styleId="featurecontentgray1">
    <w:name w:val="featurecontentgray1"/>
    <w:basedOn w:val="DefaultParagraphFont"/>
    <w:rsid w:val="008F1FB0"/>
  </w:style>
  <w:style w:type="character" w:customStyle="1" w:styleId="CardCharCharChar0">
    <w:name w:val="Card Char Char Char"/>
    <w:basedOn w:val="DefaultParagraphFont"/>
    <w:rsid w:val="008F1FB0"/>
  </w:style>
  <w:style w:type="character" w:customStyle="1" w:styleId="big1">
    <w:name w:val="big1"/>
    <w:basedOn w:val="DefaultParagraphFont"/>
    <w:rsid w:val="008F1FB0"/>
  </w:style>
  <w:style w:type="character" w:customStyle="1" w:styleId="articletitle1">
    <w:name w:val="articletitle1"/>
    <w:basedOn w:val="DefaultParagraphFont"/>
    <w:rsid w:val="008F1FB0"/>
  </w:style>
  <w:style w:type="character" w:customStyle="1" w:styleId="prodgeneral">
    <w:name w:val="prodgeneral"/>
    <w:basedOn w:val="DefaultParagraphFont"/>
    <w:rsid w:val="008F1FB0"/>
  </w:style>
  <w:style w:type="character" w:customStyle="1" w:styleId="Style10pt">
    <w:name w:val="Style 10 pt"/>
    <w:basedOn w:val="DefaultParagraphFont"/>
    <w:rsid w:val="008F1FB0"/>
  </w:style>
  <w:style w:type="character" w:customStyle="1" w:styleId="StyleUnderlineChar0">
    <w:name w:val="Style Underline + Char"/>
    <w:basedOn w:val="DefaultParagraphFont"/>
    <w:rsid w:val="008F1FB0"/>
  </w:style>
  <w:style w:type="character" w:customStyle="1" w:styleId="highlightChar">
    <w:name w:val="highlight Char"/>
    <w:basedOn w:val="DefaultParagraphFont"/>
    <w:rsid w:val="008F1FB0"/>
  </w:style>
  <w:style w:type="character" w:customStyle="1" w:styleId="citeChar1">
    <w:name w:val="cite Char"/>
    <w:basedOn w:val="DefaultParagraphFont"/>
    <w:rsid w:val="008F1FB0"/>
  </w:style>
  <w:style w:type="character" w:customStyle="1" w:styleId="OffensiveLanguageChar">
    <w:name w:val="Offensive Language Char"/>
    <w:rsid w:val="008F1FB0"/>
  </w:style>
  <w:style w:type="character" w:customStyle="1" w:styleId="yellowfadeinnerspan">
    <w:name w:val="yellowfadeinnerspan"/>
    <w:rsid w:val="008F1FB0"/>
  </w:style>
  <w:style w:type="character" w:customStyle="1" w:styleId="ipa">
    <w:name w:val="ipa"/>
    <w:basedOn w:val="DefaultParagraphFont"/>
    <w:rsid w:val="008F1FB0"/>
  </w:style>
  <w:style w:type="table" w:customStyle="1" w:styleId="TableGrid1">
    <w:name w:val="Table Grid1"/>
    <w:basedOn w:val="TableNormal"/>
    <w:rsid w:val="008F1FB0"/>
    <w:pPr>
      <w:spacing w:after="200" w:line="276" w:lineRule="auto"/>
    </w:pPr>
    <w:rPr>
      <w:rFonts w:eastAsiaTheme="minorHAnsi"/>
      <w:sz w:val="22"/>
      <w:szCs w:val="22"/>
    </w:rPr>
    <w:tblPr/>
  </w:style>
  <w:style w:type="character" w:customStyle="1" w:styleId="StyleciteChar">
    <w:name w:val="Style cite + Char"/>
    <w:basedOn w:val="DefaultParagraphFont"/>
    <w:rsid w:val="008F1FB0"/>
  </w:style>
  <w:style w:type="character" w:customStyle="1" w:styleId="DebateUnderlinedChar">
    <w:name w:val="Debate Underlined Char"/>
    <w:locked/>
    <w:rsid w:val="008F1FB0"/>
  </w:style>
  <w:style w:type="paragraph" w:customStyle="1" w:styleId="DebateUnderlined">
    <w:name w:val="Debate Underlined"/>
    <w:basedOn w:val="Normal"/>
    <w:next w:val="about"/>
    <w:qFormat/>
    <w:rsid w:val="008F1FB0"/>
  </w:style>
  <w:style w:type="character" w:customStyle="1" w:styleId="Card10f2Char">
    <w:name w:val="Card.10.f2 Char"/>
    <w:locked/>
    <w:rsid w:val="008F1FB0"/>
  </w:style>
  <w:style w:type="paragraph" w:customStyle="1" w:styleId="Card10f2">
    <w:name w:val="Card.10.f2"/>
    <w:basedOn w:val="Normal"/>
    <w:next w:val="thumbnail"/>
    <w:autoRedefine/>
    <w:qFormat/>
    <w:rsid w:val="008F1FB0"/>
  </w:style>
  <w:style w:type="character" w:customStyle="1" w:styleId="Bodytext5">
    <w:name w:val="Body text_"/>
    <w:basedOn w:val="DefaultParagraphFont"/>
    <w:locked/>
    <w:rsid w:val="008F1FB0"/>
    <w:rPr>
      <w:shd w:val="clear" w:color="auto" w:fill="FFFFFF"/>
    </w:rPr>
  </w:style>
  <w:style w:type="paragraph" w:customStyle="1" w:styleId="BodyText50">
    <w:name w:val="Body Text5"/>
    <w:basedOn w:val="Normal"/>
    <w:next w:val="wallacepara"/>
    <w:qFormat/>
    <w:rsid w:val="008F1FB0"/>
  </w:style>
  <w:style w:type="paragraph" w:customStyle="1" w:styleId="user">
    <w:name w:val="user"/>
    <w:basedOn w:val="Normal"/>
    <w:next w:val="morelink"/>
    <w:uiPriority w:val="99"/>
    <w:qFormat/>
    <w:rsid w:val="008F1FB0"/>
  </w:style>
  <w:style w:type="paragraph" w:customStyle="1" w:styleId="about">
    <w:name w:val="about"/>
    <w:basedOn w:val="Normal"/>
    <w:next w:val="audiolink"/>
    <w:uiPriority w:val="99"/>
    <w:qFormat/>
    <w:rsid w:val="008F1FB0"/>
  </w:style>
  <w:style w:type="paragraph" w:customStyle="1" w:styleId="t6">
    <w:name w:val="t6"/>
    <w:basedOn w:val="Normal"/>
    <w:next w:val="nav1"/>
    <w:uiPriority w:val="99"/>
    <w:qFormat/>
    <w:rsid w:val="008F1FB0"/>
  </w:style>
  <w:style w:type="paragraph" w:customStyle="1" w:styleId="thumbnail">
    <w:name w:val="thumbnail"/>
    <w:basedOn w:val="Normal"/>
    <w:next w:val="nav2"/>
    <w:uiPriority w:val="99"/>
    <w:qFormat/>
    <w:rsid w:val="008F1FB0"/>
  </w:style>
  <w:style w:type="paragraph" w:customStyle="1" w:styleId="stand-first-alone">
    <w:name w:val="stand-first-alone"/>
    <w:basedOn w:val="Normal"/>
    <w:next w:val="Pa0"/>
    <w:uiPriority w:val="99"/>
    <w:qFormat/>
    <w:rsid w:val="008F1FB0"/>
  </w:style>
  <w:style w:type="paragraph" w:customStyle="1" w:styleId="wallacepara">
    <w:name w:val="wallacepara"/>
    <w:basedOn w:val="Normal"/>
    <w:next w:val="CM45"/>
    <w:uiPriority w:val="99"/>
    <w:qFormat/>
    <w:rsid w:val="008F1FB0"/>
  </w:style>
  <w:style w:type="paragraph" w:customStyle="1" w:styleId="morelink">
    <w:name w:val="morelink"/>
    <w:basedOn w:val="Normal"/>
    <w:next w:val="CM46"/>
    <w:uiPriority w:val="99"/>
    <w:qFormat/>
    <w:rsid w:val="008F1FB0"/>
  </w:style>
  <w:style w:type="paragraph" w:customStyle="1" w:styleId="audiolink">
    <w:name w:val="audiolink"/>
    <w:basedOn w:val="Normal"/>
    <w:next w:val="F4-NormalText"/>
    <w:uiPriority w:val="99"/>
    <w:qFormat/>
    <w:rsid w:val="008F1FB0"/>
  </w:style>
  <w:style w:type="paragraph" w:customStyle="1" w:styleId="titlestyle1">
    <w:name w:val="titlestyle1"/>
    <w:basedOn w:val="Normal"/>
    <w:next w:val="FullText"/>
    <w:uiPriority w:val="99"/>
    <w:qFormat/>
    <w:rsid w:val="008F1FB0"/>
  </w:style>
  <w:style w:type="paragraph" w:customStyle="1" w:styleId="nav1">
    <w:name w:val="nav1"/>
    <w:basedOn w:val="Normal"/>
    <w:next w:val="TagLine"/>
    <w:uiPriority w:val="99"/>
    <w:qFormat/>
    <w:rsid w:val="008F1FB0"/>
  </w:style>
  <w:style w:type="paragraph" w:customStyle="1" w:styleId="nav2">
    <w:name w:val="nav2"/>
    <w:basedOn w:val="Normal"/>
    <w:uiPriority w:val="99"/>
    <w:qFormat/>
    <w:rsid w:val="008F1FB0"/>
  </w:style>
  <w:style w:type="paragraph" w:customStyle="1" w:styleId="Pa0">
    <w:name w:val="Pa0"/>
    <w:basedOn w:val="Normal"/>
    <w:uiPriority w:val="99"/>
    <w:qFormat/>
    <w:rsid w:val="008F1FB0"/>
  </w:style>
  <w:style w:type="paragraph" w:customStyle="1" w:styleId="CM45">
    <w:name w:val="CM45"/>
    <w:basedOn w:val="Normal"/>
    <w:uiPriority w:val="99"/>
    <w:qFormat/>
    <w:rsid w:val="008F1FB0"/>
  </w:style>
  <w:style w:type="paragraph" w:customStyle="1" w:styleId="CM46">
    <w:name w:val="CM46"/>
    <w:basedOn w:val="Normal"/>
    <w:uiPriority w:val="99"/>
    <w:qFormat/>
    <w:rsid w:val="008F1FB0"/>
  </w:style>
  <w:style w:type="character" w:customStyle="1" w:styleId="Heading18">
    <w:name w:val="Heading #18_"/>
    <w:basedOn w:val="DefaultParagraphFont"/>
    <w:locked/>
    <w:rsid w:val="008F1FB0"/>
  </w:style>
  <w:style w:type="paragraph" w:customStyle="1" w:styleId="Heading180">
    <w:name w:val="Heading #18"/>
    <w:basedOn w:val="Normal"/>
    <w:qFormat/>
    <w:rsid w:val="008F1FB0"/>
  </w:style>
  <w:style w:type="character" w:customStyle="1" w:styleId="Picturecaption2">
    <w:name w:val="Picture caption (2)_"/>
    <w:basedOn w:val="DefaultParagraphFont"/>
    <w:locked/>
    <w:rsid w:val="008F1FB0"/>
  </w:style>
  <w:style w:type="paragraph" w:customStyle="1" w:styleId="Picturecaption20">
    <w:name w:val="Picture caption (2)"/>
    <w:basedOn w:val="Normal"/>
    <w:qFormat/>
    <w:rsid w:val="008F1FB0"/>
  </w:style>
  <w:style w:type="character" w:customStyle="1" w:styleId="Picturecaption">
    <w:name w:val="Picture caption_"/>
    <w:basedOn w:val="DefaultParagraphFont"/>
    <w:locked/>
    <w:rsid w:val="008F1FB0"/>
  </w:style>
  <w:style w:type="paragraph" w:customStyle="1" w:styleId="Picturecaption0">
    <w:name w:val="Picture caption"/>
    <w:basedOn w:val="Normal"/>
    <w:qFormat/>
    <w:rsid w:val="008F1FB0"/>
  </w:style>
  <w:style w:type="character" w:customStyle="1" w:styleId="Bodytext31">
    <w:name w:val="Body text (31)_"/>
    <w:basedOn w:val="DefaultParagraphFont"/>
    <w:locked/>
    <w:rsid w:val="008F1FB0"/>
  </w:style>
  <w:style w:type="paragraph" w:customStyle="1" w:styleId="Bodytext310">
    <w:name w:val="Body text (31)"/>
    <w:basedOn w:val="Normal"/>
    <w:qFormat/>
    <w:rsid w:val="008F1FB0"/>
  </w:style>
  <w:style w:type="character" w:customStyle="1" w:styleId="Heading22">
    <w:name w:val="Heading #22_"/>
    <w:basedOn w:val="DefaultParagraphFont"/>
    <w:locked/>
    <w:rsid w:val="008F1FB0"/>
  </w:style>
  <w:style w:type="paragraph" w:customStyle="1" w:styleId="Heading220">
    <w:name w:val="Heading #22"/>
    <w:basedOn w:val="Normal"/>
    <w:qFormat/>
    <w:rsid w:val="008F1FB0"/>
  </w:style>
  <w:style w:type="character" w:customStyle="1" w:styleId="Bodytext131">
    <w:name w:val="Body text (131)_"/>
    <w:basedOn w:val="DefaultParagraphFont"/>
    <w:locked/>
    <w:rsid w:val="008F1FB0"/>
  </w:style>
  <w:style w:type="paragraph" w:customStyle="1" w:styleId="Bodytext1310">
    <w:name w:val="Body text (131)"/>
    <w:basedOn w:val="Normal"/>
    <w:qFormat/>
    <w:rsid w:val="008F1FB0"/>
  </w:style>
  <w:style w:type="character" w:customStyle="1" w:styleId="Bodytext140">
    <w:name w:val="Body text (140)_"/>
    <w:basedOn w:val="DefaultParagraphFont"/>
    <w:locked/>
    <w:rsid w:val="008F1FB0"/>
  </w:style>
  <w:style w:type="paragraph" w:customStyle="1" w:styleId="Bodytext1400">
    <w:name w:val="Body text (140)"/>
    <w:basedOn w:val="Normal"/>
    <w:qFormat/>
    <w:rsid w:val="008F1FB0"/>
  </w:style>
  <w:style w:type="character" w:customStyle="1" w:styleId="Bodytext141">
    <w:name w:val="Body text (141)_"/>
    <w:basedOn w:val="DefaultParagraphFont"/>
    <w:locked/>
    <w:rsid w:val="008F1FB0"/>
  </w:style>
  <w:style w:type="paragraph" w:customStyle="1" w:styleId="Bodytext1410">
    <w:name w:val="Body text (141)"/>
    <w:basedOn w:val="Normal"/>
    <w:qFormat/>
    <w:rsid w:val="008F1FB0"/>
  </w:style>
  <w:style w:type="character" w:customStyle="1" w:styleId="Tableofcontents20">
    <w:name w:val="Table of contents (20)_"/>
    <w:basedOn w:val="DefaultParagraphFont"/>
    <w:locked/>
    <w:rsid w:val="008F1FB0"/>
  </w:style>
  <w:style w:type="paragraph" w:customStyle="1" w:styleId="Tableofcontents200">
    <w:name w:val="Table of contents (20)"/>
    <w:basedOn w:val="Normal"/>
    <w:qFormat/>
    <w:rsid w:val="008F1FB0"/>
  </w:style>
  <w:style w:type="character" w:customStyle="1" w:styleId="Tableofcontents21">
    <w:name w:val="Table of contents (21)_"/>
    <w:basedOn w:val="DefaultParagraphFont"/>
    <w:locked/>
    <w:rsid w:val="008F1FB0"/>
  </w:style>
  <w:style w:type="paragraph" w:customStyle="1" w:styleId="Tableofcontents210">
    <w:name w:val="Table of contents (21)"/>
    <w:basedOn w:val="Normal"/>
    <w:qFormat/>
    <w:rsid w:val="008F1FB0"/>
  </w:style>
  <w:style w:type="character" w:customStyle="1" w:styleId="Tableofcontents22">
    <w:name w:val="Table of contents (22)_"/>
    <w:basedOn w:val="DefaultParagraphFont"/>
    <w:locked/>
    <w:rsid w:val="008F1FB0"/>
  </w:style>
  <w:style w:type="paragraph" w:customStyle="1" w:styleId="Tableofcontents220">
    <w:name w:val="Table of contents (22)"/>
    <w:basedOn w:val="Normal"/>
    <w:qFormat/>
    <w:rsid w:val="008F1FB0"/>
  </w:style>
  <w:style w:type="character" w:customStyle="1" w:styleId="Bodytext142">
    <w:name w:val="Body text (142)_"/>
    <w:basedOn w:val="DefaultParagraphFont"/>
    <w:locked/>
    <w:rsid w:val="008F1FB0"/>
  </w:style>
  <w:style w:type="paragraph" w:customStyle="1" w:styleId="Bodytext1420">
    <w:name w:val="Body text (142)"/>
    <w:basedOn w:val="Normal"/>
    <w:qFormat/>
    <w:rsid w:val="008F1FB0"/>
  </w:style>
  <w:style w:type="character" w:customStyle="1" w:styleId="Bodytext143">
    <w:name w:val="Body text (143)_"/>
    <w:basedOn w:val="DefaultParagraphFont"/>
    <w:locked/>
    <w:rsid w:val="008F1FB0"/>
  </w:style>
  <w:style w:type="paragraph" w:customStyle="1" w:styleId="Bodytext1430">
    <w:name w:val="Body text (143)"/>
    <w:basedOn w:val="Normal"/>
    <w:qFormat/>
    <w:rsid w:val="008F1FB0"/>
  </w:style>
  <w:style w:type="character" w:customStyle="1" w:styleId="Bodytext144Exact">
    <w:name w:val="Body text (144) Exact"/>
    <w:basedOn w:val="DefaultParagraphFont"/>
    <w:locked/>
    <w:rsid w:val="008F1FB0"/>
  </w:style>
  <w:style w:type="paragraph" w:customStyle="1" w:styleId="Bodytext144">
    <w:name w:val="Body text (144)"/>
    <w:basedOn w:val="Normal"/>
    <w:qFormat/>
    <w:rsid w:val="008F1FB0"/>
  </w:style>
  <w:style w:type="character" w:customStyle="1" w:styleId="Bodytext145Exact">
    <w:name w:val="Body text (145) Exact"/>
    <w:basedOn w:val="DefaultParagraphFont"/>
    <w:locked/>
    <w:rsid w:val="008F1FB0"/>
  </w:style>
  <w:style w:type="paragraph" w:customStyle="1" w:styleId="Bodytext145">
    <w:name w:val="Body text (145)"/>
    <w:basedOn w:val="Normal"/>
    <w:qFormat/>
    <w:rsid w:val="008F1FB0"/>
  </w:style>
  <w:style w:type="character" w:customStyle="1" w:styleId="Bodytext146">
    <w:name w:val="Body text (146)_"/>
    <w:basedOn w:val="DefaultParagraphFont"/>
    <w:locked/>
    <w:rsid w:val="008F1FB0"/>
  </w:style>
  <w:style w:type="paragraph" w:customStyle="1" w:styleId="Bodytext1460">
    <w:name w:val="Body text (146)"/>
    <w:basedOn w:val="Normal"/>
    <w:qFormat/>
    <w:rsid w:val="008F1FB0"/>
  </w:style>
  <w:style w:type="character" w:customStyle="1" w:styleId="Heading230">
    <w:name w:val="Heading #23_"/>
    <w:basedOn w:val="DefaultParagraphFont"/>
    <w:locked/>
    <w:rsid w:val="008F1FB0"/>
  </w:style>
  <w:style w:type="paragraph" w:customStyle="1" w:styleId="Heading231">
    <w:name w:val="Heading #23"/>
    <w:basedOn w:val="Normal"/>
    <w:qFormat/>
    <w:rsid w:val="008F1FB0"/>
  </w:style>
  <w:style w:type="character" w:customStyle="1" w:styleId="Picturecaption36">
    <w:name w:val="Picture caption (36)_"/>
    <w:basedOn w:val="DefaultParagraphFont"/>
    <w:locked/>
    <w:rsid w:val="008F1FB0"/>
  </w:style>
  <w:style w:type="paragraph" w:customStyle="1" w:styleId="Picturecaption360">
    <w:name w:val="Picture caption (36)"/>
    <w:basedOn w:val="Normal"/>
    <w:qFormat/>
    <w:rsid w:val="008F1FB0"/>
  </w:style>
  <w:style w:type="character" w:customStyle="1" w:styleId="Picturecaption42">
    <w:name w:val="Picture caption (42)_"/>
    <w:basedOn w:val="DefaultParagraphFont"/>
    <w:locked/>
    <w:rsid w:val="008F1FB0"/>
  </w:style>
  <w:style w:type="paragraph" w:customStyle="1" w:styleId="Picturecaption420">
    <w:name w:val="Picture caption (42)"/>
    <w:basedOn w:val="Normal"/>
    <w:qFormat/>
    <w:rsid w:val="008F1FB0"/>
  </w:style>
  <w:style w:type="character" w:customStyle="1" w:styleId="Bodytext154">
    <w:name w:val="Body text (154)_"/>
    <w:basedOn w:val="DefaultParagraphFont"/>
    <w:locked/>
    <w:rsid w:val="008F1FB0"/>
  </w:style>
  <w:style w:type="paragraph" w:customStyle="1" w:styleId="Bodytext1540">
    <w:name w:val="Body text (154)"/>
    <w:basedOn w:val="Normal"/>
    <w:qFormat/>
    <w:rsid w:val="008F1FB0"/>
  </w:style>
  <w:style w:type="character" w:customStyle="1" w:styleId="Bodytext155">
    <w:name w:val="Body text (155)_"/>
    <w:basedOn w:val="DefaultParagraphFont"/>
    <w:locked/>
    <w:rsid w:val="008F1FB0"/>
  </w:style>
  <w:style w:type="paragraph" w:customStyle="1" w:styleId="Bodytext1550">
    <w:name w:val="Body text (155)"/>
    <w:basedOn w:val="Normal"/>
    <w:qFormat/>
    <w:rsid w:val="008F1FB0"/>
  </w:style>
  <w:style w:type="character" w:customStyle="1" w:styleId="Bodytext156">
    <w:name w:val="Body text (156)_"/>
    <w:basedOn w:val="DefaultParagraphFont"/>
    <w:locked/>
    <w:rsid w:val="008F1FB0"/>
  </w:style>
  <w:style w:type="paragraph" w:customStyle="1" w:styleId="Bodytext1560">
    <w:name w:val="Body text (156)"/>
    <w:basedOn w:val="Normal"/>
    <w:qFormat/>
    <w:rsid w:val="008F1FB0"/>
  </w:style>
  <w:style w:type="character" w:customStyle="1" w:styleId="Bodytext60">
    <w:name w:val="Body text (60)_"/>
    <w:basedOn w:val="DefaultParagraphFont"/>
    <w:locked/>
    <w:rsid w:val="008F1FB0"/>
  </w:style>
  <w:style w:type="paragraph" w:customStyle="1" w:styleId="Bodytext600">
    <w:name w:val="Body text (60)"/>
    <w:basedOn w:val="Normal"/>
    <w:qFormat/>
    <w:rsid w:val="008F1FB0"/>
  </w:style>
  <w:style w:type="character" w:customStyle="1" w:styleId="Bodytext158">
    <w:name w:val="Body text (158)_"/>
    <w:basedOn w:val="DefaultParagraphFont"/>
    <w:locked/>
    <w:rsid w:val="008F1FB0"/>
  </w:style>
  <w:style w:type="paragraph" w:customStyle="1" w:styleId="Bodytext1580">
    <w:name w:val="Body text (158)"/>
    <w:basedOn w:val="Normal"/>
    <w:qFormat/>
    <w:rsid w:val="008F1FB0"/>
  </w:style>
  <w:style w:type="character" w:customStyle="1" w:styleId="Bodytext159">
    <w:name w:val="Body text (159)_"/>
    <w:basedOn w:val="DefaultParagraphFont"/>
    <w:locked/>
    <w:rsid w:val="008F1FB0"/>
  </w:style>
  <w:style w:type="paragraph" w:customStyle="1" w:styleId="Bodytext1590">
    <w:name w:val="Body text (159)"/>
    <w:basedOn w:val="Normal"/>
    <w:qFormat/>
    <w:rsid w:val="008F1FB0"/>
  </w:style>
  <w:style w:type="character" w:customStyle="1" w:styleId="Bodytext160">
    <w:name w:val="Body text (160)_"/>
    <w:basedOn w:val="DefaultParagraphFont"/>
    <w:locked/>
    <w:rsid w:val="008F1FB0"/>
  </w:style>
  <w:style w:type="paragraph" w:customStyle="1" w:styleId="Bodytext1600">
    <w:name w:val="Body text (160)"/>
    <w:basedOn w:val="Normal"/>
    <w:qFormat/>
    <w:rsid w:val="008F1FB0"/>
  </w:style>
  <w:style w:type="character" w:customStyle="1" w:styleId="Picturecaption4">
    <w:name w:val="Picture caption (4)_"/>
    <w:basedOn w:val="DefaultParagraphFont"/>
    <w:locked/>
    <w:rsid w:val="008F1FB0"/>
  </w:style>
  <w:style w:type="paragraph" w:customStyle="1" w:styleId="Picturecaption40">
    <w:name w:val="Picture caption (4)"/>
    <w:basedOn w:val="Normal"/>
    <w:qFormat/>
    <w:rsid w:val="008F1FB0"/>
  </w:style>
  <w:style w:type="character" w:customStyle="1" w:styleId="Heading10">
    <w:name w:val="Heading #10_"/>
    <w:basedOn w:val="DefaultParagraphFont"/>
    <w:locked/>
    <w:rsid w:val="008F1FB0"/>
  </w:style>
  <w:style w:type="paragraph" w:customStyle="1" w:styleId="Heading100">
    <w:name w:val="Heading #10"/>
    <w:basedOn w:val="Normal"/>
    <w:qFormat/>
    <w:rsid w:val="008F1FB0"/>
  </w:style>
  <w:style w:type="character" w:customStyle="1" w:styleId="Picturecaption3">
    <w:name w:val="Picture caption (3)_"/>
    <w:basedOn w:val="DefaultParagraphFont"/>
    <w:locked/>
    <w:rsid w:val="008F1FB0"/>
  </w:style>
  <w:style w:type="paragraph" w:customStyle="1" w:styleId="Picturecaption30">
    <w:name w:val="Picture caption (3)"/>
    <w:basedOn w:val="Normal"/>
    <w:qFormat/>
    <w:rsid w:val="008F1FB0"/>
  </w:style>
  <w:style w:type="character" w:customStyle="1" w:styleId="Heading13">
    <w:name w:val="Heading #13_"/>
    <w:basedOn w:val="DefaultParagraphFont"/>
    <w:locked/>
    <w:rsid w:val="008F1FB0"/>
  </w:style>
  <w:style w:type="paragraph" w:customStyle="1" w:styleId="Heading130">
    <w:name w:val="Heading #13"/>
    <w:basedOn w:val="Normal"/>
    <w:qFormat/>
    <w:rsid w:val="008F1FB0"/>
  </w:style>
  <w:style w:type="character" w:customStyle="1" w:styleId="Heading92">
    <w:name w:val="Heading #9 (2)_"/>
    <w:basedOn w:val="DefaultParagraphFont"/>
    <w:locked/>
    <w:rsid w:val="008F1FB0"/>
  </w:style>
  <w:style w:type="paragraph" w:customStyle="1" w:styleId="Heading920">
    <w:name w:val="Heading #9 (2)"/>
    <w:basedOn w:val="Normal"/>
    <w:qFormat/>
    <w:rsid w:val="008F1FB0"/>
  </w:style>
  <w:style w:type="character" w:customStyle="1" w:styleId="Heading15">
    <w:name w:val="Heading #15_"/>
    <w:basedOn w:val="DefaultParagraphFont"/>
    <w:locked/>
    <w:rsid w:val="008F1FB0"/>
  </w:style>
  <w:style w:type="paragraph" w:customStyle="1" w:styleId="Heading150">
    <w:name w:val="Heading #15"/>
    <w:basedOn w:val="Normal"/>
    <w:qFormat/>
    <w:rsid w:val="008F1FB0"/>
  </w:style>
  <w:style w:type="character" w:customStyle="1" w:styleId="Bodytext38">
    <w:name w:val="Body text (38)_"/>
    <w:basedOn w:val="DefaultParagraphFont"/>
    <w:locked/>
    <w:rsid w:val="008F1FB0"/>
  </w:style>
  <w:style w:type="paragraph" w:customStyle="1" w:styleId="Bodytext380">
    <w:name w:val="Body text (38)"/>
    <w:basedOn w:val="Normal"/>
    <w:qFormat/>
    <w:rsid w:val="008F1FB0"/>
  </w:style>
  <w:style w:type="character" w:customStyle="1" w:styleId="Heading17">
    <w:name w:val="Heading #17_"/>
    <w:basedOn w:val="DefaultParagraphFont"/>
    <w:locked/>
    <w:rsid w:val="008F1FB0"/>
  </w:style>
  <w:style w:type="paragraph" w:customStyle="1" w:styleId="Heading170">
    <w:name w:val="Heading #17"/>
    <w:basedOn w:val="Normal"/>
    <w:qFormat/>
    <w:rsid w:val="008F1FB0"/>
  </w:style>
  <w:style w:type="character" w:customStyle="1" w:styleId="Bodytext97Exact">
    <w:name w:val="Body text (97) Exact"/>
    <w:basedOn w:val="DefaultParagraphFont"/>
    <w:locked/>
    <w:rsid w:val="008F1FB0"/>
  </w:style>
  <w:style w:type="paragraph" w:customStyle="1" w:styleId="Bodytext97">
    <w:name w:val="Body text (97)"/>
    <w:basedOn w:val="Normal"/>
    <w:qFormat/>
    <w:rsid w:val="008F1FB0"/>
  </w:style>
  <w:style w:type="character" w:customStyle="1" w:styleId="Bodytext42">
    <w:name w:val="Body text (42)_"/>
    <w:basedOn w:val="DefaultParagraphFont"/>
    <w:locked/>
    <w:rsid w:val="008F1FB0"/>
  </w:style>
  <w:style w:type="paragraph" w:customStyle="1" w:styleId="Bodytext420">
    <w:name w:val="Body text (42)"/>
    <w:basedOn w:val="Normal"/>
    <w:qFormat/>
    <w:rsid w:val="008F1FB0"/>
  </w:style>
  <w:style w:type="character" w:customStyle="1" w:styleId="Picturecaption9">
    <w:name w:val="Picture caption (9)_"/>
    <w:basedOn w:val="DefaultParagraphFont"/>
    <w:locked/>
    <w:rsid w:val="008F1FB0"/>
  </w:style>
  <w:style w:type="paragraph" w:customStyle="1" w:styleId="Picturecaption90">
    <w:name w:val="Picture caption (9)"/>
    <w:basedOn w:val="Normal"/>
    <w:qFormat/>
    <w:rsid w:val="008F1FB0"/>
  </w:style>
  <w:style w:type="character" w:customStyle="1" w:styleId="Bodytext96Exact">
    <w:name w:val="Body text (96) Exact"/>
    <w:basedOn w:val="DefaultParagraphFont"/>
    <w:locked/>
    <w:rsid w:val="008F1FB0"/>
  </w:style>
  <w:style w:type="paragraph" w:customStyle="1" w:styleId="Bodytext96">
    <w:name w:val="Body text (96)"/>
    <w:basedOn w:val="Normal"/>
    <w:qFormat/>
    <w:rsid w:val="008F1FB0"/>
  </w:style>
  <w:style w:type="character" w:customStyle="1" w:styleId="Heading142">
    <w:name w:val="Heading #14 (2)_"/>
    <w:basedOn w:val="DefaultParagraphFont"/>
    <w:locked/>
    <w:rsid w:val="008F1FB0"/>
  </w:style>
  <w:style w:type="paragraph" w:customStyle="1" w:styleId="Heading1420">
    <w:name w:val="Heading #14 (2)"/>
    <w:basedOn w:val="Normal"/>
    <w:qFormat/>
    <w:rsid w:val="008F1FB0"/>
  </w:style>
  <w:style w:type="character" w:customStyle="1" w:styleId="Picturecaption31">
    <w:name w:val="Picture caption (31)_"/>
    <w:basedOn w:val="DefaultParagraphFont"/>
    <w:locked/>
    <w:rsid w:val="008F1FB0"/>
  </w:style>
  <w:style w:type="paragraph" w:customStyle="1" w:styleId="Picturecaption310">
    <w:name w:val="Picture caption (31)"/>
    <w:basedOn w:val="Normal"/>
    <w:qFormat/>
    <w:rsid w:val="008F1FB0"/>
  </w:style>
  <w:style w:type="character" w:customStyle="1" w:styleId="Picturecaption27">
    <w:name w:val="Picture caption (27)_"/>
    <w:basedOn w:val="DefaultParagraphFont"/>
    <w:locked/>
    <w:rsid w:val="008F1FB0"/>
  </w:style>
  <w:style w:type="paragraph" w:customStyle="1" w:styleId="Picturecaption270">
    <w:name w:val="Picture caption (27)"/>
    <w:basedOn w:val="Normal"/>
    <w:qFormat/>
    <w:rsid w:val="008F1FB0"/>
  </w:style>
  <w:style w:type="character" w:customStyle="1" w:styleId="Bodytext43Exact">
    <w:name w:val="Body text (43) Exact"/>
    <w:basedOn w:val="DefaultParagraphFont"/>
    <w:locked/>
    <w:rsid w:val="008F1FB0"/>
  </w:style>
  <w:style w:type="paragraph" w:customStyle="1" w:styleId="Bodytext43">
    <w:name w:val="Body text (43)"/>
    <w:basedOn w:val="Normal"/>
    <w:qFormat/>
    <w:rsid w:val="008F1FB0"/>
  </w:style>
  <w:style w:type="character" w:customStyle="1" w:styleId="Bodytext109">
    <w:name w:val="Body text (109)_"/>
    <w:basedOn w:val="DefaultParagraphFont"/>
    <w:locked/>
    <w:rsid w:val="008F1FB0"/>
  </w:style>
  <w:style w:type="paragraph" w:customStyle="1" w:styleId="Bodytext1090">
    <w:name w:val="Body text (109)"/>
    <w:basedOn w:val="Normal"/>
    <w:qFormat/>
    <w:rsid w:val="008F1FB0"/>
  </w:style>
  <w:style w:type="character" w:customStyle="1" w:styleId="Bodytext110">
    <w:name w:val="Body text (110)_"/>
    <w:basedOn w:val="DefaultParagraphFont"/>
    <w:locked/>
    <w:rsid w:val="008F1FB0"/>
  </w:style>
  <w:style w:type="paragraph" w:customStyle="1" w:styleId="Bodytext1100">
    <w:name w:val="Body text (110)"/>
    <w:basedOn w:val="Normal"/>
    <w:qFormat/>
    <w:rsid w:val="008F1FB0"/>
  </w:style>
  <w:style w:type="character" w:customStyle="1" w:styleId="Bodytext111">
    <w:name w:val="Body text (111)_"/>
    <w:basedOn w:val="DefaultParagraphFont"/>
    <w:locked/>
    <w:rsid w:val="008F1FB0"/>
  </w:style>
  <w:style w:type="paragraph" w:customStyle="1" w:styleId="Bodytext1110">
    <w:name w:val="Body text (111)"/>
    <w:basedOn w:val="Normal"/>
    <w:qFormat/>
    <w:rsid w:val="008F1FB0"/>
  </w:style>
  <w:style w:type="character" w:customStyle="1" w:styleId="Tablecaption7">
    <w:name w:val="Table caption (7)_"/>
    <w:basedOn w:val="DefaultParagraphFont"/>
    <w:locked/>
    <w:rsid w:val="008F1FB0"/>
  </w:style>
  <w:style w:type="paragraph" w:customStyle="1" w:styleId="Tablecaption70">
    <w:name w:val="Table caption (7)"/>
    <w:basedOn w:val="Normal"/>
    <w:qFormat/>
    <w:rsid w:val="008F1FB0"/>
  </w:style>
  <w:style w:type="character" w:customStyle="1" w:styleId="Bodytext112">
    <w:name w:val="Body text (112)_"/>
    <w:basedOn w:val="DefaultParagraphFont"/>
    <w:locked/>
    <w:rsid w:val="008F1FB0"/>
  </w:style>
  <w:style w:type="paragraph" w:customStyle="1" w:styleId="Bodytext1120">
    <w:name w:val="Body text (112)"/>
    <w:basedOn w:val="Normal"/>
    <w:qFormat/>
    <w:rsid w:val="008F1FB0"/>
  </w:style>
  <w:style w:type="character" w:customStyle="1" w:styleId="Bodytext113">
    <w:name w:val="Body text (113)_"/>
    <w:basedOn w:val="DefaultParagraphFont"/>
    <w:locked/>
    <w:rsid w:val="008F1FB0"/>
  </w:style>
  <w:style w:type="paragraph" w:customStyle="1" w:styleId="Bodytext1130">
    <w:name w:val="Body text (113)"/>
    <w:basedOn w:val="Normal"/>
    <w:qFormat/>
    <w:rsid w:val="008F1FB0"/>
  </w:style>
  <w:style w:type="character" w:customStyle="1" w:styleId="Tableofcontents10">
    <w:name w:val="Table of contents (10)_"/>
    <w:basedOn w:val="DefaultParagraphFont"/>
    <w:locked/>
    <w:rsid w:val="008F1FB0"/>
  </w:style>
  <w:style w:type="paragraph" w:customStyle="1" w:styleId="Tableofcontents100">
    <w:name w:val="Table of contents (10)"/>
    <w:basedOn w:val="Normal"/>
    <w:qFormat/>
    <w:rsid w:val="008F1FB0"/>
  </w:style>
  <w:style w:type="character" w:customStyle="1" w:styleId="Tableofcontents12">
    <w:name w:val="Table of contents (12)_"/>
    <w:basedOn w:val="DefaultParagraphFont"/>
    <w:locked/>
    <w:rsid w:val="008F1FB0"/>
  </w:style>
  <w:style w:type="paragraph" w:customStyle="1" w:styleId="Tableofcontents120">
    <w:name w:val="Table of contents (12)"/>
    <w:basedOn w:val="Normal"/>
    <w:qFormat/>
    <w:rsid w:val="008F1FB0"/>
  </w:style>
  <w:style w:type="character" w:customStyle="1" w:styleId="Tableofcontents14">
    <w:name w:val="Table of contents (14)_"/>
    <w:basedOn w:val="DefaultParagraphFont"/>
    <w:locked/>
    <w:rsid w:val="008F1FB0"/>
  </w:style>
  <w:style w:type="paragraph" w:customStyle="1" w:styleId="Tableofcontents140">
    <w:name w:val="Table of contents (14)"/>
    <w:basedOn w:val="Normal"/>
    <w:qFormat/>
    <w:rsid w:val="008F1FB0"/>
  </w:style>
  <w:style w:type="character" w:customStyle="1" w:styleId="Heading162">
    <w:name w:val="Heading #16 (2)_"/>
    <w:basedOn w:val="DefaultParagraphFont"/>
    <w:locked/>
    <w:rsid w:val="008F1FB0"/>
  </w:style>
  <w:style w:type="paragraph" w:customStyle="1" w:styleId="Heading1620">
    <w:name w:val="Heading #16 (2)"/>
    <w:basedOn w:val="Normal"/>
    <w:qFormat/>
    <w:rsid w:val="008F1FB0"/>
  </w:style>
  <w:style w:type="paragraph" w:customStyle="1" w:styleId="txgreen">
    <w:name w:val="txgreen"/>
    <w:basedOn w:val="Normal"/>
    <w:uiPriority w:val="99"/>
    <w:qFormat/>
    <w:rsid w:val="008F1FB0"/>
  </w:style>
  <w:style w:type="paragraph" w:customStyle="1" w:styleId="rtecenter">
    <w:name w:val="rtecenter"/>
    <w:basedOn w:val="Normal"/>
    <w:uiPriority w:val="99"/>
    <w:qFormat/>
    <w:rsid w:val="008F1FB0"/>
  </w:style>
  <w:style w:type="paragraph" w:customStyle="1" w:styleId="StyleHeading4TagBigcardNotBold">
    <w:name w:val="Style Heading 4TagBig card + Not Bold"/>
    <w:basedOn w:val="Heading4"/>
    <w:uiPriority w:val="99"/>
    <w:qFormat/>
    <w:rsid w:val="008F1FB0"/>
    <w:rPr>
      <w:bCs w:val="0"/>
    </w:rPr>
  </w:style>
  <w:style w:type="paragraph" w:customStyle="1" w:styleId="Stylecardtext8pt">
    <w:name w:val="Style card text + 8 pt"/>
    <w:basedOn w:val="Normal"/>
    <w:uiPriority w:val="99"/>
    <w:qFormat/>
    <w:rsid w:val="008F1FB0"/>
  </w:style>
  <w:style w:type="paragraph" w:customStyle="1" w:styleId="Stylecardtext5pt">
    <w:name w:val="Style card text + 5 pt"/>
    <w:basedOn w:val="Normal"/>
    <w:uiPriority w:val="99"/>
    <w:qFormat/>
    <w:rsid w:val="008F1FB0"/>
  </w:style>
  <w:style w:type="character" w:customStyle="1" w:styleId="StyleLatinGaramond9ptUnderline">
    <w:name w:val="Style (Latin) Garamond 9 pt Underline"/>
    <w:rsid w:val="008F1FB0"/>
  </w:style>
  <w:style w:type="character" w:customStyle="1" w:styleId="l9">
    <w:name w:val="l9"/>
    <w:basedOn w:val="DefaultParagraphFont"/>
    <w:rsid w:val="008F1FB0"/>
  </w:style>
  <w:style w:type="character" w:customStyle="1" w:styleId="l8">
    <w:name w:val="l8"/>
    <w:basedOn w:val="DefaultParagraphFont"/>
    <w:rsid w:val="008F1FB0"/>
  </w:style>
  <w:style w:type="character" w:customStyle="1" w:styleId="l6">
    <w:name w:val="l6"/>
    <w:basedOn w:val="DefaultParagraphFont"/>
    <w:rsid w:val="008F1FB0"/>
  </w:style>
  <w:style w:type="character" w:customStyle="1" w:styleId="l7">
    <w:name w:val="l7"/>
    <w:basedOn w:val="DefaultParagraphFont"/>
    <w:rsid w:val="008F1FB0"/>
  </w:style>
  <w:style w:type="character" w:customStyle="1" w:styleId="ellipsistext">
    <w:name w:val="ellipsis_text"/>
    <w:basedOn w:val="DefaultParagraphFont"/>
    <w:rsid w:val="008F1FB0"/>
  </w:style>
  <w:style w:type="character" w:customStyle="1" w:styleId="referencediv">
    <w:name w:val="referencediv"/>
    <w:basedOn w:val="DefaultParagraphFont"/>
    <w:rsid w:val="008F1FB0"/>
  </w:style>
  <w:style w:type="character" w:customStyle="1" w:styleId="cite0">
    <w:name w:val="cite0"/>
    <w:rsid w:val="008F1FB0"/>
  </w:style>
  <w:style w:type="character" w:customStyle="1" w:styleId="Aunderline1">
    <w:name w:val="Aunderline"/>
    <w:uiPriority w:val="1"/>
    <w:qFormat/>
    <w:rsid w:val="008F1FB0"/>
  </w:style>
  <w:style w:type="character" w:customStyle="1" w:styleId="desc">
    <w:name w:val="desc"/>
    <w:basedOn w:val="DefaultParagraphFont"/>
    <w:rsid w:val="008F1FB0"/>
  </w:style>
  <w:style w:type="character" w:customStyle="1" w:styleId="in-top">
    <w:name w:val="in-top"/>
    <w:rsid w:val="008F1FB0"/>
  </w:style>
  <w:style w:type="character" w:customStyle="1" w:styleId="nukeled">
    <w:name w:val="nukeled"/>
    <w:rsid w:val="008F1FB0"/>
  </w:style>
  <w:style w:type="character" w:customStyle="1" w:styleId="contextlyrelated">
    <w:name w:val="contextly_related"/>
    <w:rsid w:val="008F1FB0"/>
  </w:style>
  <w:style w:type="character" w:customStyle="1" w:styleId="in-right">
    <w:name w:val="in-right"/>
    <w:rsid w:val="008F1FB0"/>
  </w:style>
  <w:style w:type="character" w:customStyle="1" w:styleId="adtext">
    <w:name w:val="ad_text"/>
    <w:rsid w:val="008F1FB0"/>
  </w:style>
  <w:style w:type="character" w:customStyle="1" w:styleId="linkrow">
    <w:name w:val="link_row"/>
    <w:rsid w:val="008F1FB0"/>
  </w:style>
  <w:style w:type="character" w:customStyle="1" w:styleId="revision-date">
    <w:name w:val="revision-date"/>
    <w:rsid w:val="008F1FB0"/>
  </w:style>
  <w:style w:type="character" w:customStyle="1" w:styleId="facebook-share">
    <w:name w:val="facebook-share"/>
    <w:rsid w:val="008F1FB0"/>
  </w:style>
  <w:style w:type="character" w:customStyle="1" w:styleId="facebook-share-label">
    <w:name w:val="facebook-share-label"/>
    <w:rsid w:val="008F1FB0"/>
  </w:style>
  <w:style w:type="character" w:customStyle="1" w:styleId="ata11y">
    <w:name w:val="at_a11y"/>
    <w:rsid w:val="008F1FB0"/>
  </w:style>
  <w:style w:type="character" w:customStyle="1" w:styleId="tpk">
    <w:name w:val="tpk"/>
    <w:rsid w:val="008F1FB0"/>
  </w:style>
  <w:style w:type="character" w:customStyle="1" w:styleId="A24">
    <w:name w:val="A24"/>
    <w:uiPriority w:val="99"/>
    <w:rsid w:val="008F1FB0"/>
  </w:style>
  <w:style w:type="character" w:customStyle="1" w:styleId="A25">
    <w:name w:val="A25"/>
    <w:uiPriority w:val="99"/>
    <w:rsid w:val="008F1FB0"/>
  </w:style>
  <w:style w:type="character" w:customStyle="1" w:styleId="Headerorfooter">
    <w:name w:val="Header or footer_"/>
    <w:basedOn w:val="DefaultParagraphFont"/>
    <w:rsid w:val="008F1FB0"/>
  </w:style>
  <w:style w:type="character" w:customStyle="1" w:styleId="Bodytext21">
    <w:name w:val="Body text (2)_"/>
    <w:basedOn w:val="DefaultParagraphFont"/>
    <w:rsid w:val="008F1FB0"/>
  </w:style>
  <w:style w:type="character" w:customStyle="1" w:styleId="Bodytext22">
    <w:name w:val="Body text (2)"/>
    <w:basedOn w:val="Bodytext32"/>
    <w:rsid w:val="008F1FB0"/>
  </w:style>
  <w:style w:type="character" w:customStyle="1" w:styleId="Headerorfooter0">
    <w:name w:val="Header or footer"/>
    <w:basedOn w:val="Bodytext100"/>
    <w:rsid w:val="008F1FB0"/>
  </w:style>
  <w:style w:type="character" w:customStyle="1" w:styleId="Bodytext33">
    <w:name w:val="Body text (3)_"/>
    <w:basedOn w:val="DefaultParagraphFont"/>
    <w:rsid w:val="008F1FB0"/>
  </w:style>
  <w:style w:type="character" w:customStyle="1" w:styleId="Bodytext31Exact">
    <w:name w:val="Body text (31) Exact"/>
    <w:basedOn w:val="DefaultParagraphFont"/>
    <w:rsid w:val="008F1FB0"/>
  </w:style>
  <w:style w:type="character" w:customStyle="1" w:styleId="Bodytext100">
    <w:name w:val="Body text (10)_"/>
    <w:basedOn w:val="DefaultParagraphFont"/>
    <w:rsid w:val="008F1FB0"/>
  </w:style>
  <w:style w:type="character" w:customStyle="1" w:styleId="Bodytext32">
    <w:name w:val="Body text (3)"/>
    <w:basedOn w:val="Bodytext3Spacing0ptExact"/>
    <w:rsid w:val="008F1FB0"/>
  </w:style>
  <w:style w:type="character" w:customStyle="1" w:styleId="Bodytext46">
    <w:name w:val="Body text (46)_"/>
    <w:basedOn w:val="DefaultParagraphFont"/>
    <w:rsid w:val="008F1FB0"/>
  </w:style>
  <w:style w:type="character" w:customStyle="1" w:styleId="Bodytext51">
    <w:name w:val="Body text (51)_"/>
    <w:basedOn w:val="DefaultParagraphFont"/>
    <w:rsid w:val="008F1FB0"/>
  </w:style>
  <w:style w:type="character" w:customStyle="1" w:styleId="Bodytext34">
    <w:name w:val="Body text (34)_"/>
    <w:basedOn w:val="DefaultParagraphFont"/>
    <w:rsid w:val="008F1FB0"/>
  </w:style>
  <w:style w:type="character" w:customStyle="1" w:styleId="Bodytext3Spacing0ptExact">
    <w:name w:val="Body text (3) + Spacing 0 pt Exact"/>
    <w:rsid w:val="008F1FB0"/>
  </w:style>
  <w:style w:type="character" w:customStyle="1" w:styleId="Bodytext82">
    <w:name w:val="Body text (82)_"/>
    <w:basedOn w:val="DefaultParagraphFont"/>
    <w:rsid w:val="008F1FB0"/>
  </w:style>
  <w:style w:type="character" w:customStyle="1" w:styleId="PicturecaptionSpacing0ptExact">
    <w:name w:val="Picture caption + Spacing 0 pt Exact"/>
    <w:basedOn w:val="DefaultParagraphFont"/>
    <w:rsid w:val="008F1FB0"/>
  </w:style>
  <w:style w:type="character" w:customStyle="1" w:styleId="Tableofcontents13">
    <w:name w:val="Table of contents (13)_"/>
    <w:basedOn w:val="DefaultParagraphFont"/>
    <w:rsid w:val="008F1FB0"/>
  </w:style>
  <w:style w:type="character" w:customStyle="1" w:styleId="Bodytext114">
    <w:name w:val="Body text (114)_"/>
    <w:basedOn w:val="DefaultParagraphFont"/>
    <w:rsid w:val="008F1FB0"/>
  </w:style>
  <w:style w:type="character" w:customStyle="1" w:styleId="Bodytext115">
    <w:name w:val="Body text (115)_"/>
    <w:basedOn w:val="DefaultParagraphFont"/>
    <w:rsid w:val="008F1FB0"/>
  </w:style>
  <w:style w:type="character" w:customStyle="1" w:styleId="Bodytext1150">
    <w:name w:val="Body text (115)"/>
    <w:basedOn w:val="Picturecaption2Spacing0ptExact"/>
    <w:rsid w:val="008F1FB0"/>
  </w:style>
  <w:style w:type="character" w:customStyle="1" w:styleId="Bodytext820">
    <w:name w:val="Body text (82)"/>
    <w:rsid w:val="008F1FB0"/>
  </w:style>
  <w:style w:type="character" w:customStyle="1" w:styleId="Bodytext101">
    <w:name w:val="Body text (10)"/>
    <w:basedOn w:val="PicturecaptionSpacing0ptExact"/>
    <w:rsid w:val="008F1FB0"/>
  </w:style>
  <w:style w:type="character" w:customStyle="1" w:styleId="Bodytext82Spacing0ptExact">
    <w:name w:val="Body text (82) + Spacing 0 pt Exact"/>
    <w:basedOn w:val="Bodytext820"/>
    <w:rsid w:val="008F1FB0"/>
  </w:style>
  <w:style w:type="character" w:customStyle="1" w:styleId="Bodytext131Exact">
    <w:name w:val="Body text (131) Exact"/>
    <w:basedOn w:val="DefaultParagraphFont"/>
    <w:rsid w:val="008F1FB0"/>
  </w:style>
  <w:style w:type="character" w:customStyle="1" w:styleId="Picturecaption2Spacing0ptExact">
    <w:name w:val="Picture caption (2) + Spacing 0 pt Exact"/>
    <w:basedOn w:val="DefaultParagraphFont"/>
    <w:rsid w:val="008F1FB0"/>
  </w:style>
  <w:style w:type="character" w:customStyle="1" w:styleId="Bodytext114Exact">
    <w:name w:val="Body text (114) Exact"/>
    <w:basedOn w:val="Bodytext131Exact"/>
    <w:rsid w:val="008F1FB0"/>
  </w:style>
  <w:style w:type="character" w:customStyle="1" w:styleId="Bodytext340">
    <w:name w:val="Body text (34)"/>
    <w:basedOn w:val="BodyText4"/>
    <w:rsid w:val="008F1FB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8F1FB0"/>
  </w:style>
  <w:style w:type="character" w:customStyle="1" w:styleId="Bodytext510">
    <w:name w:val="Body text (51)"/>
    <w:basedOn w:val="Bodytext115"/>
    <w:rsid w:val="008F1FB0"/>
  </w:style>
  <w:style w:type="character" w:customStyle="1" w:styleId="Bodytext1140">
    <w:name w:val="Body text (114)"/>
    <w:basedOn w:val="Bodytext131Exact"/>
    <w:rsid w:val="008F1FB0"/>
  </w:style>
  <w:style w:type="character" w:customStyle="1" w:styleId="Tableofcontents130">
    <w:name w:val="Table of contents (13)"/>
    <w:basedOn w:val="Bodytext82Spacing0ptExact"/>
    <w:rsid w:val="008F1FB0"/>
  </w:style>
  <w:style w:type="character" w:customStyle="1" w:styleId="Bodytext460">
    <w:name w:val="Body text (46)"/>
    <w:basedOn w:val="Bodytext114"/>
    <w:rsid w:val="008F1FB0"/>
  </w:style>
  <w:style w:type="character" w:customStyle="1" w:styleId="Bodytext46NotBold">
    <w:name w:val="Body text (46) + Not Bold"/>
    <w:basedOn w:val="Bodytext114"/>
    <w:rsid w:val="008F1FB0"/>
  </w:style>
  <w:style w:type="character" w:customStyle="1" w:styleId="Bodytext46SegoeUI">
    <w:name w:val="Body text (46) + Segoe UI"/>
    <w:basedOn w:val="Bodytext114"/>
    <w:rsid w:val="008F1FB0"/>
  </w:style>
  <w:style w:type="character" w:customStyle="1" w:styleId="Bodytext115Spacing0ptExact">
    <w:name w:val="Body text (115) + Spacing 0 pt Exact"/>
    <w:basedOn w:val="Picturecaption2Spacing0ptExact"/>
    <w:rsid w:val="008F1FB0"/>
  </w:style>
  <w:style w:type="character" w:customStyle="1" w:styleId="Picturecaption42SmallCaps">
    <w:name w:val="Picture caption (42) + Small Caps"/>
    <w:basedOn w:val="DefaultParagraphFont"/>
    <w:rsid w:val="008F1FB0"/>
  </w:style>
  <w:style w:type="character" w:customStyle="1" w:styleId="Bodytext155Exact">
    <w:name w:val="Body text (155) Exact"/>
    <w:basedOn w:val="DefaultParagraphFont"/>
    <w:rsid w:val="008F1FB0"/>
  </w:style>
  <w:style w:type="character" w:customStyle="1" w:styleId="Bodytext157">
    <w:name w:val="Body text (157)_"/>
    <w:basedOn w:val="DefaultParagraphFont"/>
    <w:rsid w:val="008F1FB0"/>
  </w:style>
  <w:style w:type="character" w:customStyle="1" w:styleId="Bodytext157Spacing0pt">
    <w:name w:val="Body text (157) + Spacing 0 pt"/>
    <w:basedOn w:val="Bodytext39"/>
    <w:rsid w:val="008F1FB0"/>
  </w:style>
  <w:style w:type="character" w:customStyle="1" w:styleId="Bodytext1570">
    <w:name w:val="Body text (157)"/>
    <w:basedOn w:val="Bodytext39"/>
    <w:rsid w:val="008F1FB0"/>
  </w:style>
  <w:style w:type="character" w:customStyle="1" w:styleId="Heading2213pt">
    <w:name w:val="Heading #22 + 13 pt"/>
    <w:basedOn w:val="DefaultParagraphFont"/>
    <w:rsid w:val="008F1FB0"/>
  </w:style>
  <w:style w:type="character" w:customStyle="1" w:styleId="Heading22125pt">
    <w:name w:val="Heading #22 + 12.5 pt"/>
    <w:basedOn w:val="DefaultParagraphFont"/>
    <w:rsid w:val="008F1FB0"/>
  </w:style>
  <w:style w:type="character" w:customStyle="1" w:styleId="Bodytext300">
    <w:name w:val="Body text (30)_"/>
    <w:basedOn w:val="DefaultParagraphFont"/>
    <w:rsid w:val="008F1FB0"/>
  </w:style>
  <w:style w:type="character" w:customStyle="1" w:styleId="Bodytext301">
    <w:name w:val="Body text (30)"/>
    <w:basedOn w:val="Bodytext3TimesNewRoman"/>
    <w:rsid w:val="008F1FB0"/>
  </w:style>
  <w:style w:type="character" w:customStyle="1" w:styleId="Bodytext39">
    <w:name w:val="Body text (39)_"/>
    <w:basedOn w:val="DefaultParagraphFont"/>
    <w:rsid w:val="008F1FB0"/>
  </w:style>
  <w:style w:type="character" w:customStyle="1" w:styleId="Bodytext390">
    <w:name w:val="Body text (39)"/>
    <w:basedOn w:val="BodytextExact"/>
    <w:rsid w:val="008F1FB0"/>
  </w:style>
  <w:style w:type="character" w:customStyle="1" w:styleId="Bodytext159Exact">
    <w:name w:val="Body text (159) Exact"/>
    <w:basedOn w:val="DefaultParagraphFont"/>
    <w:rsid w:val="008F1FB0"/>
  </w:style>
  <w:style w:type="character" w:customStyle="1" w:styleId="Bodytext60Spacing0pt">
    <w:name w:val="Body text (60) + Spacing 0 pt"/>
    <w:basedOn w:val="DefaultParagraphFont"/>
    <w:rsid w:val="008F1FB0"/>
  </w:style>
  <w:style w:type="character" w:customStyle="1" w:styleId="Bodytext3Spacing-1pt">
    <w:name w:val="Body text (3) + Spacing -1 pt"/>
    <w:basedOn w:val="Bodytext3Spacing0ptExact"/>
    <w:rsid w:val="008F1FB0"/>
  </w:style>
  <w:style w:type="character" w:customStyle="1" w:styleId="Bodytext3TimesNewRoman">
    <w:name w:val="Body text (3) + Times New Roman"/>
    <w:aliases w:val="11.5 pt"/>
    <w:basedOn w:val="Bodytext3Spacing0ptExact"/>
    <w:rsid w:val="008F1FB0"/>
  </w:style>
  <w:style w:type="character" w:customStyle="1" w:styleId="Bodytext2NotBold">
    <w:name w:val="Body text (2) + Not Bold"/>
    <w:basedOn w:val="Bodytext32"/>
    <w:rsid w:val="008F1FB0"/>
  </w:style>
  <w:style w:type="character" w:customStyle="1" w:styleId="BodytextExact">
    <w:name w:val="Body text Exact"/>
    <w:basedOn w:val="DefaultParagraphFont"/>
    <w:rsid w:val="008F1FB0"/>
  </w:style>
  <w:style w:type="character" w:customStyle="1" w:styleId="Heading13Italic">
    <w:name w:val="Heading #13 + Italic"/>
    <w:basedOn w:val="DefaultParagraphFont"/>
    <w:rsid w:val="008F1FB0"/>
  </w:style>
  <w:style w:type="character" w:customStyle="1" w:styleId="Heading92Spacing2pt">
    <w:name w:val="Heading #9 (2) + Spacing 2 pt"/>
    <w:basedOn w:val="DefaultParagraphFont"/>
    <w:rsid w:val="008F1FB0"/>
  </w:style>
  <w:style w:type="character" w:customStyle="1" w:styleId="Bodytext38Spacing0pt">
    <w:name w:val="Body text (38) + Spacing 0 pt"/>
    <w:basedOn w:val="DefaultParagraphFont"/>
    <w:rsid w:val="008F1FB0"/>
  </w:style>
  <w:style w:type="character" w:customStyle="1" w:styleId="Bodytext42Spacing-1pt">
    <w:name w:val="Body text (42) + Spacing -1 pt"/>
    <w:basedOn w:val="DefaultParagraphFont"/>
    <w:rsid w:val="008F1FB0"/>
  </w:style>
  <w:style w:type="character" w:customStyle="1" w:styleId="Bodytext35">
    <w:name w:val="Body text (35)_"/>
    <w:basedOn w:val="DefaultParagraphFont"/>
    <w:rsid w:val="008F1FB0"/>
  </w:style>
  <w:style w:type="character" w:customStyle="1" w:styleId="Picturecaption19">
    <w:name w:val="Picture caption (19)_"/>
    <w:basedOn w:val="DefaultParagraphFont"/>
    <w:rsid w:val="008F1FB0"/>
  </w:style>
  <w:style w:type="character" w:customStyle="1" w:styleId="Picturecaption9Exact">
    <w:name w:val="Picture caption (9) Exact"/>
    <w:basedOn w:val="DefaultParagraphFont"/>
    <w:rsid w:val="008F1FB0"/>
  </w:style>
  <w:style w:type="character" w:customStyle="1" w:styleId="Bodytext87">
    <w:name w:val="Body text (87)_"/>
    <w:basedOn w:val="DefaultParagraphFont"/>
    <w:rsid w:val="008F1FB0"/>
  </w:style>
  <w:style w:type="character" w:customStyle="1" w:styleId="Bodytext6">
    <w:name w:val="Body text (6)_"/>
    <w:basedOn w:val="DefaultParagraphFont"/>
    <w:rsid w:val="008F1FB0"/>
  </w:style>
  <w:style w:type="character" w:customStyle="1" w:styleId="Heading142SmallCaps">
    <w:name w:val="Heading #14 (2) + Small Caps"/>
    <w:basedOn w:val="DefaultParagraphFont"/>
    <w:rsid w:val="008F1FB0"/>
  </w:style>
  <w:style w:type="character" w:customStyle="1" w:styleId="Bodytext350">
    <w:name w:val="Body text (35)"/>
    <w:basedOn w:val="Picturecaption190"/>
    <w:rsid w:val="008F1FB0"/>
  </w:style>
  <w:style w:type="character" w:customStyle="1" w:styleId="Picturecaption190">
    <w:name w:val="Picture caption (19)"/>
    <w:basedOn w:val="Picturecaption27Spacing0pt"/>
    <w:rsid w:val="008F1FB0"/>
  </w:style>
  <w:style w:type="character" w:customStyle="1" w:styleId="Picturecaption27Spacing0pt">
    <w:name w:val="Picture caption (27) + Spacing 0 pt"/>
    <w:basedOn w:val="DefaultParagraphFont"/>
    <w:rsid w:val="008F1FB0"/>
  </w:style>
  <w:style w:type="character" w:customStyle="1" w:styleId="Bodytext43Spacing0ptExact">
    <w:name w:val="Body text (43) + Spacing 0 pt Exact"/>
    <w:basedOn w:val="DefaultParagraphFont"/>
    <w:rsid w:val="008F1FB0"/>
  </w:style>
  <w:style w:type="character" w:customStyle="1" w:styleId="Bodytext61">
    <w:name w:val="Body text (6)"/>
    <w:basedOn w:val="Bodytext870"/>
    <w:rsid w:val="008F1FB0"/>
  </w:style>
  <w:style w:type="character" w:customStyle="1" w:styleId="Bodytext870">
    <w:name w:val="Body text (87)"/>
    <w:basedOn w:val="DefaultParagraphFont"/>
    <w:rsid w:val="008F1FB0"/>
  </w:style>
  <w:style w:type="character" w:customStyle="1" w:styleId="BodytextSegoeUI">
    <w:name w:val="Body text + Segoe UI"/>
    <w:aliases w:val="21.5 pt"/>
    <w:basedOn w:val="DefaultParagraphFont"/>
    <w:rsid w:val="008F1FB0"/>
  </w:style>
  <w:style w:type="character" w:customStyle="1" w:styleId="Bodytext68">
    <w:name w:val="Body text (68)_"/>
    <w:basedOn w:val="DefaultParagraphFont"/>
    <w:rsid w:val="008F1FB0"/>
  </w:style>
  <w:style w:type="character" w:customStyle="1" w:styleId="Bodytext112SmallCaps">
    <w:name w:val="Body text (112) + Small Caps"/>
    <w:basedOn w:val="DefaultParagraphFont"/>
    <w:rsid w:val="008F1FB0"/>
  </w:style>
  <w:style w:type="character" w:customStyle="1" w:styleId="Bodytext680">
    <w:name w:val="Body text (68)"/>
    <w:basedOn w:val="Heading162SmallCaps"/>
    <w:rsid w:val="008F1FB0"/>
  </w:style>
  <w:style w:type="character" w:customStyle="1" w:styleId="Tableofcontents11">
    <w:name w:val="Table of contents (11)_"/>
    <w:basedOn w:val="DefaultParagraphFont"/>
    <w:rsid w:val="008F1FB0"/>
  </w:style>
  <w:style w:type="character" w:customStyle="1" w:styleId="Tableofcontents110">
    <w:name w:val="Table of contents (11)"/>
    <w:basedOn w:val="article-quote-right"/>
    <w:rsid w:val="008F1FB0"/>
  </w:style>
  <w:style w:type="character" w:customStyle="1" w:styleId="Tableofcontents15">
    <w:name w:val="Table of contents (15)_"/>
    <w:basedOn w:val="DefaultParagraphFont"/>
    <w:rsid w:val="008F1FB0"/>
  </w:style>
  <w:style w:type="character" w:customStyle="1" w:styleId="Tableofcontents150">
    <w:name w:val="Table of contents (15)"/>
    <w:basedOn w:val="StyleBox12pt"/>
    <w:rsid w:val="008F1FB0"/>
  </w:style>
  <w:style w:type="character" w:customStyle="1" w:styleId="Heading162SmallCaps">
    <w:name w:val="Heading #16 (2) + Small Caps"/>
    <w:basedOn w:val="DefaultParagraphFont"/>
    <w:rsid w:val="008F1FB0"/>
  </w:style>
  <w:style w:type="character" w:customStyle="1" w:styleId="amp">
    <w:name w:val="amp"/>
    <w:basedOn w:val="DefaultParagraphFont"/>
    <w:rsid w:val="008F1FB0"/>
  </w:style>
  <w:style w:type="character" w:customStyle="1" w:styleId="article-quote-right">
    <w:name w:val="article-quote-right"/>
    <w:basedOn w:val="DefaultParagraphFont"/>
    <w:rsid w:val="008F1FB0"/>
  </w:style>
  <w:style w:type="character" w:customStyle="1" w:styleId="StyleBox12ptBold">
    <w:name w:val="Style Box + 12 pt Bold"/>
    <w:basedOn w:val="DefaultParagraphFont"/>
    <w:rsid w:val="008F1FB0"/>
  </w:style>
  <w:style w:type="character" w:customStyle="1" w:styleId="StyleBox12pt">
    <w:name w:val="Style Box + 12 pt"/>
    <w:basedOn w:val="DefaultParagraphFont"/>
    <w:rsid w:val="008F1FB0"/>
  </w:style>
  <w:style w:type="character" w:customStyle="1" w:styleId="commentstext0">
    <w:name w:val="commentstext"/>
    <w:rsid w:val="008F1FB0"/>
  </w:style>
  <w:style w:type="character" w:customStyle="1" w:styleId="wikicreatelink">
    <w:name w:val="wikicreatelink"/>
    <w:basedOn w:val="DefaultParagraphFont"/>
    <w:rsid w:val="008F1FB0"/>
  </w:style>
  <w:style w:type="character" w:customStyle="1" w:styleId="facebook-share-count">
    <w:name w:val="facebook-share-count"/>
    <w:basedOn w:val="DefaultParagraphFont"/>
    <w:rsid w:val="008F1FB0"/>
  </w:style>
  <w:style w:type="character" w:customStyle="1" w:styleId="tickerwrap">
    <w:name w:val="ticker_wrap"/>
    <w:basedOn w:val="DefaultParagraphFont"/>
    <w:rsid w:val="008F1FB0"/>
  </w:style>
  <w:style w:type="character" w:customStyle="1" w:styleId="smallcaps0">
    <w:name w:val="small_caps"/>
    <w:basedOn w:val="DefaultParagraphFont"/>
    <w:rsid w:val="008F1FB0"/>
  </w:style>
  <w:style w:type="character" w:customStyle="1" w:styleId="StyleGaramondText1">
    <w:name w:val="Style Garamond Text 1"/>
    <w:basedOn w:val="DefaultParagraphFont"/>
    <w:rsid w:val="008F1FB0"/>
  </w:style>
  <w:style w:type="character" w:customStyle="1" w:styleId="StyleGaramondText1Underline">
    <w:name w:val="Style Garamond Text 1 Underline"/>
    <w:basedOn w:val="DefaultParagraphFont"/>
    <w:rsid w:val="008F1FB0"/>
  </w:style>
  <w:style w:type="character" w:customStyle="1" w:styleId="StyleBoldUnderlineBorderSinglesolidlineAuto05pt">
    <w:name w:val="Style Bold Underline Border: : (Single solid line Auto  0.5 pt ..."/>
    <w:basedOn w:val="DefaultParagraphFont"/>
    <w:rsid w:val="008F1FB0"/>
  </w:style>
  <w:style w:type="character" w:customStyle="1" w:styleId="StyleStyleBoldUnderlineUnderlineIntenseEmphasisIntenseEmpha">
    <w:name w:val="Style Style Bold UnderlineUnderlineIntense EmphasisIntense Empha..."/>
    <w:basedOn w:val="DefaultParagraphFont"/>
    <w:rsid w:val="008F1FB0"/>
  </w:style>
  <w:style w:type="character" w:customStyle="1" w:styleId="Style7ptBold">
    <w:name w:val="Style 7 pt Bold"/>
    <w:basedOn w:val="DefaultParagraphFont"/>
    <w:rsid w:val="008F1FB0"/>
  </w:style>
  <w:style w:type="character" w:styleId="HTMLAcronym">
    <w:name w:val="HTML Acronym"/>
    <w:basedOn w:val="DefaultParagraphFont"/>
    <w:uiPriority w:val="99"/>
    <w:semiHidden/>
    <w:unhideWhenUsed/>
    <w:rsid w:val="008F1FB0"/>
  </w:style>
  <w:style w:type="paragraph" w:styleId="HTMLAddress">
    <w:name w:val="HTML Address"/>
    <w:basedOn w:val="Normal"/>
    <w:link w:val="HTMLAddressChar"/>
    <w:uiPriority w:val="99"/>
    <w:unhideWhenUsed/>
    <w:rsid w:val="008F1FB0"/>
    <w:rPr>
      <w:i/>
      <w:iCs/>
    </w:rPr>
  </w:style>
  <w:style w:type="character" w:customStyle="1" w:styleId="HTMLAddressChar">
    <w:name w:val="HTML Address Char"/>
    <w:basedOn w:val="DefaultParagraphFont"/>
    <w:link w:val="HTMLAddress"/>
    <w:uiPriority w:val="99"/>
    <w:rsid w:val="008F1FB0"/>
    <w:rPr>
      <w:rFonts w:ascii="Calibri" w:hAnsi="Calibri" w:cs="Calibri"/>
      <w:i/>
      <w:iCs/>
      <w:sz w:val="22"/>
    </w:rPr>
  </w:style>
  <w:style w:type="paragraph" w:styleId="Index1">
    <w:name w:val="index 1"/>
    <w:basedOn w:val="Normal"/>
    <w:next w:val="Normal"/>
    <w:autoRedefine/>
    <w:unhideWhenUsed/>
    <w:rsid w:val="008F1FB0"/>
    <w:pPr>
      <w:ind w:left="220" w:hanging="220"/>
    </w:pPr>
  </w:style>
  <w:style w:type="character" w:customStyle="1" w:styleId="cardunderlineChar0">
    <w:name w:val="card underline Char"/>
    <w:locked/>
    <w:rsid w:val="008F1FB0"/>
  </w:style>
  <w:style w:type="paragraph" w:customStyle="1" w:styleId="cardunderline">
    <w:name w:val="card underline"/>
    <w:basedOn w:val="Normal"/>
    <w:next w:val="GAUnderline"/>
    <w:qFormat/>
    <w:rsid w:val="008F1FB0"/>
  </w:style>
  <w:style w:type="paragraph" w:customStyle="1" w:styleId="Hat1">
    <w:name w:val="Hat1"/>
    <w:basedOn w:val="Normal"/>
    <w:next w:val="Normal"/>
    <w:uiPriority w:val="2"/>
    <w:qFormat/>
    <w:rsid w:val="008F1FB0"/>
  </w:style>
  <w:style w:type="paragraph" w:customStyle="1" w:styleId="post-subtitle">
    <w:name w:val="post-subtitle"/>
    <w:basedOn w:val="Normal"/>
    <w:qFormat/>
    <w:rsid w:val="008F1FB0"/>
  </w:style>
  <w:style w:type="paragraph" w:customStyle="1" w:styleId="para">
    <w:name w:val="para"/>
    <w:basedOn w:val="Normal"/>
    <w:next w:val="ReallySamllText"/>
    <w:uiPriority w:val="99"/>
    <w:qFormat/>
    <w:rsid w:val="008F1FB0"/>
  </w:style>
  <w:style w:type="paragraph" w:customStyle="1" w:styleId="noindent0">
    <w:name w:val="no_indent"/>
    <w:basedOn w:val="Normal"/>
    <w:next w:val="NormalWeb3"/>
    <w:uiPriority w:val="99"/>
    <w:qFormat/>
    <w:rsid w:val="008F1FB0"/>
  </w:style>
  <w:style w:type="paragraph" w:customStyle="1" w:styleId="tagline1">
    <w:name w:val="tagline"/>
    <w:basedOn w:val="Normal"/>
    <w:next w:val="cardCharCharCharCharChar"/>
    <w:qFormat/>
    <w:rsid w:val="008F1FB0"/>
  </w:style>
  <w:style w:type="paragraph" w:customStyle="1" w:styleId="Block1">
    <w:name w:val="Block1"/>
    <w:basedOn w:val="Normal"/>
    <w:next w:val="Normal"/>
    <w:uiPriority w:val="3"/>
    <w:qFormat/>
    <w:rsid w:val="008F1FB0"/>
  </w:style>
  <w:style w:type="paragraph" w:customStyle="1" w:styleId="TOCHeading1">
    <w:name w:val="TOC Heading1"/>
    <w:basedOn w:val="Heading1"/>
    <w:next w:val="Normal"/>
    <w:uiPriority w:val="39"/>
    <w:qFormat/>
    <w:rsid w:val="008F1FB0"/>
    <w:rPr>
      <w:bCs w:val="0"/>
      <w:caps/>
    </w:rPr>
  </w:style>
  <w:style w:type="paragraph" w:customStyle="1" w:styleId="NoteLevel11">
    <w:name w:val="Note Level 11"/>
    <w:basedOn w:val="Normal"/>
    <w:next w:val="HeaderFooter"/>
    <w:uiPriority w:val="99"/>
    <w:qFormat/>
    <w:rsid w:val="008F1FB0"/>
  </w:style>
  <w:style w:type="character" w:customStyle="1" w:styleId="ReallySamllTextChar">
    <w:name w:val="ReallySamllText Char"/>
    <w:locked/>
    <w:rsid w:val="008F1FB0"/>
  </w:style>
  <w:style w:type="paragraph" w:customStyle="1" w:styleId="ReallySamllText">
    <w:name w:val="ReallySamllText"/>
    <w:basedOn w:val="Normal"/>
    <w:next w:val="CardTextUnderlined"/>
    <w:autoRedefine/>
    <w:qFormat/>
    <w:rsid w:val="008F1FB0"/>
  </w:style>
  <w:style w:type="paragraph" w:customStyle="1" w:styleId="NormalWeb3">
    <w:name w:val="Normal (Web)3"/>
    <w:basedOn w:val="Normal"/>
    <w:next w:val="CardTagCharChar"/>
    <w:qFormat/>
    <w:rsid w:val="008F1FB0"/>
  </w:style>
  <w:style w:type="paragraph" w:customStyle="1" w:styleId="cardCharCharCharCharChar">
    <w:name w:val="card Char Char Char Char Char"/>
    <w:basedOn w:val="Normal"/>
    <w:next w:val="fixed"/>
    <w:qFormat/>
    <w:rsid w:val="008F1FB0"/>
  </w:style>
  <w:style w:type="paragraph" w:customStyle="1" w:styleId="TagCiteChar4">
    <w:name w:val="Tag / Cite Char"/>
    <w:basedOn w:val="Normal"/>
    <w:next w:val="textonormal"/>
    <w:qFormat/>
    <w:rsid w:val="008F1FB0"/>
  </w:style>
  <w:style w:type="paragraph" w:customStyle="1" w:styleId="PageNumber2">
    <w:name w:val="Page Number2"/>
    <w:basedOn w:val="Normal"/>
    <w:next w:val="Normal"/>
    <w:qFormat/>
    <w:rsid w:val="008F1FB0"/>
  </w:style>
  <w:style w:type="paragraph" w:customStyle="1" w:styleId="HeaderFooter">
    <w:name w:val="Header &amp; Footer"/>
    <w:next w:val="ExecutiveSummarytext"/>
    <w:qFormat/>
    <w:rsid w:val="008F1FB0"/>
    <w:pPr>
      <w:spacing w:after="200" w:line="276" w:lineRule="auto"/>
    </w:pPr>
    <w:rPr>
      <w:rFonts w:eastAsiaTheme="minorHAnsi"/>
      <w:sz w:val="22"/>
      <w:szCs w:val="22"/>
    </w:rPr>
  </w:style>
  <w:style w:type="paragraph" w:customStyle="1" w:styleId="CardTextSmall0">
    <w:name w:val="Card Text Small"/>
    <w:basedOn w:val="Normal"/>
    <w:qFormat/>
    <w:rsid w:val="008F1FB0"/>
  </w:style>
  <w:style w:type="paragraph" w:customStyle="1" w:styleId="CardTextUnderlined">
    <w:name w:val="Card Text Underlined"/>
    <w:basedOn w:val="Normal"/>
    <w:next w:val="NormalUnderline"/>
    <w:uiPriority w:val="99"/>
    <w:qFormat/>
    <w:rsid w:val="008F1FB0"/>
  </w:style>
  <w:style w:type="paragraph" w:customStyle="1" w:styleId="HeaderDebate">
    <w:name w:val="Header Debate"/>
    <w:basedOn w:val="Normal"/>
    <w:next w:val="byline1"/>
    <w:qFormat/>
    <w:rsid w:val="008F1FB0"/>
  </w:style>
  <w:style w:type="paragraph" w:customStyle="1" w:styleId="NormalWeb1">
    <w:name w:val="Normal (Web)1"/>
    <w:basedOn w:val="Normal"/>
    <w:next w:val="PlaceholderText1"/>
    <w:qFormat/>
    <w:rsid w:val="008F1FB0"/>
  </w:style>
  <w:style w:type="paragraph" w:customStyle="1" w:styleId="CardTagCharChar">
    <w:name w:val="Card Tag Char Char"/>
    <w:basedOn w:val="Normal"/>
    <w:next w:val="NoteLevel31"/>
    <w:qFormat/>
    <w:rsid w:val="008F1FB0"/>
  </w:style>
  <w:style w:type="paragraph" w:customStyle="1" w:styleId="fixed">
    <w:name w:val="fixed"/>
    <w:basedOn w:val="Normal"/>
    <w:next w:val="NoteLevel41"/>
    <w:qFormat/>
    <w:rsid w:val="008F1FB0"/>
  </w:style>
  <w:style w:type="paragraph" w:customStyle="1" w:styleId="textonormal">
    <w:name w:val="textonormal"/>
    <w:basedOn w:val="Normal"/>
    <w:next w:val="NoteLevel51"/>
    <w:qFormat/>
    <w:rsid w:val="008F1FB0"/>
  </w:style>
  <w:style w:type="paragraph" w:customStyle="1" w:styleId="ExecutiveSummarytext">
    <w:name w:val="Executive Summary text"/>
    <w:basedOn w:val="Normal"/>
    <w:next w:val="Normal"/>
    <w:qFormat/>
    <w:rsid w:val="008F1FB0"/>
  </w:style>
  <w:style w:type="character" w:customStyle="1" w:styleId="NormalUnderlineChar1">
    <w:name w:val="Normal Underline Char1"/>
    <w:locked/>
    <w:rsid w:val="008F1FB0"/>
  </w:style>
  <w:style w:type="paragraph" w:customStyle="1" w:styleId="byline1">
    <w:name w:val="byline1"/>
    <w:basedOn w:val="Normal"/>
    <w:qFormat/>
    <w:rsid w:val="008F1FB0"/>
  </w:style>
  <w:style w:type="paragraph" w:customStyle="1" w:styleId="PlaceholderText1">
    <w:name w:val="Placeholder Text1"/>
    <w:basedOn w:val="Normal"/>
    <w:next w:val="ImportantText"/>
    <w:qFormat/>
    <w:rsid w:val="008F1FB0"/>
  </w:style>
  <w:style w:type="paragraph" w:customStyle="1" w:styleId="NoteLevel31">
    <w:name w:val="Note Level 31"/>
    <w:basedOn w:val="Normal"/>
    <w:qFormat/>
    <w:rsid w:val="008F1FB0"/>
  </w:style>
  <w:style w:type="paragraph" w:customStyle="1" w:styleId="NoteLevel41">
    <w:name w:val="Note Level 41"/>
    <w:basedOn w:val="Normal"/>
    <w:next w:val="StyleBodyText11ptBlackUnderline"/>
    <w:qFormat/>
    <w:rsid w:val="008F1FB0"/>
  </w:style>
  <w:style w:type="paragraph" w:customStyle="1" w:styleId="NoteLevel51">
    <w:name w:val="Note Level 51"/>
    <w:basedOn w:val="Normal"/>
    <w:qFormat/>
    <w:rsid w:val="008F1FB0"/>
  </w:style>
  <w:style w:type="paragraph" w:customStyle="1" w:styleId="NoteLevel61">
    <w:name w:val="Note Level 61"/>
    <w:basedOn w:val="Normal"/>
    <w:next w:val="StyleBodyText11ptBoldBlack"/>
    <w:qFormat/>
    <w:rsid w:val="008F1FB0"/>
  </w:style>
  <w:style w:type="paragraph" w:customStyle="1" w:styleId="NoteLevel71">
    <w:name w:val="Note Level 71"/>
    <w:basedOn w:val="Normal"/>
    <w:qFormat/>
    <w:rsid w:val="008F1FB0"/>
  </w:style>
  <w:style w:type="paragraph" w:customStyle="1" w:styleId="NoteLevel81">
    <w:name w:val="Note Level 81"/>
    <w:basedOn w:val="Normal"/>
    <w:next w:val="StyletinyBold"/>
    <w:qFormat/>
    <w:rsid w:val="008F1FB0"/>
  </w:style>
  <w:style w:type="paragraph" w:customStyle="1" w:styleId="NoteLevel91">
    <w:name w:val="Note Level 91"/>
    <w:basedOn w:val="Normal"/>
    <w:qFormat/>
    <w:rsid w:val="008F1FB0"/>
  </w:style>
  <w:style w:type="character" w:customStyle="1" w:styleId="ImportantTextChar">
    <w:name w:val="Important Text Char"/>
    <w:locked/>
    <w:rsid w:val="008F1FB0"/>
  </w:style>
  <w:style w:type="paragraph" w:customStyle="1" w:styleId="ImportantText">
    <w:name w:val="Important Text"/>
    <w:basedOn w:val="Normal"/>
    <w:next w:val="Normal"/>
    <w:qFormat/>
    <w:rsid w:val="008F1FB0"/>
  </w:style>
  <w:style w:type="character" w:customStyle="1" w:styleId="StyleBodyText11ptBlackUnderlineChar">
    <w:name w:val="Style Body Text + 11 pt Black Underline Char"/>
    <w:locked/>
    <w:rsid w:val="008F1FB0"/>
  </w:style>
  <w:style w:type="paragraph" w:customStyle="1" w:styleId="StyleBodyText11ptBlackUnderline">
    <w:name w:val="Style Body Text + 11 pt Black Underline"/>
    <w:basedOn w:val="Normal"/>
    <w:next w:val="ListContents"/>
    <w:qFormat/>
    <w:rsid w:val="008F1FB0"/>
  </w:style>
  <w:style w:type="character" w:customStyle="1" w:styleId="StyleBodyText11ptBoldBlackChar">
    <w:name w:val="Style Body Text + 11 pt Bold Black Char"/>
    <w:locked/>
    <w:rsid w:val="008F1FB0"/>
  </w:style>
  <w:style w:type="paragraph" w:customStyle="1" w:styleId="StyleBodyText11ptBoldBlack">
    <w:name w:val="Style Body Text + 11 pt Bold Black"/>
    <w:basedOn w:val="Normal"/>
    <w:next w:val="StyleListContents11ptCustomColorRGB353132Underline"/>
    <w:qFormat/>
    <w:rsid w:val="008F1FB0"/>
  </w:style>
  <w:style w:type="character" w:customStyle="1" w:styleId="StyletinyBoldChar">
    <w:name w:val="Style tiny + Bold Char"/>
    <w:locked/>
    <w:rsid w:val="008F1FB0"/>
  </w:style>
  <w:style w:type="paragraph" w:customStyle="1" w:styleId="StyletinyBold">
    <w:name w:val="Style tiny + Bold"/>
    <w:basedOn w:val="TagF3"/>
    <w:qFormat/>
    <w:rsid w:val="008F1FB0"/>
  </w:style>
  <w:style w:type="character" w:customStyle="1" w:styleId="Heading5SizeDownChar">
    <w:name w:val="Heading 5 Size Down Char"/>
    <w:locked/>
    <w:rsid w:val="008F1FB0"/>
  </w:style>
  <w:style w:type="character" w:customStyle="1" w:styleId="Normal2BoldChar">
    <w:name w:val="Normal2 + Bold Char"/>
    <w:locked/>
    <w:rsid w:val="008F1FB0"/>
  </w:style>
  <w:style w:type="paragraph" w:customStyle="1" w:styleId="Normal2Bold">
    <w:name w:val="Normal2 + Bold"/>
    <w:basedOn w:val="Normal"/>
    <w:next w:val="Unimportant"/>
    <w:qFormat/>
    <w:rsid w:val="008F1FB0"/>
  </w:style>
  <w:style w:type="character" w:customStyle="1" w:styleId="ListContentsChar">
    <w:name w:val="List Contents Char"/>
    <w:locked/>
    <w:rsid w:val="008F1FB0"/>
  </w:style>
  <w:style w:type="paragraph" w:customStyle="1" w:styleId="ListContents">
    <w:name w:val="List Contents"/>
    <w:basedOn w:val="Normal"/>
    <w:next w:val="Ununderlined"/>
    <w:qFormat/>
    <w:rsid w:val="008F1FB0"/>
  </w:style>
  <w:style w:type="character" w:customStyle="1" w:styleId="StyleListContents11ptCustomColorRGB353132UnderlineChar">
    <w:name w:val="Style List Contents + 11 pt Custom Color(RGB(353132)) Underline Char"/>
    <w:locked/>
    <w:rsid w:val="008F1FB0"/>
  </w:style>
  <w:style w:type="paragraph" w:customStyle="1" w:styleId="StyleListContents11ptCustomColorRGB353132Underline">
    <w:name w:val="Style List Contents + 11 pt Custom Color(RGB(353132)) Underline"/>
    <w:basedOn w:val="Ununderlined"/>
    <w:qFormat/>
    <w:rsid w:val="008F1FB0"/>
    <w:pPr>
      <w:jc w:val="left"/>
    </w:pPr>
    <w:rPr>
      <w:rFonts w:eastAsiaTheme="minorHAnsi"/>
      <w:sz w:val="20"/>
    </w:rPr>
  </w:style>
  <w:style w:type="character" w:customStyle="1" w:styleId="StyleCards12ptThickunderlineChar2">
    <w:name w:val="Style Cards + 12 pt Thick underline Char2"/>
    <w:locked/>
    <w:rsid w:val="008F1FB0"/>
  </w:style>
  <w:style w:type="paragraph" w:customStyle="1" w:styleId="StyleCards12ptThickunderline">
    <w:name w:val="Style Cards + 12 pt Thick underline"/>
    <w:basedOn w:val="Normal"/>
    <w:qFormat/>
    <w:rsid w:val="008F1FB0"/>
  </w:style>
  <w:style w:type="character" w:customStyle="1" w:styleId="UnimportantCharChar">
    <w:name w:val="Unimportant Char Char"/>
    <w:locked/>
    <w:rsid w:val="008F1FB0"/>
  </w:style>
  <w:style w:type="paragraph" w:customStyle="1" w:styleId="Unimportant">
    <w:name w:val="Unimportant"/>
    <w:basedOn w:val="Normal"/>
    <w:next w:val="DebateCite"/>
    <w:qFormat/>
    <w:rsid w:val="008F1FB0"/>
  </w:style>
  <w:style w:type="paragraph" w:customStyle="1" w:styleId="StyleHeading1Justified">
    <w:name w:val="Style Heading 1 + Justified"/>
    <w:basedOn w:val="Normal"/>
    <w:next w:val="Normal"/>
    <w:qFormat/>
    <w:rsid w:val="008F1FB0"/>
  </w:style>
  <w:style w:type="paragraph" w:customStyle="1" w:styleId="textunderline0">
    <w:name w:val="text underline"/>
    <w:basedOn w:val="Normal"/>
    <w:next w:val="Heading4Cite"/>
    <w:autoRedefine/>
    <w:qFormat/>
    <w:rsid w:val="008F1FB0"/>
  </w:style>
  <w:style w:type="character" w:customStyle="1" w:styleId="DebateTagChar">
    <w:name w:val="Debate Tag Char"/>
    <w:locked/>
    <w:rsid w:val="008F1FB0"/>
  </w:style>
  <w:style w:type="paragraph" w:customStyle="1" w:styleId="DebateTag">
    <w:name w:val="Debate Tag"/>
    <w:basedOn w:val="Normal"/>
    <w:autoRedefine/>
    <w:uiPriority w:val="99"/>
    <w:qFormat/>
    <w:rsid w:val="008F1FB0"/>
  </w:style>
  <w:style w:type="paragraph" w:customStyle="1" w:styleId="DebateCite">
    <w:name w:val="Debate Cite"/>
    <w:basedOn w:val="Normal"/>
    <w:next w:val="Normaltag"/>
    <w:autoRedefine/>
    <w:qFormat/>
    <w:rsid w:val="008F1FB0"/>
  </w:style>
  <w:style w:type="paragraph" w:customStyle="1" w:styleId="PreformattedText">
    <w:name w:val="Preformatted Text"/>
    <w:basedOn w:val="Normal"/>
    <w:next w:val="Cardnon-underlined"/>
    <w:qFormat/>
    <w:rsid w:val="008F1FB0"/>
  </w:style>
  <w:style w:type="paragraph" w:customStyle="1" w:styleId="MaggieTag">
    <w:name w:val="MaggieTag"/>
    <w:basedOn w:val="Heading2"/>
    <w:next w:val="BlockTitle4"/>
    <w:qFormat/>
    <w:rsid w:val="008F1FB0"/>
    <w:rPr>
      <w:bCs w:val="0"/>
      <w:caps/>
    </w:rPr>
  </w:style>
  <w:style w:type="paragraph" w:customStyle="1" w:styleId="4">
    <w:name w:val="4"/>
    <w:basedOn w:val="Normal"/>
    <w:next w:val="DottedUnderline1"/>
    <w:qFormat/>
    <w:rsid w:val="008F1FB0"/>
  </w:style>
  <w:style w:type="paragraph" w:customStyle="1" w:styleId="BlockTitle4">
    <w:name w:val="%Block Title"/>
    <w:basedOn w:val="Heading1"/>
    <w:next w:val="PageNumber4"/>
    <w:qFormat/>
    <w:rsid w:val="008F1FB0"/>
    <w:rPr>
      <w:bCs w:val="0"/>
      <w:caps/>
    </w:rPr>
  </w:style>
  <w:style w:type="paragraph" w:customStyle="1" w:styleId="HiddenBlockHeader">
    <w:name w:val="Hidden Block Header"/>
    <w:basedOn w:val="Normal"/>
    <w:next w:val="Cardtext4"/>
    <w:link w:val="HiddenBlockHeaderChar"/>
    <w:qFormat/>
    <w:rsid w:val="008F1FB0"/>
  </w:style>
  <w:style w:type="paragraph" w:customStyle="1" w:styleId="ThickUnderline">
    <w:name w:val="ThickUnderline"/>
    <w:qFormat/>
    <w:rsid w:val="008F1FB0"/>
    <w:pPr>
      <w:spacing w:after="200" w:line="276" w:lineRule="auto"/>
    </w:pPr>
    <w:rPr>
      <w:rFonts w:eastAsiaTheme="minorHAnsi"/>
      <w:sz w:val="22"/>
      <w:szCs w:val="22"/>
    </w:rPr>
  </w:style>
  <w:style w:type="paragraph" w:customStyle="1" w:styleId="DottedUnderline1">
    <w:name w:val="DottedUnderline"/>
    <w:basedOn w:val="Normal"/>
    <w:qFormat/>
    <w:rsid w:val="008F1FB0"/>
  </w:style>
  <w:style w:type="character" w:customStyle="1" w:styleId="Card-UnderlineChar">
    <w:name w:val="Card-Underline Char"/>
    <w:locked/>
    <w:rsid w:val="008F1FB0"/>
  </w:style>
  <w:style w:type="paragraph" w:customStyle="1" w:styleId="Card-Underline0">
    <w:name w:val="Card-Underline"/>
    <w:basedOn w:val="Normal"/>
    <w:next w:val="read"/>
    <w:qFormat/>
    <w:rsid w:val="008F1FB0"/>
  </w:style>
  <w:style w:type="paragraph" w:customStyle="1" w:styleId="PageNumber3">
    <w:name w:val="Page Number3"/>
    <w:basedOn w:val="Normal"/>
    <w:next w:val="Normal"/>
    <w:qFormat/>
    <w:rsid w:val="008F1FB0"/>
  </w:style>
  <w:style w:type="paragraph" w:customStyle="1" w:styleId="PageNumber4">
    <w:name w:val="Page Number4"/>
    <w:basedOn w:val="Normal"/>
    <w:next w:val="Normal"/>
    <w:qFormat/>
    <w:rsid w:val="008F1FB0"/>
  </w:style>
  <w:style w:type="paragraph" w:customStyle="1" w:styleId="PageNumber5">
    <w:name w:val="Page Number5"/>
    <w:basedOn w:val="Normal"/>
    <w:next w:val="Normal"/>
    <w:qFormat/>
    <w:rsid w:val="008F1FB0"/>
  </w:style>
  <w:style w:type="paragraph" w:customStyle="1" w:styleId="smalltext1">
    <w:name w:val="small text1"/>
    <w:basedOn w:val="Normal"/>
    <w:next w:val="Normal"/>
    <w:uiPriority w:val="4"/>
    <w:qFormat/>
    <w:rsid w:val="008F1FB0"/>
  </w:style>
  <w:style w:type="character" w:customStyle="1" w:styleId="CircleChar">
    <w:name w:val="Circle Char"/>
    <w:locked/>
    <w:rsid w:val="008F1FB0"/>
  </w:style>
  <w:style w:type="paragraph" w:customStyle="1" w:styleId="PageNumber6">
    <w:name w:val="Page Number6"/>
    <w:basedOn w:val="Normal"/>
    <w:next w:val="Normal"/>
    <w:qFormat/>
    <w:rsid w:val="008F1FB0"/>
  </w:style>
  <w:style w:type="paragraph" w:customStyle="1" w:styleId="lastupdated">
    <w:name w:val="lastupdated"/>
    <w:basedOn w:val="Normal"/>
    <w:uiPriority w:val="99"/>
    <w:qFormat/>
    <w:rsid w:val="008F1FB0"/>
  </w:style>
  <w:style w:type="paragraph" w:customStyle="1" w:styleId="hn-byline">
    <w:name w:val="hn-byline"/>
    <w:basedOn w:val="Normal"/>
    <w:next w:val="bodyintro"/>
    <w:qFormat/>
    <w:rsid w:val="008F1FB0"/>
  </w:style>
  <w:style w:type="paragraph" w:customStyle="1" w:styleId="articleinfo">
    <w:name w:val="articleinfo"/>
    <w:basedOn w:val="Normal"/>
    <w:next w:val="indent"/>
    <w:qFormat/>
    <w:rsid w:val="008F1FB0"/>
  </w:style>
  <w:style w:type="character" w:customStyle="1" w:styleId="StyleStyle16ptChar">
    <w:name w:val="Style Style1 + 6 pt Char"/>
    <w:locked/>
    <w:rsid w:val="008F1FB0"/>
  </w:style>
  <w:style w:type="paragraph" w:customStyle="1" w:styleId="StyleStyle16pt">
    <w:name w:val="Style Style1 + 6 pt"/>
    <w:basedOn w:val="Normal"/>
    <w:qFormat/>
    <w:rsid w:val="008F1FB0"/>
  </w:style>
  <w:style w:type="paragraph" w:customStyle="1" w:styleId="PageNumber7">
    <w:name w:val="Page Number7"/>
    <w:basedOn w:val="Normal"/>
    <w:next w:val="Normal"/>
    <w:qFormat/>
    <w:rsid w:val="008F1FB0"/>
  </w:style>
  <w:style w:type="paragraph" w:customStyle="1" w:styleId="OmniPage4">
    <w:name w:val="OmniPage #4"/>
    <w:basedOn w:val="Normal"/>
    <w:uiPriority w:val="99"/>
    <w:qFormat/>
    <w:rsid w:val="008F1FB0"/>
  </w:style>
  <w:style w:type="paragraph" w:customStyle="1" w:styleId="OmniPage10">
    <w:name w:val="OmniPage #10"/>
    <w:basedOn w:val="Normal"/>
    <w:uiPriority w:val="99"/>
    <w:qFormat/>
    <w:rsid w:val="008F1FB0"/>
  </w:style>
  <w:style w:type="paragraph" w:customStyle="1" w:styleId="PageNumber8">
    <w:name w:val="Page Number8"/>
    <w:basedOn w:val="Normal"/>
    <w:next w:val="Normal"/>
    <w:qFormat/>
    <w:rsid w:val="008F1FB0"/>
  </w:style>
  <w:style w:type="paragraph" w:customStyle="1" w:styleId="bodyintro">
    <w:name w:val="bodyintro"/>
    <w:basedOn w:val="Normal"/>
    <w:uiPriority w:val="99"/>
    <w:qFormat/>
    <w:rsid w:val="008F1FB0"/>
  </w:style>
  <w:style w:type="paragraph" w:customStyle="1" w:styleId="indent">
    <w:name w:val="indent"/>
    <w:basedOn w:val="Normal"/>
    <w:uiPriority w:val="99"/>
    <w:qFormat/>
    <w:rsid w:val="008F1FB0"/>
  </w:style>
  <w:style w:type="paragraph" w:customStyle="1" w:styleId="center">
    <w:name w:val="center"/>
    <w:basedOn w:val="Normal"/>
    <w:uiPriority w:val="99"/>
    <w:qFormat/>
    <w:rsid w:val="008F1FB0"/>
  </w:style>
  <w:style w:type="character" w:customStyle="1" w:styleId="Style8ptChar">
    <w:name w:val="Style 8 pt Char"/>
    <w:rsid w:val="008F1FB0"/>
  </w:style>
  <w:style w:type="character" w:customStyle="1" w:styleId="message-item">
    <w:name w:val="message-item"/>
    <w:rsid w:val="008F1FB0"/>
  </w:style>
  <w:style w:type="character" w:customStyle="1" w:styleId="datestamp">
    <w:name w:val="datestamp"/>
    <w:rsid w:val="008F1FB0"/>
  </w:style>
  <w:style w:type="character" w:customStyle="1" w:styleId="i">
    <w:name w:val="i"/>
    <w:uiPriority w:val="99"/>
    <w:rsid w:val="008F1FB0"/>
  </w:style>
  <w:style w:type="character" w:customStyle="1" w:styleId="forenames">
    <w:name w:val="forenames"/>
    <w:rsid w:val="008F1FB0"/>
  </w:style>
  <w:style w:type="character" w:customStyle="1" w:styleId="surname">
    <w:name w:val="surname"/>
    <w:rsid w:val="008F1FB0"/>
  </w:style>
  <w:style w:type="character" w:customStyle="1" w:styleId="medium-font">
    <w:name w:val="medium-font"/>
    <w:rsid w:val="008F1FB0"/>
  </w:style>
  <w:style w:type="character" w:customStyle="1" w:styleId="title-link-wrapper">
    <w:name w:val="title-link-wrapper"/>
    <w:rsid w:val="008F1FB0"/>
  </w:style>
  <w:style w:type="character" w:customStyle="1" w:styleId="refpreview">
    <w:name w:val="refpreview"/>
    <w:rsid w:val="008F1FB0"/>
  </w:style>
  <w:style w:type="character" w:customStyle="1" w:styleId="loose1">
    <w:name w:val="loose1"/>
    <w:rsid w:val="008F1FB0"/>
  </w:style>
  <w:style w:type="character" w:customStyle="1" w:styleId="email">
    <w:name w:val="email"/>
    <w:rsid w:val="008F1FB0"/>
  </w:style>
  <w:style w:type="character" w:customStyle="1" w:styleId="gsa">
    <w:name w:val="gs_a"/>
    <w:rsid w:val="008F1FB0"/>
  </w:style>
  <w:style w:type="character" w:customStyle="1" w:styleId="mainarttitle">
    <w:name w:val="mainarttitle"/>
    <w:rsid w:val="008F1FB0"/>
  </w:style>
  <w:style w:type="character" w:customStyle="1" w:styleId="mainartauthor">
    <w:name w:val="mainartauthor"/>
    <w:rsid w:val="008F1FB0"/>
  </w:style>
  <w:style w:type="character" w:customStyle="1" w:styleId="mainartdate">
    <w:name w:val="mainartdate"/>
    <w:rsid w:val="008F1FB0"/>
  </w:style>
  <w:style w:type="character" w:customStyle="1" w:styleId="gsggs">
    <w:name w:val="gs_ggs"/>
    <w:rsid w:val="008F1FB0"/>
  </w:style>
  <w:style w:type="character" w:customStyle="1" w:styleId="ahead">
    <w:name w:val="a_head"/>
    <w:rsid w:val="008F1FB0"/>
  </w:style>
  <w:style w:type="character" w:customStyle="1" w:styleId="footnote">
    <w:name w:val="footnote"/>
    <w:rsid w:val="008F1FB0"/>
  </w:style>
  <w:style w:type="character" w:customStyle="1" w:styleId="docbody">
    <w:name w:val="docbody"/>
    <w:rsid w:val="008F1FB0"/>
  </w:style>
  <w:style w:type="character" w:customStyle="1" w:styleId="superscript">
    <w:name w:val="superscript"/>
    <w:rsid w:val="008F1FB0"/>
  </w:style>
  <w:style w:type="character" w:customStyle="1" w:styleId="bwxsm">
    <w:name w:val="b w xsm"/>
    <w:rsid w:val="008F1FB0"/>
  </w:style>
  <w:style w:type="character" w:customStyle="1" w:styleId="fstd">
    <w:name w:val="f std"/>
    <w:rsid w:val="008F1FB0"/>
  </w:style>
  <w:style w:type="character" w:customStyle="1" w:styleId="gl">
    <w:name w:val="gl"/>
    <w:rsid w:val="008F1FB0"/>
  </w:style>
  <w:style w:type="character" w:customStyle="1" w:styleId="bio1">
    <w:name w:val="bio1"/>
    <w:rsid w:val="008F1FB0"/>
  </w:style>
  <w:style w:type="character" w:customStyle="1" w:styleId="cardCharCharCharCharCharChar">
    <w:name w:val="card Char Char Char Char Char Char"/>
    <w:rsid w:val="008F1FB0"/>
  </w:style>
  <w:style w:type="character" w:customStyle="1" w:styleId="Style24ptBoldUnderlineCenteredCharChar">
    <w:name w:val="Style 24 pt Bold Underline Centered Char Char"/>
    <w:rsid w:val="008F1FB0"/>
  </w:style>
  <w:style w:type="character" w:customStyle="1" w:styleId="TagCiteCharChar0">
    <w:name w:val="Tag / Cite Char Char"/>
    <w:rsid w:val="008F1FB0"/>
  </w:style>
  <w:style w:type="character" w:customStyle="1" w:styleId="CardTextUnderlinedCharChar">
    <w:name w:val="Card Text Underlined Char Char"/>
    <w:rsid w:val="008F1FB0"/>
  </w:style>
  <w:style w:type="character" w:customStyle="1" w:styleId="CardTagCharCharChar">
    <w:name w:val="Card Tag Char Char Char"/>
    <w:rsid w:val="008F1FB0"/>
  </w:style>
  <w:style w:type="character" w:customStyle="1" w:styleId="mainbody">
    <w:name w:val="mainbody"/>
    <w:basedOn w:val="DefaultParagraphFont"/>
    <w:rsid w:val="008F1FB0"/>
  </w:style>
  <w:style w:type="character" w:customStyle="1" w:styleId="UnderlineStyleChar2">
    <w:name w:val="Underline Style Char2"/>
    <w:rsid w:val="008F1FB0"/>
  </w:style>
  <w:style w:type="character" w:customStyle="1" w:styleId="t13">
    <w:name w:val="t13"/>
    <w:basedOn w:val="DefaultParagraphFont"/>
    <w:rsid w:val="008F1FB0"/>
  </w:style>
  <w:style w:type="character" w:customStyle="1" w:styleId="SmallFont7pt">
    <w:name w:val="Small Font (7 pt)"/>
    <w:qFormat/>
    <w:rsid w:val="008F1FB0"/>
  </w:style>
  <w:style w:type="character" w:customStyle="1" w:styleId="CharChar17">
    <w:name w:val="Char Char17"/>
    <w:locked/>
    <w:rsid w:val="008F1FB0"/>
  </w:style>
  <w:style w:type="character" w:customStyle="1" w:styleId="ilspan">
    <w:name w:val="il_span"/>
    <w:basedOn w:val="DefaultParagraphFont"/>
    <w:rsid w:val="008F1FB0"/>
  </w:style>
  <w:style w:type="character" w:customStyle="1" w:styleId="leftidx1">
    <w:name w:val="leftidx1"/>
    <w:rsid w:val="008F1FB0"/>
  </w:style>
  <w:style w:type="character" w:customStyle="1" w:styleId="blue1">
    <w:name w:val="blue1"/>
    <w:rsid w:val="008F1FB0"/>
  </w:style>
  <w:style w:type="character" w:customStyle="1" w:styleId="author-link1">
    <w:name w:val="author-link1"/>
    <w:rsid w:val="008F1FB0"/>
  </w:style>
  <w:style w:type="character" w:customStyle="1" w:styleId="black1">
    <w:name w:val="black1"/>
    <w:rsid w:val="008F1FB0"/>
  </w:style>
  <w:style w:type="character" w:customStyle="1" w:styleId="StyleunderlinedCharBold">
    <w:name w:val="Style underlined Char + Bold"/>
    <w:rsid w:val="008F1FB0"/>
  </w:style>
  <w:style w:type="character" w:customStyle="1" w:styleId="CardUnderline0">
    <w:name w:val="Card Underline"/>
    <w:rsid w:val="008F1FB0"/>
  </w:style>
  <w:style w:type="character" w:customStyle="1" w:styleId="lingoregion">
    <w:name w:val="lingo_region"/>
    <w:basedOn w:val="DefaultParagraphFont"/>
    <w:rsid w:val="008F1FB0"/>
  </w:style>
  <w:style w:type="character" w:customStyle="1" w:styleId="cite3">
    <w:name w:val="%cite"/>
    <w:rsid w:val="008F1FB0"/>
  </w:style>
  <w:style w:type="character" w:customStyle="1" w:styleId="Emphasis21">
    <w:name w:val="%Emphasis2"/>
    <w:rsid w:val="008F1FB0"/>
  </w:style>
  <w:style w:type="character" w:customStyle="1" w:styleId="bodycontentlink">
    <w:name w:val="bodycontentlink"/>
    <w:basedOn w:val="DefaultParagraphFont"/>
    <w:rsid w:val="008F1FB0"/>
  </w:style>
  <w:style w:type="character" w:customStyle="1" w:styleId="AAAcite">
    <w:name w:val="AAAcite"/>
    <w:rsid w:val="008F1FB0"/>
  </w:style>
  <w:style w:type="character" w:customStyle="1" w:styleId="tmplheaderlink">
    <w:name w:val="tmplheaderlink"/>
    <w:rsid w:val="008F1FB0"/>
  </w:style>
  <w:style w:type="character" w:customStyle="1" w:styleId="StyleStyleUnderlineUnderlineStyleBoldUnderlineIntenseEmphas">
    <w:name w:val="Style Style UnderlineUnderlineStyle Bold UnderlineIntense Emphas..."/>
    <w:basedOn w:val="DefaultParagraphFont"/>
    <w:rsid w:val="008F1FB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F1FB0"/>
    <w:rPr>
      <w:b w:val="0"/>
      <w:sz w:val="24"/>
      <w:u w:val="single"/>
      <w:bdr w:val="none" w:sz="0" w:space="0" w:color="auto"/>
    </w:rPr>
  </w:style>
  <w:style w:type="character" w:customStyle="1" w:styleId="Bodytext11">
    <w:name w:val="Body text (11)"/>
    <w:rsid w:val="008F1FB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F1FB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F1FB0"/>
  </w:style>
  <w:style w:type="paragraph" w:customStyle="1" w:styleId="StyleJustified">
    <w:name w:val="Style Justified"/>
    <w:basedOn w:val="Normal"/>
    <w:qFormat/>
    <w:rsid w:val="008F1FB0"/>
    <w:rPr>
      <w:rFonts w:eastAsia="Times New Roman"/>
      <w:szCs w:val="20"/>
    </w:rPr>
  </w:style>
  <w:style w:type="paragraph" w:customStyle="1" w:styleId="Style5">
    <w:name w:val="Style5"/>
    <w:basedOn w:val="Normal"/>
    <w:link w:val="Style5Char"/>
    <w:uiPriority w:val="99"/>
    <w:qFormat/>
    <w:rsid w:val="008F1FB0"/>
    <w:pPr>
      <w:ind w:left="432" w:right="432"/>
      <w:jc w:val="both"/>
    </w:pPr>
    <w:rPr>
      <w:rFonts w:eastAsia="Times New Roman"/>
    </w:rPr>
  </w:style>
  <w:style w:type="character" w:customStyle="1" w:styleId="Style5Char">
    <w:name w:val="Style5 Char"/>
    <w:link w:val="Style5"/>
    <w:uiPriority w:val="99"/>
    <w:rsid w:val="008F1FB0"/>
    <w:rPr>
      <w:rFonts w:ascii="Calibri" w:eastAsia="Times New Roman" w:hAnsi="Calibri" w:cs="Calibri"/>
      <w:sz w:val="22"/>
    </w:rPr>
  </w:style>
  <w:style w:type="paragraph" w:customStyle="1" w:styleId="Style100">
    <w:name w:val="Style10"/>
    <w:basedOn w:val="Normal"/>
    <w:link w:val="Style10Char"/>
    <w:uiPriority w:val="99"/>
    <w:qFormat/>
    <w:rsid w:val="008F1FB0"/>
    <w:pPr>
      <w:ind w:right="432"/>
    </w:pPr>
    <w:rPr>
      <w:rFonts w:eastAsia="Times New Roman"/>
      <w:b/>
      <w:sz w:val="24"/>
    </w:rPr>
  </w:style>
  <w:style w:type="character" w:customStyle="1" w:styleId="Style10Char">
    <w:name w:val="Style10 Char"/>
    <w:link w:val="Style100"/>
    <w:uiPriority w:val="99"/>
    <w:rsid w:val="008F1FB0"/>
    <w:rPr>
      <w:rFonts w:ascii="Calibri" w:eastAsia="Times New Roman" w:hAnsi="Calibri" w:cs="Calibri"/>
      <w:b/>
    </w:rPr>
  </w:style>
  <w:style w:type="character" w:customStyle="1" w:styleId="StyleStyleBoldUnderlineUnderlineapple-style-span6ptBoldK">
    <w:name w:val="Style Style Bold UnderlineUnderlineapple-style-span + 6 ptBoldK..."/>
    <w:basedOn w:val="DefaultParagraphFont"/>
    <w:rsid w:val="008F1FB0"/>
    <w:rPr>
      <w:b w:val="0"/>
      <w:bCs w:val="0"/>
      <w:sz w:val="22"/>
      <w:u w:val="single"/>
      <w:bdr w:val="none" w:sz="0" w:space="0" w:color="auto"/>
    </w:rPr>
  </w:style>
  <w:style w:type="paragraph" w:customStyle="1" w:styleId="UnderlinedEv">
    <w:name w:val="Underlined Ev"/>
    <w:basedOn w:val="Normal"/>
    <w:next w:val="Normal"/>
    <w:link w:val="UnderlinedEvChar"/>
    <w:qFormat/>
    <w:rsid w:val="008F1FB0"/>
    <w:rPr>
      <w:rFonts w:ascii="Times New Roman" w:eastAsia="Times New Roman" w:hAnsi="Times New Roman" w:cstheme="minorBidi"/>
      <w:sz w:val="24"/>
      <w:u w:val="single"/>
    </w:rPr>
  </w:style>
  <w:style w:type="character" w:customStyle="1" w:styleId="StyleUnderlineBorderSinglesolidlineAuto225ptLine">
    <w:name w:val="Style Underline Border: : (Single solid line Auto  2.25 pt Line ..."/>
    <w:basedOn w:val="DefaultParagraphFont"/>
    <w:rsid w:val="008F1FB0"/>
    <w:rPr>
      <w:u w:val="single"/>
      <w:bdr w:val="none" w:sz="0" w:space="0" w:color="auto"/>
    </w:rPr>
  </w:style>
  <w:style w:type="character" w:customStyle="1" w:styleId="UnderlinedEvidenceCharChar">
    <w:name w:val="Underlined Evidence Char Char"/>
    <w:rsid w:val="008F1FB0"/>
    <w:rPr>
      <w:rFonts w:ascii="Verdana" w:hAnsi="Verdana" w:hint="default"/>
      <w:sz w:val="21"/>
      <w:szCs w:val="21"/>
      <w:u w:val="thick"/>
      <w:lang w:val="en-US" w:eastAsia="en-US" w:bidi="ar-SA"/>
    </w:rPr>
  </w:style>
  <w:style w:type="character" w:customStyle="1" w:styleId="role">
    <w:name w:val="role"/>
    <w:rsid w:val="008F1FB0"/>
  </w:style>
  <w:style w:type="character" w:customStyle="1" w:styleId="pagination0">
    <w:name w:val="pagination"/>
    <w:basedOn w:val="DefaultParagraphFont"/>
    <w:rsid w:val="008F1FB0"/>
  </w:style>
  <w:style w:type="character" w:customStyle="1" w:styleId="doi">
    <w:name w:val="doi"/>
    <w:basedOn w:val="DefaultParagraphFont"/>
    <w:rsid w:val="008F1FB0"/>
  </w:style>
  <w:style w:type="character" w:customStyle="1" w:styleId="bodycontents">
    <w:name w:val="bodycontents"/>
    <w:basedOn w:val="DefaultParagraphFont"/>
    <w:rsid w:val="008F1FB0"/>
  </w:style>
  <w:style w:type="character" w:customStyle="1" w:styleId="comma">
    <w:name w:val="comma"/>
    <w:basedOn w:val="DefaultParagraphFont"/>
    <w:rsid w:val="008F1FB0"/>
  </w:style>
  <w:style w:type="character" w:customStyle="1" w:styleId="pad5right">
    <w:name w:val="pad5right"/>
    <w:basedOn w:val="DefaultParagraphFont"/>
    <w:rsid w:val="008F1FB0"/>
  </w:style>
  <w:style w:type="character" w:customStyle="1" w:styleId="divider">
    <w:name w:val="divider"/>
    <w:basedOn w:val="DefaultParagraphFont"/>
    <w:rsid w:val="008F1FB0"/>
  </w:style>
  <w:style w:type="character" w:customStyle="1" w:styleId="blogdate">
    <w:name w:val="blogdate"/>
    <w:basedOn w:val="DefaultParagraphFont"/>
    <w:rsid w:val="008F1FB0"/>
  </w:style>
  <w:style w:type="character" w:customStyle="1" w:styleId="ticker">
    <w:name w:val="ticker"/>
    <w:basedOn w:val="DefaultParagraphFont"/>
    <w:rsid w:val="008F1FB0"/>
  </w:style>
  <w:style w:type="character" w:customStyle="1" w:styleId="posted">
    <w:name w:val="posted"/>
    <w:basedOn w:val="DefaultParagraphFont"/>
    <w:rsid w:val="008F1FB0"/>
  </w:style>
  <w:style w:type="character" w:customStyle="1" w:styleId="time">
    <w:name w:val="time"/>
    <w:basedOn w:val="DefaultParagraphFont"/>
    <w:rsid w:val="008F1FB0"/>
  </w:style>
  <w:style w:type="character" w:customStyle="1" w:styleId="dot">
    <w:name w:val="dot"/>
    <w:basedOn w:val="DefaultParagraphFont"/>
    <w:rsid w:val="008F1FB0"/>
  </w:style>
  <w:style w:type="character" w:customStyle="1" w:styleId="hn-date">
    <w:name w:val="hn-date"/>
    <w:basedOn w:val="DefaultParagraphFont"/>
    <w:rsid w:val="008F1FB0"/>
  </w:style>
  <w:style w:type="character" w:customStyle="1" w:styleId="location">
    <w:name w:val="location"/>
    <w:basedOn w:val="DefaultParagraphFont"/>
    <w:rsid w:val="008F1FB0"/>
  </w:style>
  <w:style w:type="character" w:customStyle="1" w:styleId="dropcap-letter">
    <w:name w:val="dropcap-letter"/>
    <w:basedOn w:val="DefaultParagraphFont"/>
    <w:rsid w:val="008F1FB0"/>
  </w:style>
  <w:style w:type="character" w:customStyle="1" w:styleId="offscreen">
    <w:name w:val="offscreen"/>
    <w:basedOn w:val="DefaultParagraphFont"/>
    <w:rsid w:val="008F1FB0"/>
  </w:style>
  <w:style w:type="character" w:customStyle="1" w:styleId="linked-in">
    <w:name w:val="linked-in"/>
    <w:basedOn w:val="DefaultParagraphFont"/>
    <w:rsid w:val="008F1FB0"/>
  </w:style>
  <w:style w:type="character" w:customStyle="1" w:styleId="divs">
    <w:name w:val="divs"/>
    <w:basedOn w:val="DefaultParagraphFont"/>
    <w:rsid w:val="008F1FB0"/>
  </w:style>
  <w:style w:type="character" w:customStyle="1" w:styleId="h4">
    <w:name w:val="h4"/>
    <w:rsid w:val="008F1FB0"/>
  </w:style>
  <w:style w:type="character" w:customStyle="1" w:styleId="postheader">
    <w:name w:val="postheader"/>
    <w:basedOn w:val="DefaultParagraphFont"/>
    <w:rsid w:val="008F1FB0"/>
  </w:style>
  <w:style w:type="numbering" w:customStyle="1" w:styleId="1ai1">
    <w:name w:val="1 / a / i1"/>
    <w:rsid w:val="008F1FB0"/>
    <w:pPr>
      <w:numPr>
        <w:numId w:val="23"/>
      </w:numPr>
    </w:pPr>
  </w:style>
  <w:style w:type="numbering" w:styleId="1ai">
    <w:name w:val="Outline List 1"/>
    <w:basedOn w:val="NoList"/>
    <w:unhideWhenUsed/>
    <w:rsid w:val="008F1FB0"/>
    <w:pPr>
      <w:numPr>
        <w:numId w:val="24"/>
      </w:numPr>
    </w:pPr>
  </w:style>
  <w:style w:type="paragraph" w:styleId="Index2">
    <w:name w:val="index 2"/>
    <w:basedOn w:val="Normal"/>
    <w:next w:val="Normal"/>
    <w:autoRedefine/>
    <w:rsid w:val="008F1FB0"/>
    <w:pPr>
      <w:spacing w:after="200" w:line="276" w:lineRule="auto"/>
      <w:ind w:left="400" w:hanging="200"/>
    </w:pPr>
    <w:rPr>
      <w:bCs/>
    </w:rPr>
  </w:style>
  <w:style w:type="paragraph" w:styleId="Index3">
    <w:name w:val="index 3"/>
    <w:basedOn w:val="Normal"/>
    <w:next w:val="Normal"/>
    <w:autoRedefine/>
    <w:rsid w:val="008F1FB0"/>
    <w:pPr>
      <w:spacing w:after="200" w:line="276" w:lineRule="auto"/>
      <w:ind w:left="600" w:hanging="200"/>
    </w:pPr>
    <w:rPr>
      <w:bCs/>
    </w:rPr>
  </w:style>
  <w:style w:type="paragraph" w:styleId="Index4">
    <w:name w:val="index 4"/>
    <w:basedOn w:val="Normal"/>
    <w:next w:val="Normal"/>
    <w:autoRedefine/>
    <w:rsid w:val="008F1FB0"/>
    <w:pPr>
      <w:spacing w:after="200" w:line="276" w:lineRule="auto"/>
      <w:ind w:left="800" w:hanging="200"/>
    </w:pPr>
    <w:rPr>
      <w:bCs/>
    </w:rPr>
  </w:style>
  <w:style w:type="paragraph" w:styleId="Index5">
    <w:name w:val="index 5"/>
    <w:basedOn w:val="Normal"/>
    <w:next w:val="Normal"/>
    <w:autoRedefine/>
    <w:rsid w:val="008F1FB0"/>
    <w:pPr>
      <w:spacing w:after="200" w:line="276" w:lineRule="auto"/>
      <w:ind w:left="1000" w:hanging="200"/>
    </w:pPr>
    <w:rPr>
      <w:bCs/>
    </w:rPr>
  </w:style>
  <w:style w:type="paragraph" w:styleId="Index6">
    <w:name w:val="index 6"/>
    <w:basedOn w:val="Normal"/>
    <w:next w:val="Normal"/>
    <w:autoRedefine/>
    <w:rsid w:val="008F1FB0"/>
    <w:pPr>
      <w:spacing w:after="200" w:line="276" w:lineRule="auto"/>
      <w:ind w:left="1200" w:hanging="200"/>
    </w:pPr>
    <w:rPr>
      <w:bCs/>
    </w:rPr>
  </w:style>
  <w:style w:type="paragraph" w:styleId="Index7">
    <w:name w:val="index 7"/>
    <w:basedOn w:val="Normal"/>
    <w:next w:val="Normal"/>
    <w:autoRedefine/>
    <w:rsid w:val="008F1FB0"/>
    <w:pPr>
      <w:spacing w:after="200" w:line="276" w:lineRule="auto"/>
      <w:ind w:left="1400" w:hanging="200"/>
    </w:pPr>
    <w:rPr>
      <w:bCs/>
    </w:rPr>
  </w:style>
  <w:style w:type="paragraph" w:styleId="Index8">
    <w:name w:val="index 8"/>
    <w:basedOn w:val="Normal"/>
    <w:next w:val="Normal"/>
    <w:autoRedefine/>
    <w:rsid w:val="008F1FB0"/>
    <w:pPr>
      <w:spacing w:after="200" w:line="276" w:lineRule="auto"/>
      <w:ind w:left="1600" w:hanging="200"/>
    </w:pPr>
    <w:rPr>
      <w:bCs/>
    </w:rPr>
  </w:style>
  <w:style w:type="paragraph" w:styleId="Index9">
    <w:name w:val="index 9"/>
    <w:basedOn w:val="Normal"/>
    <w:next w:val="Normal"/>
    <w:autoRedefine/>
    <w:rsid w:val="008F1FB0"/>
    <w:pPr>
      <w:spacing w:after="200" w:line="276" w:lineRule="auto"/>
      <w:ind w:left="1800" w:hanging="200"/>
    </w:pPr>
    <w:rPr>
      <w:bCs/>
    </w:rPr>
  </w:style>
  <w:style w:type="paragraph" w:styleId="IndexHeading">
    <w:name w:val="index heading"/>
    <w:basedOn w:val="Normal"/>
    <w:next w:val="Index1"/>
    <w:rsid w:val="008F1FB0"/>
    <w:pPr>
      <w:spacing w:after="200" w:line="276" w:lineRule="auto"/>
    </w:pPr>
    <w:rPr>
      <w:bCs/>
    </w:rPr>
  </w:style>
  <w:style w:type="numbering" w:customStyle="1" w:styleId="NoList8">
    <w:name w:val="No List8"/>
    <w:next w:val="NoList"/>
    <w:semiHidden/>
    <w:unhideWhenUsed/>
    <w:rsid w:val="008F1FB0"/>
  </w:style>
  <w:style w:type="numbering" w:customStyle="1" w:styleId="NoList9">
    <w:name w:val="No List9"/>
    <w:next w:val="NoList"/>
    <w:semiHidden/>
    <w:unhideWhenUsed/>
    <w:rsid w:val="008F1FB0"/>
  </w:style>
  <w:style w:type="numbering" w:customStyle="1" w:styleId="NoList10">
    <w:name w:val="No List10"/>
    <w:next w:val="NoList"/>
    <w:semiHidden/>
    <w:unhideWhenUsed/>
    <w:rsid w:val="008F1FB0"/>
  </w:style>
  <w:style w:type="numbering" w:customStyle="1" w:styleId="NoList13">
    <w:name w:val="No List13"/>
    <w:next w:val="NoList"/>
    <w:semiHidden/>
    <w:unhideWhenUsed/>
    <w:rsid w:val="008F1FB0"/>
  </w:style>
  <w:style w:type="numbering" w:customStyle="1" w:styleId="NoList14">
    <w:name w:val="No List14"/>
    <w:next w:val="NoList"/>
    <w:semiHidden/>
    <w:unhideWhenUsed/>
    <w:rsid w:val="008F1FB0"/>
  </w:style>
  <w:style w:type="numbering" w:customStyle="1" w:styleId="NoList15">
    <w:name w:val="No List15"/>
    <w:next w:val="NoList"/>
    <w:uiPriority w:val="99"/>
    <w:semiHidden/>
    <w:unhideWhenUsed/>
    <w:rsid w:val="008F1FB0"/>
  </w:style>
  <w:style w:type="numbering" w:customStyle="1" w:styleId="NoList16">
    <w:name w:val="No List16"/>
    <w:next w:val="NoList"/>
    <w:uiPriority w:val="99"/>
    <w:semiHidden/>
    <w:unhideWhenUsed/>
    <w:rsid w:val="008F1FB0"/>
  </w:style>
  <w:style w:type="numbering" w:customStyle="1" w:styleId="NoList17">
    <w:name w:val="No List17"/>
    <w:next w:val="NoList"/>
    <w:semiHidden/>
    <w:unhideWhenUsed/>
    <w:rsid w:val="008F1FB0"/>
  </w:style>
  <w:style w:type="numbering" w:customStyle="1" w:styleId="NoList18">
    <w:name w:val="No List18"/>
    <w:next w:val="NoList"/>
    <w:uiPriority w:val="99"/>
    <w:semiHidden/>
    <w:unhideWhenUsed/>
    <w:rsid w:val="008F1FB0"/>
  </w:style>
  <w:style w:type="numbering" w:customStyle="1" w:styleId="NoList19">
    <w:name w:val="No List19"/>
    <w:next w:val="NoList"/>
    <w:uiPriority w:val="99"/>
    <w:semiHidden/>
    <w:unhideWhenUsed/>
    <w:rsid w:val="008F1FB0"/>
  </w:style>
  <w:style w:type="numbering" w:customStyle="1" w:styleId="NoList20">
    <w:name w:val="No List20"/>
    <w:next w:val="NoList"/>
    <w:semiHidden/>
    <w:unhideWhenUsed/>
    <w:rsid w:val="008F1FB0"/>
  </w:style>
  <w:style w:type="numbering" w:customStyle="1" w:styleId="NoList31">
    <w:name w:val="No List31"/>
    <w:next w:val="NoList"/>
    <w:semiHidden/>
    <w:unhideWhenUsed/>
    <w:rsid w:val="008F1FB0"/>
  </w:style>
  <w:style w:type="numbering" w:customStyle="1" w:styleId="NoList41">
    <w:name w:val="No List41"/>
    <w:next w:val="NoList"/>
    <w:semiHidden/>
    <w:unhideWhenUsed/>
    <w:rsid w:val="008F1FB0"/>
  </w:style>
  <w:style w:type="numbering" w:customStyle="1" w:styleId="NoList51">
    <w:name w:val="No List51"/>
    <w:next w:val="NoList"/>
    <w:semiHidden/>
    <w:unhideWhenUsed/>
    <w:rsid w:val="008F1FB0"/>
  </w:style>
  <w:style w:type="numbering" w:customStyle="1" w:styleId="NoList61">
    <w:name w:val="No List61"/>
    <w:next w:val="NoList"/>
    <w:semiHidden/>
    <w:unhideWhenUsed/>
    <w:rsid w:val="008F1FB0"/>
  </w:style>
  <w:style w:type="numbering" w:customStyle="1" w:styleId="NoList71">
    <w:name w:val="No List71"/>
    <w:next w:val="NoList"/>
    <w:semiHidden/>
    <w:unhideWhenUsed/>
    <w:rsid w:val="008F1FB0"/>
  </w:style>
  <w:style w:type="numbering" w:customStyle="1" w:styleId="NoList81">
    <w:name w:val="No List81"/>
    <w:next w:val="NoList"/>
    <w:semiHidden/>
    <w:unhideWhenUsed/>
    <w:rsid w:val="008F1FB0"/>
  </w:style>
  <w:style w:type="numbering" w:customStyle="1" w:styleId="NoList91">
    <w:name w:val="No List91"/>
    <w:next w:val="NoList"/>
    <w:semiHidden/>
    <w:unhideWhenUsed/>
    <w:rsid w:val="008F1FB0"/>
  </w:style>
  <w:style w:type="numbering" w:customStyle="1" w:styleId="NoList101">
    <w:name w:val="No List101"/>
    <w:next w:val="NoList"/>
    <w:uiPriority w:val="99"/>
    <w:semiHidden/>
    <w:unhideWhenUsed/>
    <w:rsid w:val="008F1FB0"/>
  </w:style>
  <w:style w:type="numbering" w:customStyle="1" w:styleId="NoList121">
    <w:name w:val="No List121"/>
    <w:next w:val="NoList"/>
    <w:semiHidden/>
    <w:unhideWhenUsed/>
    <w:rsid w:val="008F1FB0"/>
  </w:style>
  <w:style w:type="numbering" w:customStyle="1" w:styleId="NoList131">
    <w:name w:val="No List131"/>
    <w:next w:val="NoList"/>
    <w:semiHidden/>
    <w:unhideWhenUsed/>
    <w:rsid w:val="008F1FB0"/>
  </w:style>
  <w:style w:type="numbering" w:customStyle="1" w:styleId="NoList141">
    <w:name w:val="No List141"/>
    <w:next w:val="NoList"/>
    <w:semiHidden/>
    <w:unhideWhenUsed/>
    <w:rsid w:val="008F1FB0"/>
  </w:style>
  <w:style w:type="paragraph" w:customStyle="1" w:styleId="Quote20">
    <w:name w:val="Quote2"/>
    <w:basedOn w:val="Default"/>
    <w:next w:val="Default"/>
    <w:qFormat/>
    <w:rsid w:val="008F1FB0"/>
    <w:rPr>
      <w:rFonts w:eastAsia="Calibri"/>
      <w:color w:val="auto"/>
      <w:szCs w:val="22"/>
    </w:rPr>
  </w:style>
  <w:style w:type="character" w:customStyle="1" w:styleId="StyleLatinBaskervilleUnderline">
    <w:name w:val="Style (Latin) Baskerville Underline"/>
    <w:rsid w:val="008F1FB0"/>
    <w:rPr>
      <w:rFonts w:ascii="Baskerville" w:hAnsi="Baskerville"/>
      <w:sz w:val="26"/>
      <w:u w:val="single"/>
    </w:rPr>
  </w:style>
  <w:style w:type="numbering" w:customStyle="1" w:styleId="NoList22">
    <w:name w:val="No List22"/>
    <w:next w:val="NoList"/>
    <w:semiHidden/>
    <w:unhideWhenUsed/>
    <w:rsid w:val="008F1FB0"/>
  </w:style>
  <w:style w:type="numbering" w:customStyle="1" w:styleId="NoList23">
    <w:name w:val="No List23"/>
    <w:next w:val="NoList"/>
    <w:semiHidden/>
    <w:unhideWhenUsed/>
    <w:rsid w:val="008F1FB0"/>
  </w:style>
  <w:style w:type="numbering" w:customStyle="1" w:styleId="NoList24">
    <w:name w:val="No List24"/>
    <w:next w:val="NoList"/>
    <w:semiHidden/>
    <w:unhideWhenUsed/>
    <w:rsid w:val="008F1FB0"/>
  </w:style>
  <w:style w:type="numbering" w:customStyle="1" w:styleId="NoList25">
    <w:name w:val="No List25"/>
    <w:next w:val="NoList"/>
    <w:semiHidden/>
    <w:unhideWhenUsed/>
    <w:rsid w:val="008F1FB0"/>
  </w:style>
  <w:style w:type="character" w:customStyle="1" w:styleId="dropcap1">
    <w:name w:val="dropcap1"/>
    <w:rsid w:val="008F1FB0"/>
  </w:style>
  <w:style w:type="character" w:customStyle="1" w:styleId="HighlightedUnderlineEmphasis">
    <w:name w:val="Highlighted Underline Emphasis"/>
    <w:rsid w:val="008F1FB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8F1FB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F1FB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F1FB0"/>
    <w:rPr>
      <w:rFonts w:ascii="Georgia" w:hAnsi="Georgia"/>
      <w:u w:val="single"/>
    </w:rPr>
  </w:style>
  <w:style w:type="paragraph" w:customStyle="1" w:styleId="StyleCardsGeorgia12ptBoldThickunderlineBorderSin">
    <w:name w:val="Style Cards + Georgia 12 pt Bold Thick underline Border: : (Sin..."/>
    <w:basedOn w:val="Normal"/>
    <w:qFormat/>
    <w:rsid w:val="008F1FB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F1FB0"/>
    <w:rPr>
      <w:rFonts w:ascii="Georgia" w:hAnsi="Georgia"/>
      <w:sz w:val="24"/>
      <w:u w:val="single"/>
    </w:rPr>
  </w:style>
  <w:style w:type="paragraph" w:customStyle="1" w:styleId="StyleCardsGeorgia">
    <w:name w:val="Style Cards + Georgia"/>
    <w:basedOn w:val="Normal"/>
    <w:qFormat/>
    <w:rsid w:val="008F1FB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8F1FB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8F1FB0"/>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8F1FB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8F1FB0"/>
    <w:rPr>
      <w:b w:val="0"/>
      <w:bCs w:val="0"/>
      <w:sz w:val="22"/>
      <w:u w:val="single"/>
      <w:bdr w:val="none" w:sz="0" w:space="0" w:color="auto"/>
    </w:rPr>
  </w:style>
  <w:style w:type="character" w:customStyle="1" w:styleId="maintitle">
    <w:name w:val="maintitle"/>
    <w:basedOn w:val="DefaultParagraphFont"/>
    <w:rsid w:val="008F1FB0"/>
  </w:style>
  <w:style w:type="character" w:customStyle="1" w:styleId="cit-title">
    <w:name w:val="cit-title"/>
    <w:basedOn w:val="DefaultParagraphFont"/>
    <w:rsid w:val="008F1FB0"/>
  </w:style>
  <w:style w:type="paragraph" w:customStyle="1" w:styleId="txttitle">
    <w:name w:val="txttitle"/>
    <w:basedOn w:val="Normal"/>
    <w:rsid w:val="008F1FB0"/>
    <w:pPr>
      <w:spacing w:before="100" w:beforeAutospacing="1" w:after="100" w:afterAutospacing="1"/>
    </w:pPr>
    <w:rPr>
      <w:sz w:val="24"/>
    </w:rPr>
  </w:style>
  <w:style w:type="character" w:customStyle="1" w:styleId="volume">
    <w:name w:val="volume"/>
    <w:basedOn w:val="DefaultParagraphFont"/>
    <w:rsid w:val="008F1FB0"/>
  </w:style>
  <w:style w:type="character" w:customStyle="1" w:styleId="z3988">
    <w:name w:val="z3988"/>
    <w:basedOn w:val="DefaultParagraphFont"/>
    <w:rsid w:val="008F1FB0"/>
  </w:style>
  <w:style w:type="character" w:customStyle="1" w:styleId="nowrap">
    <w:name w:val="nowrap"/>
    <w:basedOn w:val="DefaultParagraphFont"/>
    <w:rsid w:val="008F1FB0"/>
  </w:style>
  <w:style w:type="paragraph" w:customStyle="1" w:styleId="SmallCards">
    <w:name w:val="Small Cards"/>
    <w:basedOn w:val="Normal"/>
    <w:link w:val="SmallCardsChar"/>
    <w:autoRedefine/>
    <w:rsid w:val="008F1FB0"/>
    <w:rPr>
      <w:rFonts w:eastAsia="Times New Roman"/>
      <w:sz w:val="16"/>
      <w:szCs w:val="20"/>
    </w:rPr>
  </w:style>
  <w:style w:type="character" w:customStyle="1" w:styleId="freeaccess">
    <w:name w:val="freeaccess"/>
    <w:basedOn w:val="DefaultParagraphFont"/>
    <w:rsid w:val="008F1FB0"/>
  </w:style>
  <w:style w:type="character" w:customStyle="1" w:styleId="articoloinside">
    <w:name w:val="articolo_inside"/>
    <w:rsid w:val="008F1FB0"/>
  </w:style>
  <w:style w:type="paragraph" w:customStyle="1" w:styleId="pagetools">
    <w:name w:val="pagetools"/>
    <w:basedOn w:val="Normal"/>
    <w:uiPriority w:val="99"/>
    <w:qFormat/>
    <w:rsid w:val="008F1FB0"/>
    <w:pPr>
      <w:spacing w:before="100" w:beforeAutospacing="1" w:after="100" w:afterAutospacing="1"/>
    </w:pPr>
    <w:rPr>
      <w:rFonts w:eastAsia="Times New Roman"/>
      <w:sz w:val="24"/>
    </w:rPr>
  </w:style>
  <w:style w:type="character" w:customStyle="1" w:styleId="job">
    <w:name w:val="job"/>
    <w:basedOn w:val="DefaultParagraphFont"/>
    <w:rsid w:val="008F1FB0"/>
  </w:style>
  <w:style w:type="character" w:customStyle="1" w:styleId="publisher">
    <w:name w:val="publisher"/>
    <w:basedOn w:val="DefaultParagraphFont"/>
    <w:rsid w:val="008F1FB0"/>
  </w:style>
  <w:style w:type="character" w:customStyle="1" w:styleId="pubyear">
    <w:name w:val="pubyear"/>
    <w:basedOn w:val="DefaultParagraphFont"/>
    <w:rsid w:val="008F1FB0"/>
  </w:style>
  <w:style w:type="character" w:customStyle="1" w:styleId="pubcity">
    <w:name w:val="pubcity"/>
    <w:basedOn w:val="DefaultParagraphFont"/>
    <w:rsid w:val="008F1FB0"/>
  </w:style>
  <w:style w:type="paragraph" w:customStyle="1" w:styleId="C-Text">
    <w:name w:val="C-Text"/>
    <w:basedOn w:val="Normal"/>
    <w:uiPriority w:val="99"/>
    <w:qFormat/>
    <w:rsid w:val="008F1FB0"/>
    <w:pPr>
      <w:tabs>
        <w:tab w:val="num" w:pos="720"/>
      </w:tabs>
      <w:ind w:left="720" w:hanging="360"/>
    </w:pPr>
    <w:rPr>
      <w:rFonts w:ascii="Garamond" w:hAnsi="Garamond"/>
      <w:sz w:val="24"/>
    </w:rPr>
  </w:style>
  <w:style w:type="character" w:customStyle="1" w:styleId="ecdate">
    <w:name w:val="ec_date"/>
    <w:basedOn w:val="DefaultParagraphFont"/>
    <w:rsid w:val="008F1FB0"/>
    <w:rPr>
      <w:rFonts w:ascii="Verdana" w:hAnsi="Verdana" w:hint="default"/>
      <w:sz w:val="20"/>
      <w:szCs w:val="20"/>
      <w:shd w:val="clear" w:color="auto" w:fill="FFFFFF"/>
    </w:rPr>
  </w:style>
  <w:style w:type="paragraph" w:customStyle="1" w:styleId="ecmsonormal">
    <w:name w:val="ec_msonormal"/>
    <w:basedOn w:val="Normal"/>
    <w:uiPriority w:val="99"/>
    <w:qFormat/>
    <w:rsid w:val="008F1FB0"/>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8F1FB0"/>
  </w:style>
  <w:style w:type="character" w:customStyle="1" w:styleId="articleheadline">
    <w:name w:val="articleheadline"/>
    <w:basedOn w:val="DefaultParagraphFont"/>
    <w:rsid w:val="008F1FB0"/>
  </w:style>
  <w:style w:type="paragraph" w:customStyle="1" w:styleId="u-intro">
    <w:name w:val="u-intro"/>
    <w:basedOn w:val="Normal"/>
    <w:uiPriority w:val="99"/>
    <w:qFormat/>
    <w:rsid w:val="008F1FB0"/>
    <w:pPr>
      <w:spacing w:before="100" w:beforeAutospacing="1" w:after="100" w:afterAutospacing="1"/>
    </w:pPr>
    <w:rPr>
      <w:sz w:val="24"/>
    </w:rPr>
  </w:style>
  <w:style w:type="character" w:customStyle="1" w:styleId="u-byline">
    <w:name w:val="u-byline"/>
    <w:basedOn w:val="DefaultParagraphFont"/>
    <w:rsid w:val="008F1FB0"/>
  </w:style>
  <w:style w:type="character" w:customStyle="1" w:styleId="articlebya">
    <w:name w:val="articleby_a"/>
    <w:basedOn w:val="DefaultParagraphFont"/>
    <w:rsid w:val="008F1FB0"/>
  </w:style>
  <w:style w:type="character" w:customStyle="1" w:styleId="popupwinby">
    <w:name w:val="popupwinby"/>
    <w:basedOn w:val="DefaultParagraphFont"/>
    <w:rsid w:val="008F1FB0"/>
  </w:style>
  <w:style w:type="character" w:customStyle="1" w:styleId="storyheader">
    <w:name w:val="storyheader"/>
    <w:basedOn w:val="DefaultParagraphFont"/>
    <w:rsid w:val="008F1FB0"/>
  </w:style>
  <w:style w:type="character" w:customStyle="1" w:styleId="marron">
    <w:name w:val="marron"/>
    <w:basedOn w:val="DefaultParagraphFont"/>
    <w:rsid w:val="008F1FB0"/>
  </w:style>
  <w:style w:type="character" w:customStyle="1" w:styleId="StyleNormalWeb10ptChar">
    <w:name w:val="Style Normal (Web) + 10 pt Char"/>
    <w:basedOn w:val="DefaultParagraphFont"/>
    <w:rsid w:val="008F1FB0"/>
    <w:rPr>
      <w:szCs w:val="24"/>
      <w:lang w:val="en-US" w:eastAsia="en-US" w:bidi="ar-SA"/>
    </w:rPr>
  </w:style>
  <w:style w:type="paragraph" w:customStyle="1" w:styleId="TagCiteShells">
    <w:name w:val="Tag/Cite/Shells"/>
    <w:basedOn w:val="Normal"/>
    <w:uiPriority w:val="99"/>
    <w:qFormat/>
    <w:rsid w:val="008F1FB0"/>
    <w:rPr>
      <w:b/>
    </w:rPr>
  </w:style>
  <w:style w:type="paragraph" w:customStyle="1" w:styleId="DefinitionTerm">
    <w:name w:val="Definition Term"/>
    <w:basedOn w:val="Normal"/>
    <w:next w:val="Normal"/>
    <w:uiPriority w:val="99"/>
    <w:qFormat/>
    <w:rsid w:val="008F1FB0"/>
    <w:rPr>
      <w:snapToGrid w:val="0"/>
      <w:sz w:val="24"/>
    </w:rPr>
  </w:style>
  <w:style w:type="character" w:customStyle="1" w:styleId="Style3CharChar">
    <w:name w:val="Style3 Char Char"/>
    <w:basedOn w:val="DefaultParagraphFont"/>
    <w:rsid w:val="008F1FB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8F1FB0"/>
    <w:pPr>
      <w:spacing w:after="60"/>
    </w:pPr>
    <w:rPr>
      <w:rFonts w:eastAsia="SimSun" w:cs="Times New Roman"/>
      <w:bCs w:val="0"/>
      <w:sz w:val="20"/>
      <w:lang w:eastAsia="zh-CN"/>
    </w:rPr>
  </w:style>
  <w:style w:type="character" w:customStyle="1" w:styleId="NormalChar0">
    <w:name w:val="Normal Char"/>
    <w:basedOn w:val="DefaultParagraphFont"/>
    <w:rsid w:val="008F1FB0"/>
    <w:rPr>
      <w:lang w:eastAsia="en-US"/>
    </w:rPr>
  </w:style>
  <w:style w:type="character" w:customStyle="1" w:styleId="BoldUnderlineChar4">
    <w:name w:val="Bold + Underline Char"/>
    <w:basedOn w:val="DefaultParagraphFont"/>
    <w:rsid w:val="008F1FB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8F1FB0"/>
  </w:style>
  <w:style w:type="character" w:customStyle="1" w:styleId="CharacterStyle7">
    <w:name w:val="Character Style 7"/>
    <w:rsid w:val="008F1FB0"/>
    <w:rPr>
      <w:rFonts w:ascii="Arial Narrow" w:hAnsi="Arial Narrow" w:cs="Arial Narrow"/>
      <w:sz w:val="20"/>
      <w:szCs w:val="20"/>
      <w:u w:val="single"/>
    </w:rPr>
  </w:style>
  <w:style w:type="character" w:customStyle="1" w:styleId="StyleStyle4Char">
    <w:name w:val="Style Style4 + Char"/>
    <w:basedOn w:val="DefaultParagraphFont"/>
    <w:rsid w:val="008F1FB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F1FB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8F1FB0"/>
    <w:rPr>
      <w:rFonts w:ascii="Verdana" w:hAnsi="Verdana"/>
      <w:sz w:val="21"/>
      <w:szCs w:val="21"/>
      <w:u w:val="thick"/>
    </w:rPr>
  </w:style>
  <w:style w:type="paragraph" w:customStyle="1" w:styleId="Cite8">
    <w:name w:val="Cite8"/>
    <w:basedOn w:val="Normal"/>
    <w:autoRedefine/>
    <w:uiPriority w:val="99"/>
    <w:qFormat/>
    <w:rsid w:val="008F1FB0"/>
    <w:rPr>
      <w:rFonts w:eastAsia="Calibri"/>
      <w:sz w:val="16"/>
    </w:rPr>
  </w:style>
  <w:style w:type="character" w:customStyle="1" w:styleId="BoxX2">
    <w:name w:val="BoxX2"/>
    <w:qFormat/>
    <w:rsid w:val="008F1FB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8F1FB0"/>
    <w:rPr>
      <w:rFonts w:ascii="Garamond" w:hAnsi="Garamond" w:hint="default"/>
      <w:sz w:val="16"/>
    </w:rPr>
  </w:style>
  <w:style w:type="paragraph" w:customStyle="1" w:styleId="StyleStyle49pt9">
    <w:name w:val="Style Style4 + 9 pt9"/>
    <w:basedOn w:val="Style4"/>
    <w:link w:val="StyleStyle49pt9Char"/>
    <w:rsid w:val="008F1FB0"/>
    <w:rPr>
      <w:rFonts w:ascii="Times New Roman" w:eastAsia="SimSun" w:hAnsi="Times New Roman"/>
      <w:lang w:eastAsia="zh-CN"/>
    </w:rPr>
  </w:style>
  <w:style w:type="character" w:customStyle="1" w:styleId="StyleStyle49pt9Char">
    <w:name w:val="Style Style4 + 9 pt9 Char"/>
    <w:link w:val="StyleStyle49pt9"/>
    <w:rsid w:val="008F1FB0"/>
    <w:rPr>
      <w:rFonts w:ascii="Times New Roman" w:eastAsia="SimSun" w:hAnsi="Times New Roman"/>
      <w:u w:val="single"/>
      <w:lang w:eastAsia="zh-CN"/>
    </w:rPr>
  </w:style>
  <w:style w:type="character" w:customStyle="1" w:styleId="UnderlineCard1">
    <w:name w:val="Underline Card"/>
    <w:uiPriority w:val="6"/>
    <w:qFormat/>
    <w:rsid w:val="008F1FB0"/>
    <w:rPr>
      <w:rFonts w:ascii="Arial" w:hAnsi="Arial"/>
      <w:b w:val="0"/>
      <w:bCs/>
      <w:sz w:val="20"/>
      <w:u w:val="single"/>
    </w:rPr>
  </w:style>
  <w:style w:type="paragraph" w:customStyle="1" w:styleId="DebateBlocking">
    <w:name w:val="DebateBlocking"/>
    <w:basedOn w:val="Normal"/>
    <w:next w:val="Nothing"/>
    <w:uiPriority w:val="99"/>
    <w:qFormat/>
    <w:rsid w:val="008F1FB0"/>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8F1FB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F1FB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8F1FB0"/>
    <w:pPr>
      <w:spacing w:before="100" w:beforeAutospacing="1" w:after="100" w:afterAutospacing="1"/>
    </w:pPr>
    <w:rPr>
      <w:rFonts w:eastAsia="Times New Roman"/>
      <w:sz w:val="24"/>
    </w:rPr>
  </w:style>
  <w:style w:type="character" w:customStyle="1" w:styleId="created">
    <w:name w:val="created"/>
    <w:basedOn w:val="DefaultParagraphFont"/>
    <w:rsid w:val="008F1FB0"/>
  </w:style>
  <w:style w:type="paragraph" w:customStyle="1" w:styleId="8font">
    <w:name w:val="8font"/>
    <w:basedOn w:val="Normal"/>
    <w:next w:val="Normal"/>
    <w:autoRedefine/>
    <w:uiPriority w:val="99"/>
    <w:qFormat/>
    <w:rsid w:val="008F1FB0"/>
    <w:rPr>
      <w:rFonts w:eastAsia="Cambria"/>
      <w:sz w:val="16"/>
      <w:szCs w:val="16"/>
    </w:rPr>
  </w:style>
  <w:style w:type="paragraph" w:customStyle="1" w:styleId="CiteLittle">
    <w:name w:val="Cite Little"/>
    <w:next w:val="Normal"/>
    <w:qFormat/>
    <w:rsid w:val="008F1FB0"/>
    <w:rPr>
      <w:rFonts w:ascii="Arial" w:eastAsia="Times New Roman" w:hAnsi="Arial" w:cs="Times New Roman"/>
      <w:bCs/>
      <w:kern w:val="32"/>
      <w:sz w:val="16"/>
      <w:szCs w:val="32"/>
    </w:rPr>
  </w:style>
  <w:style w:type="character" w:customStyle="1" w:styleId="StyleAsianMSMinchoBold">
    <w:name w:val="Style (Asian) MS Mincho Bold"/>
    <w:rsid w:val="008F1FB0"/>
    <w:rPr>
      <w:rFonts w:ascii="Times New Roman" w:eastAsia="MS Mincho" w:hAnsi="Times New Roman"/>
      <w:b/>
      <w:bCs/>
      <w:u w:val="thick"/>
    </w:rPr>
  </w:style>
  <w:style w:type="character" w:customStyle="1" w:styleId="StyleAsianMSMincho">
    <w:name w:val="Style (Asian) MS Mincho"/>
    <w:rsid w:val="008F1FB0"/>
    <w:rPr>
      <w:rFonts w:ascii="Times New Roman" w:eastAsia="MS Mincho" w:hAnsi="Times New Roman"/>
      <w:u w:val="thick"/>
    </w:rPr>
  </w:style>
  <w:style w:type="paragraph" w:customStyle="1" w:styleId="docheader">
    <w:name w:val="doc header"/>
    <w:autoRedefine/>
    <w:qFormat/>
    <w:rsid w:val="008F1FB0"/>
    <w:rPr>
      <w:rFonts w:ascii="Times New Roman" w:eastAsia="Malgun Gothic" w:hAnsi="Times New Roman" w:cs="Times New Roman"/>
      <w:b/>
      <w:sz w:val="20"/>
    </w:rPr>
  </w:style>
  <w:style w:type="paragraph" w:customStyle="1" w:styleId="docfooter">
    <w:name w:val="doc footer"/>
    <w:autoRedefine/>
    <w:qFormat/>
    <w:rsid w:val="008F1FB0"/>
    <w:pPr>
      <w:jc w:val="right"/>
    </w:pPr>
    <w:rPr>
      <w:rFonts w:ascii="Times New Roman" w:eastAsia="Malgun Gothic" w:hAnsi="Times New Roman" w:cs="Times New Roman"/>
      <w:b/>
      <w:sz w:val="22"/>
    </w:rPr>
  </w:style>
  <w:style w:type="character" w:customStyle="1" w:styleId="crosslinkpopup">
    <w:name w:val="crosslinkpopup"/>
    <w:rsid w:val="008F1FB0"/>
  </w:style>
  <w:style w:type="character" w:customStyle="1" w:styleId="CardCharChar1">
    <w:name w:val="Card Char Char1"/>
    <w:rsid w:val="008F1FB0"/>
    <w:rPr>
      <w:b/>
      <w:bCs/>
      <w:sz w:val="28"/>
      <w:szCs w:val="28"/>
    </w:rPr>
  </w:style>
  <w:style w:type="paragraph" w:customStyle="1" w:styleId="bloctitles">
    <w:name w:val="bloc titles"/>
    <w:basedOn w:val="Heading1"/>
    <w:next w:val="Normal"/>
    <w:link w:val="bloctitlesChar"/>
    <w:autoRedefine/>
    <w:qFormat/>
    <w:rsid w:val="008F1FB0"/>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8F1FB0"/>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8F1FB0"/>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8F1FB0"/>
    <w:rPr>
      <w:rFonts w:ascii="Calibri" w:eastAsia="Times New Roman" w:hAnsi="Calibri" w:cs="Times New Roman"/>
      <w:b/>
      <w:caps/>
      <w:sz w:val="4"/>
      <w:szCs w:val="32"/>
      <w:u w:val="single"/>
    </w:rPr>
  </w:style>
  <w:style w:type="character" w:customStyle="1" w:styleId="UnderlineBoldChar">
    <w:name w:val="Underline Bold Char"/>
    <w:locked/>
    <w:rsid w:val="008F1FB0"/>
    <w:rPr>
      <w:rFonts w:ascii="Times New Roman" w:eastAsia="Times New Roman" w:hAnsi="Times New Roman" w:cs="Calibri"/>
      <w:b/>
      <w:sz w:val="24"/>
      <w:szCs w:val="20"/>
      <w:u w:val="single"/>
    </w:rPr>
  </w:style>
  <w:style w:type="character" w:customStyle="1" w:styleId="tagChar">
    <w:name w:val="%tag Char"/>
    <w:link w:val="tag"/>
    <w:uiPriority w:val="99"/>
    <w:rsid w:val="008F1FB0"/>
    <w:rPr>
      <w:rFonts w:ascii="Garamond" w:eastAsia="Calibri" w:hAnsi="Garamond" w:cs="Calibri"/>
      <w:bCs/>
      <w:sz w:val="18"/>
    </w:rPr>
  </w:style>
  <w:style w:type="character" w:customStyle="1" w:styleId="AAAcardChar">
    <w:name w:val="AAAcard Char"/>
    <w:link w:val="AAAcard"/>
    <w:uiPriority w:val="99"/>
    <w:rsid w:val="008F1FB0"/>
    <w:rPr>
      <w:rFonts w:ascii="Calibri" w:eastAsia="Times New Roman" w:hAnsi="Calibri" w:cs="Calibri"/>
      <w:sz w:val="22"/>
    </w:rPr>
  </w:style>
  <w:style w:type="character" w:customStyle="1" w:styleId="underlineCharChar0">
    <w:name w:val="underline Char Char"/>
    <w:rsid w:val="008F1FB0"/>
    <w:rPr>
      <w:rFonts w:ascii="Arial Narrow" w:eastAsia="Times New Roman" w:hAnsi="Arial Narrow" w:cs="Calibri"/>
      <w:sz w:val="24"/>
      <w:u w:val="single"/>
    </w:rPr>
  </w:style>
  <w:style w:type="paragraph" w:customStyle="1" w:styleId="tagstyle0">
    <w:name w:val="tagstyle"/>
    <w:basedOn w:val="Normal"/>
    <w:rsid w:val="008F1FB0"/>
    <w:pPr>
      <w:spacing w:before="100" w:beforeAutospacing="1" w:after="100" w:afterAutospacing="1"/>
    </w:pPr>
    <w:rPr>
      <w:rFonts w:eastAsia="Times New Roman"/>
      <w:sz w:val="24"/>
    </w:rPr>
  </w:style>
  <w:style w:type="character" w:customStyle="1" w:styleId="newsstorytitle">
    <w:name w:val="news_story_title"/>
    <w:rsid w:val="008F1FB0"/>
  </w:style>
  <w:style w:type="character" w:customStyle="1" w:styleId="yqlink">
    <w:name w:val="yqlink"/>
    <w:rsid w:val="008F1FB0"/>
  </w:style>
  <w:style w:type="character" w:customStyle="1" w:styleId="clbody">
    <w:name w:val="clbody"/>
    <w:rsid w:val="008F1FB0"/>
  </w:style>
  <w:style w:type="character" w:customStyle="1" w:styleId="Boxing">
    <w:name w:val="Boxing"/>
    <w:rsid w:val="008F1FB0"/>
    <w:rPr>
      <w:rFonts w:ascii="Arial Narrow" w:hAnsi="Arial Narrow"/>
      <w:dstrike w:val="0"/>
      <w:sz w:val="20"/>
      <w:bdr w:val="single" w:sz="2" w:space="0" w:color="auto"/>
      <w:vertAlign w:val="baseline"/>
    </w:rPr>
  </w:style>
  <w:style w:type="paragraph" w:customStyle="1" w:styleId="Analyticals">
    <w:name w:val="Analyticals"/>
    <w:basedOn w:val="Normal"/>
    <w:rsid w:val="008F1FB0"/>
    <w:rPr>
      <w:rFonts w:eastAsia="Times New Roman"/>
      <w:sz w:val="24"/>
    </w:rPr>
  </w:style>
  <w:style w:type="character" w:customStyle="1" w:styleId="norm">
    <w:name w:val="norm"/>
    <w:rsid w:val="008F1FB0"/>
  </w:style>
  <w:style w:type="character" w:customStyle="1" w:styleId="boldandunderlinecharcharcharcharcharcharcharcharcharcharcharcharcharcharcharchar0">
    <w:name w:val="boldandunderlinecharcharcharcharcharcharcharcharcharcharcharcharcharcharcharchar"/>
    <w:rsid w:val="008F1FB0"/>
  </w:style>
  <w:style w:type="character" w:customStyle="1" w:styleId="underlinecharcharcharcharcharcharcharcharcharcharcharcharcharchar0">
    <w:name w:val="underlinecharcharcharcharcharcharcharcharcharcharcharcharcharchar"/>
    <w:rsid w:val="008F1FB0"/>
  </w:style>
  <w:style w:type="character" w:customStyle="1" w:styleId="CharCharCharCharCharChar1Char">
    <w:name w:val="Char Char Char Char Char Char1 Char"/>
    <w:rsid w:val="008F1FB0"/>
    <w:rPr>
      <w:rFonts w:ascii="Times New Roman" w:eastAsia="Times New Roman" w:hAnsi="Times New Roman" w:cs="Times New Roman"/>
      <w:b/>
      <w:sz w:val="24"/>
      <w:szCs w:val="24"/>
    </w:rPr>
  </w:style>
  <w:style w:type="character" w:customStyle="1" w:styleId="emphasis22">
    <w:name w:val="emphasis2"/>
    <w:rsid w:val="008F1FB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F1FB0"/>
    <w:rPr>
      <w:sz w:val="24"/>
      <w:szCs w:val="24"/>
      <w:lang w:val="en-US" w:eastAsia="en-US" w:bidi="ar-SA"/>
    </w:rPr>
  </w:style>
  <w:style w:type="character" w:customStyle="1" w:styleId="NewTag">
    <w:name w:val="NewTag"/>
    <w:uiPriority w:val="1"/>
    <w:qFormat/>
    <w:rsid w:val="008F1FB0"/>
    <w:rPr>
      <w:rFonts w:ascii="Georgia" w:hAnsi="Georgia"/>
      <w:b/>
      <w:sz w:val="24"/>
    </w:rPr>
  </w:style>
  <w:style w:type="character" w:customStyle="1" w:styleId="searchtools-record-title">
    <w:name w:val="searchtools-record-title"/>
    <w:basedOn w:val="DefaultParagraphFont"/>
    <w:rsid w:val="008F1FB0"/>
  </w:style>
  <w:style w:type="character" w:customStyle="1" w:styleId="rightside">
    <w:name w:val="rightside"/>
    <w:rsid w:val="008F1FB0"/>
  </w:style>
  <w:style w:type="character" w:customStyle="1" w:styleId="flourish">
    <w:name w:val="flourish"/>
    <w:rsid w:val="008F1FB0"/>
  </w:style>
  <w:style w:type="character" w:customStyle="1" w:styleId="style150">
    <w:name w:val="style150"/>
    <w:rsid w:val="008F1FB0"/>
  </w:style>
  <w:style w:type="character" w:customStyle="1" w:styleId="head">
    <w:name w:val="head"/>
    <w:rsid w:val="008F1FB0"/>
  </w:style>
  <w:style w:type="character" w:customStyle="1" w:styleId="apturelink">
    <w:name w:val="apturelink"/>
    <w:rsid w:val="008F1FB0"/>
  </w:style>
  <w:style w:type="character" w:customStyle="1" w:styleId="apturelinkicon">
    <w:name w:val="apturelinkicon"/>
    <w:rsid w:val="008F1FB0"/>
  </w:style>
  <w:style w:type="character" w:customStyle="1" w:styleId="titletxt">
    <w:name w:val="titletxt"/>
    <w:rsid w:val="008F1FB0"/>
  </w:style>
  <w:style w:type="character" w:customStyle="1" w:styleId="colbcopy">
    <w:name w:val="colbcopy"/>
    <w:rsid w:val="008F1FB0"/>
  </w:style>
  <w:style w:type="character" w:customStyle="1" w:styleId="hcard">
    <w:name w:val="hcard"/>
    <w:rsid w:val="008F1FB0"/>
  </w:style>
  <w:style w:type="table" w:styleId="MediumGrid2">
    <w:name w:val="Medium Grid 2"/>
    <w:basedOn w:val="TableNormal"/>
    <w:uiPriority w:val="68"/>
    <w:rsid w:val="008F1FB0"/>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8F1FB0"/>
    <w:pPr>
      <w:widowControl/>
      <w:autoSpaceDE/>
      <w:autoSpaceDN/>
      <w:adjustRightInd/>
    </w:pPr>
    <w:rPr>
      <w:rFonts w:ascii="Courier" w:eastAsia="Cambria" w:hAnsi="Courier"/>
      <w:sz w:val="21"/>
      <w:szCs w:val="21"/>
    </w:rPr>
  </w:style>
  <w:style w:type="paragraph" w:customStyle="1" w:styleId="hotroute2">
    <w:name w:val="hotroute"/>
    <w:basedOn w:val="Normal"/>
    <w:qFormat/>
    <w:rsid w:val="008F1FB0"/>
    <w:pPr>
      <w:ind w:left="288"/>
    </w:pPr>
  </w:style>
  <w:style w:type="paragraph" w:customStyle="1" w:styleId="DeleteAnalytics">
    <w:name w:val="Delete Analytics"/>
    <w:basedOn w:val="Heading4"/>
    <w:qFormat/>
    <w:rsid w:val="008F1FB0"/>
    <w:rPr>
      <w:bCs w:val="0"/>
      <w:color w:val="800000"/>
    </w:rPr>
  </w:style>
  <w:style w:type="paragraph" w:customStyle="1" w:styleId="ReallyFuckingSmall0">
    <w:name w:val="Really Fucking Small"/>
    <w:basedOn w:val="Normal"/>
    <w:link w:val="ReallyFuckingSmallChar0"/>
    <w:rsid w:val="008F1FB0"/>
    <w:pPr>
      <w:ind w:left="144"/>
    </w:pPr>
    <w:rPr>
      <w:rFonts w:eastAsia="Times New Roman"/>
      <w:sz w:val="12"/>
    </w:rPr>
  </w:style>
  <w:style w:type="character" w:customStyle="1" w:styleId="ReallyFuckingSmallChar0">
    <w:name w:val="Really Fucking Small Char"/>
    <w:link w:val="ReallyFuckingSmall0"/>
    <w:rsid w:val="008F1FB0"/>
    <w:rPr>
      <w:rFonts w:ascii="Calibri" w:eastAsia="Times New Roman" w:hAnsi="Calibri" w:cs="Calibri"/>
      <w:sz w:val="12"/>
    </w:rPr>
  </w:style>
  <w:style w:type="paragraph" w:customStyle="1" w:styleId="Boxempahsis">
    <w:name w:val="Box empahsis"/>
    <w:basedOn w:val="Normal"/>
    <w:link w:val="BoxempahsisChar"/>
    <w:qFormat/>
    <w:rsid w:val="008F1FB0"/>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8F1FB0"/>
    <w:rPr>
      <w:rFonts w:ascii="Franklin Gothic Heavy" w:hAnsi="Franklin Gothic Heavy" w:cs="Calibri"/>
      <w:u w:val="single"/>
      <w:bdr w:val="single" w:sz="4" w:space="0" w:color="auto"/>
    </w:rPr>
  </w:style>
  <w:style w:type="character" w:customStyle="1" w:styleId="Qualified">
    <w:name w:val="Qualified"/>
    <w:rsid w:val="008F1FB0"/>
    <w:rPr>
      <w:rFonts w:asciiTheme="majorHAnsi" w:hAnsiTheme="majorHAnsi"/>
      <w:b/>
      <w:bCs/>
      <w:sz w:val="16"/>
    </w:rPr>
  </w:style>
  <w:style w:type="character" w:customStyle="1" w:styleId="Underline-Highlighted-WFU">
    <w:name w:val="Underline-Highlighted-WFU"/>
    <w:basedOn w:val="DefaultParagraphFont"/>
    <w:uiPriority w:val="1"/>
    <w:qFormat/>
    <w:rsid w:val="008F1FB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F1FB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8F1FB0"/>
    <w:rPr>
      <w:rFonts w:ascii="Arial" w:eastAsia="Times New Roman" w:hAnsi="Arial" w:cs="Arial"/>
      <w:b/>
      <w:bCs/>
      <w:kern w:val="32"/>
      <w:sz w:val="28"/>
      <w:szCs w:val="32"/>
    </w:rPr>
  </w:style>
  <w:style w:type="character" w:customStyle="1" w:styleId="columntexthead">
    <w:name w:val="columntexthead"/>
    <w:rsid w:val="008F1FB0"/>
  </w:style>
  <w:style w:type="character" w:customStyle="1" w:styleId="instruction">
    <w:name w:val="instruction"/>
    <w:rsid w:val="008F1FB0"/>
  </w:style>
  <w:style w:type="character" w:customStyle="1" w:styleId="listpipe">
    <w:name w:val="listpipe"/>
    <w:rsid w:val="008F1FB0"/>
  </w:style>
  <w:style w:type="character" w:customStyle="1" w:styleId="imagelink">
    <w:name w:val="imagelink"/>
    <w:rsid w:val="008F1FB0"/>
  </w:style>
  <w:style w:type="character" w:customStyle="1" w:styleId="leadin">
    <w:name w:val="leadin"/>
    <w:rsid w:val="008F1FB0"/>
  </w:style>
  <w:style w:type="character" w:customStyle="1" w:styleId="noticiabyline">
    <w:name w:val="noticia_byline"/>
    <w:rsid w:val="008F1FB0"/>
  </w:style>
  <w:style w:type="character" w:customStyle="1" w:styleId="rightnowyahoo">
    <w:name w:val="right_now_yahoo"/>
    <w:rsid w:val="008F1FB0"/>
  </w:style>
  <w:style w:type="character" w:customStyle="1" w:styleId="submittedmeta">
    <w:name w:val="submitted meta"/>
    <w:rsid w:val="008F1FB0"/>
  </w:style>
  <w:style w:type="character" w:customStyle="1" w:styleId="A10">
    <w:name w:val="A10"/>
    <w:uiPriority w:val="99"/>
    <w:rsid w:val="008F1FB0"/>
    <w:rPr>
      <w:color w:val="000000"/>
      <w:sz w:val="12"/>
      <w:szCs w:val="12"/>
    </w:rPr>
  </w:style>
  <w:style w:type="paragraph" w:customStyle="1" w:styleId="Pa7">
    <w:name w:val="Pa7"/>
    <w:basedOn w:val="Default"/>
    <w:next w:val="Default"/>
    <w:uiPriority w:val="99"/>
    <w:qFormat/>
    <w:rsid w:val="008F1FB0"/>
    <w:pPr>
      <w:spacing w:before="280" w:line="221" w:lineRule="atLeast"/>
    </w:pPr>
    <w:rPr>
      <w:rFonts w:ascii="Baskerville" w:hAnsi="Baskerville"/>
      <w:color w:val="auto"/>
    </w:rPr>
  </w:style>
  <w:style w:type="character" w:customStyle="1" w:styleId="AAAunderline">
    <w:name w:val="AAAunderline"/>
    <w:qFormat/>
    <w:rsid w:val="008F1FB0"/>
    <w:rPr>
      <w:b/>
      <w:u w:val="single"/>
    </w:rPr>
  </w:style>
  <w:style w:type="paragraph" w:customStyle="1" w:styleId="IndexHeader">
    <w:name w:val="Index Header"/>
    <w:basedOn w:val="Normal"/>
    <w:rsid w:val="008F1FB0"/>
    <w:pPr>
      <w:ind w:left="-720"/>
      <w:outlineLvl w:val="0"/>
    </w:pPr>
    <w:rPr>
      <w:rFonts w:eastAsia="Times New Roman"/>
      <w:b/>
      <w:bCs/>
      <w:sz w:val="36"/>
      <w:szCs w:val="20"/>
    </w:rPr>
  </w:style>
  <w:style w:type="character" w:customStyle="1" w:styleId="IndexHeaderChar">
    <w:name w:val="Index Header Char"/>
    <w:rsid w:val="008F1FB0"/>
    <w:rPr>
      <w:rFonts w:ascii="Times New Roman" w:eastAsia="Times New Roman" w:hAnsi="Times New Roman"/>
      <w:b/>
      <w:bCs/>
      <w:sz w:val="36"/>
    </w:rPr>
  </w:style>
  <w:style w:type="paragraph" w:customStyle="1" w:styleId="CardRead">
    <w:name w:val="Card_Read"/>
    <w:basedOn w:val="Normal"/>
    <w:rsid w:val="008F1FB0"/>
    <w:rPr>
      <w:rFonts w:ascii="Times" w:eastAsia="Times" w:hAnsi="Times"/>
      <w:szCs w:val="20"/>
    </w:rPr>
  </w:style>
  <w:style w:type="paragraph" w:customStyle="1" w:styleId="CardNU">
    <w:name w:val="CardNU"/>
    <w:basedOn w:val="Normal"/>
    <w:rsid w:val="008F1FB0"/>
    <w:rPr>
      <w:rFonts w:ascii="Times" w:eastAsia="Times" w:hAnsi="Times"/>
      <w:sz w:val="14"/>
      <w:szCs w:val="20"/>
    </w:rPr>
  </w:style>
  <w:style w:type="paragraph" w:customStyle="1" w:styleId="StyleHeading310pt">
    <w:name w:val="Style Heading 3 + 10 pt"/>
    <w:basedOn w:val="Heading3"/>
    <w:rsid w:val="008F1FB0"/>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8F1FB0"/>
    <w:rPr>
      <w:rFonts w:ascii="Times New Roman" w:eastAsia="Times New Roman" w:hAnsi="Times New Roman" w:cs="Arial"/>
      <w:b/>
      <w:bCs/>
      <w:sz w:val="26"/>
      <w:szCs w:val="26"/>
    </w:rPr>
  </w:style>
  <w:style w:type="paragraph" w:customStyle="1" w:styleId="Style30">
    <w:name w:val="Style 3"/>
    <w:basedOn w:val="Normal"/>
    <w:rsid w:val="008F1FB0"/>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8F1FB0"/>
    <w:pPr>
      <w:spacing w:after="60"/>
    </w:pPr>
    <w:rPr>
      <w:rFonts w:eastAsia="Times New Roman"/>
      <w:sz w:val="18"/>
    </w:rPr>
  </w:style>
  <w:style w:type="paragraph" w:customStyle="1" w:styleId="OmniPage8">
    <w:name w:val="OmniPage #8"/>
    <w:basedOn w:val="Normal"/>
    <w:rsid w:val="008F1FB0"/>
    <w:rPr>
      <w:rFonts w:eastAsia="Times New Roman"/>
      <w:color w:val="000000"/>
      <w:szCs w:val="20"/>
    </w:rPr>
  </w:style>
  <w:style w:type="paragraph" w:customStyle="1" w:styleId="OmniPage2">
    <w:name w:val="OmniPage #2"/>
    <w:basedOn w:val="Normal"/>
    <w:rsid w:val="008F1FB0"/>
    <w:rPr>
      <w:rFonts w:eastAsia="Times New Roman"/>
      <w:color w:val="000000"/>
      <w:szCs w:val="20"/>
    </w:rPr>
  </w:style>
  <w:style w:type="paragraph" w:customStyle="1" w:styleId="OmniPage6">
    <w:name w:val="OmniPage #6"/>
    <w:basedOn w:val="Normal"/>
    <w:rsid w:val="008F1FB0"/>
    <w:rPr>
      <w:rFonts w:eastAsia="Times New Roman"/>
      <w:color w:val="000000"/>
      <w:szCs w:val="20"/>
    </w:rPr>
  </w:style>
  <w:style w:type="paragraph" w:customStyle="1" w:styleId="OmniPage7">
    <w:name w:val="OmniPage #7"/>
    <w:basedOn w:val="Normal"/>
    <w:rsid w:val="008F1FB0"/>
    <w:rPr>
      <w:rFonts w:eastAsia="Times New Roman"/>
      <w:color w:val="000000"/>
      <w:szCs w:val="20"/>
    </w:rPr>
  </w:style>
  <w:style w:type="paragraph" w:customStyle="1" w:styleId="OmniPage11">
    <w:name w:val="OmniPage #11"/>
    <w:basedOn w:val="Normal"/>
    <w:rsid w:val="008F1FB0"/>
    <w:rPr>
      <w:rFonts w:eastAsia="Times New Roman"/>
      <w:color w:val="000000"/>
      <w:szCs w:val="20"/>
    </w:rPr>
  </w:style>
  <w:style w:type="paragraph" w:customStyle="1" w:styleId="OmniPage12">
    <w:name w:val="OmniPage #12"/>
    <w:basedOn w:val="Normal"/>
    <w:rsid w:val="008F1FB0"/>
    <w:rPr>
      <w:rFonts w:eastAsia="Times New Roman"/>
      <w:color w:val="000000"/>
      <w:szCs w:val="20"/>
    </w:rPr>
  </w:style>
  <w:style w:type="paragraph" w:customStyle="1" w:styleId="OmniPage13">
    <w:name w:val="OmniPage #13"/>
    <w:basedOn w:val="Normal"/>
    <w:rsid w:val="008F1FB0"/>
    <w:rPr>
      <w:rFonts w:eastAsia="Times New Roman"/>
      <w:color w:val="000000"/>
      <w:szCs w:val="20"/>
    </w:rPr>
  </w:style>
  <w:style w:type="paragraph" w:customStyle="1" w:styleId="OmniPage14">
    <w:name w:val="OmniPage #14"/>
    <w:basedOn w:val="Normal"/>
    <w:rsid w:val="008F1FB0"/>
    <w:rPr>
      <w:rFonts w:eastAsia="Times New Roman"/>
      <w:color w:val="000000"/>
      <w:szCs w:val="20"/>
    </w:rPr>
  </w:style>
  <w:style w:type="paragraph" w:customStyle="1" w:styleId="OmniPage15">
    <w:name w:val="OmniPage #15"/>
    <w:basedOn w:val="Normal"/>
    <w:rsid w:val="008F1FB0"/>
    <w:rPr>
      <w:rFonts w:eastAsia="Times New Roman"/>
      <w:color w:val="000000"/>
      <w:szCs w:val="20"/>
    </w:rPr>
  </w:style>
  <w:style w:type="paragraph" w:customStyle="1" w:styleId="OmniPage17">
    <w:name w:val="OmniPage #17"/>
    <w:basedOn w:val="Normal"/>
    <w:rsid w:val="008F1FB0"/>
    <w:rPr>
      <w:rFonts w:eastAsia="Times New Roman"/>
      <w:color w:val="000000"/>
      <w:szCs w:val="20"/>
    </w:rPr>
  </w:style>
  <w:style w:type="paragraph" w:customStyle="1" w:styleId="OmniPage19">
    <w:name w:val="OmniPage #19"/>
    <w:basedOn w:val="Normal"/>
    <w:rsid w:val="008F1FB0"/>
    <w:rPr>
      <w:rFonts w:eastAsia="Times New Roman"/>
      <w:color w:val="000000"/>
      <w:szCs w:val="20"/>
    </w:rPr>
  </w:style>
  <w:style w:type="paragraph" w:customStyle="1" w:styleId="OmniPage20">
    <w:name w:val="OmniPage #20"/>
    <w:basedOn w:val="Normal"/>
    <w:rsid w:val="008F1FB0"/>
    <w:rPr>
      <w:rFonts w:eastAsia="Times New Roman"/>
      <w:color w:val="000000"/>
      <w:szCs w:val="20"/>
    </w:rPr>
  </w:style>
  <w:style w:type="paragraph" w:customStyle="1" w:styleId="OmniPage21">
    <w:name w:val="OmniPage #21"/>
    <w:basedOn w:val="Normal"/>
    <w:rsid w:val="008F1FB0"/>
    <w:rPr>
      <w:rFonts w:eastAsia="Times New Roman"/>
      <w:color w:val="000000"/>
      <w:szCs w:val="20"/>
    </w:rPr>
  </w:style>
  <w:style w:type="paragraph" w:customStyle="1" w:styleId="OmniPage22">
    <w:name w:val="OmniPage #22"/>
    <w:basedOn w:val="Normal"/>
    <w:rsid w:val="008F1FB0"/>
    <w:rPr>
      <w:rFonts w:eastAsia="Times New Roman"/>
      <w:color w:val="000000"/>
      <w:szCs w:val="20"/>
    </w:rPr>
  </w:style>
  <w:style w:type="paragraph" w:customStyle="1" w:styleId="OmniPage25">
    <w:name w:val="OmniPage #25"/>
    <w:basedOn w:val="Normal"/>
    <w:rsid w:val="008F1FB0"/>
    <w:rPr>
      <w:rFonts w:eastAsia="Times New Roman"/>
      <w:color w:val="000000"/>
      <w:szCs w:val="20"/>
    </w:rPr>
  </w:style>
  <w:style w:type="paragraph" w:customStyle="1" w:styleId="OmniPage18">
    <w:name w:val="OmniPage #18"/>
    <w:basedOn w:val="Normal"/>
    <w:rsid w:val="008F1FB0"/>
    <w:rPr>
      <w:rFonts w:eastAsia="Times New Roman"/>
      <w:color w:val="000000"/>
      <w:szCs w:val="20"/>
    </w:rPr>
  </w:style>
  <w:style w:type="paragraph" w:customStyle="1" w:styleId="OmniPage26">
    <w:name w:val="OmniPage #26"/>
    <w:basedOn w:val="Normal"/>
    <w:rsid w:val="008F1FB0"/>
    <w:rPr>
      <w:rFonts w:eastAsia="Times New Roman"/>
      <w:color w:val="000000"/>
      <w:szCs w:val="20"/>
    </w:rPr>
  </w:style>
  <w:style w:type="character" w:customStyle="1" w:styleId="iagsheaderlarge">
    <w:name w:val="iags_header_large"/>
    <w:rsid w:val="008F1FB0"/>
  </w:style>
  <w:style w:type="paragraph" w:customStyle="1" w:styleId="OmniPage9">
    <w:name w:val="OmniPage #9"/>
    <w:basedOn w:val="Normal"/>
    <w:rsid w:val="008F1FB0"/>
    <w:rPr>
      <w:rFonts w:eastAsia="Times New Roman"/>
      <w:color w:val="000000"/>
      <w:szCs w:val="20"/>
    </w:rPr>
  </w:style>
  <w:style w:type="paragraph" w:customStyle="1" w:styleId="OmniPage5">
    <w:name w:val="OmniPage #5"/>
    <w:basedOn w:val="Normal"/>
    <w:rsid w:val="008F1FB0"/>
    <w:rPr>
      <w:rFonts w:eastAsia="Times New Roman"/>
      <w:color w:val="000000"/>
      <w:szCs w:val="20"/>
    </w:rPr>
  </w:style>
  <w:style w:type="character" w:customStyle="1" w:styleId="style12char0">
    <w:name w:val="style12char"/>
    <w:rsid w:val="008F1FB0"/>
  </w:style>
  <w:style w:type="character" w:customStyle="1" w:styleId="charchar2">
    <w:name w:val="charchar2"/>
    <w:rsid w:val="008F1FB0"/>
  </w:style>
  <w:style w:type="character" w:customStyle="1" w:styleId="style11char0">
    <w:name w:val="style11char"/>
    <w:rsid w:val="008F1FB0"/>
  </w:style>
  <w:style w:type="paragraph" w:customStyle="1" w:styleId="CitesandCardText">
    <w:name w:val="Cites and Card Text"/>
    <w:basedOn w:val="Normal"/>
    <w:rsid w:val="008F1FB0"/>
    <w:rPr>
      <w:rFonts w:eastAsia="Times New Roman"/>
    </w:rPr>
  </w:style>
  <w:style w:type="paragraph" w:styleId="List2">
    <w:name w:val="List 2"/>
    <w:basedOn w:val="Default"/>
    <w:next w:val="Default"/>
    <w:rsid w:val="008F1FB0"/>
    <w:rPr>
      <w:color w:val="auto"/>
    </w:rPr>
  </w:style>
  <w:style w:type="paragraph" w:customStyle="1" w:styleId="Style16">
    <w:name w:val="Style 16"/>
    <w:basedOn w:val="Normal"/>
    <w:rsid w:val="008F1FB0"/>
    <w:pPr>
      <w:autoSpaceDE w:val="0"/>
      <w:autoSpaceDN w:val="0"/>
      <w:adjustRightInd w:val="0"/>
    </w:pPr>
    <w:rPr>
      <w:rFonts w:eastAsia="Times New Roman"/>
      <w:sz w:val="24"/>
    </w:rPr>
  </w:style>
  <w:style w:type="paragraph" w:customStyle="1" w:styleId="smalltext2">
    <w:name w:val="smalltext"/>
    <w:basedOn w:val="Normal"/>
    <w:link w:val="smalltextChar0"/>
    <w:rsid w:val="008F1FB0"/>
    <w:rPr>
      <w:rFonts w:eastAsia="Times New Roman"/>
      <w:sz w:val="16"/>
    </w:rPr>
  </w:style>
  <w:style w:type="character" w:customStyle="1" w:styleId="smalltextChar0">
    <w:name w:val="smalltext Char"/>
    <w:link w:val="smalltext2"/>
    <w:rsid w:val="008F1FB0"/>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rsid w:val="008F1FB0"/>
    <w:pPr>
      <w:spacing w:after="120"/>
    </w:pPr>
    <w:rPr>
      <w:color w:val="auto"/>
    </w:rPr>
  </w:style>
  <w:style w:type="paragraph" w:customStyle="1" w:styleId="headingChar">
    <w:name w:val="heading Char"/>
    <w:basedOn w:val="Normal"/>
    <w:rsid w:val="008F1FB0"/>
    <w:pPr>
      <w:jc w:val="center"/>
    </w:pPr>
    <w:rPr>
      <w:rFonts w:ascii="Arial Black" w:eastAsia="Times New Roman" w:hAnsi="Arial Black"/>
      <w:b/>
      <w:sz w:val="36"/>
      <w:u w:val="single"/>
    </w:rPr>
  </w:style>
  <w:style w:type="character" w:customStyle="1" w:styleId="boldunderlineCharChar0">
    <w:name w:val="boldunderline Char Char"/>
    <w:rsid w:val="008F1FB0"/>
    <w:rPr>
      <w:b/>
      <w:sz w:val="22"/>
      <w:szCs w:val="24"/>
      <w:u w:val="single"/>
      <w:lang w:val="en-US" w:eastAsia="en-US" w:bidi="ar-SA"/>
    </w:rPr>
  </w:style>
  <w:style w:type="paragraph" w:customStyle="1" w:styleId="Bullets-squares">
    <w:name w:val="Bullets - squares"/>
    <w:basedOn w:val="Normal"/>
    <w:next w:val="Normal"/>
    <w:rsid w:val="008F1FB0"/>
    <w:pPr>
      <w:numPr>
        <w:numId w:val="25"/>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8F1FB0"/>
    <w:rPr>
      <w:rFonts w:ascii="Times New Roman" w:eastAsia="Times New Roman" w:hAnsi="Times New Roman" w:cs="Times New Roman"/>
      <w:sz w:val="16"/>
      <w:szCs w:val="22"/>
    </w:rPr>
  </w:style>
  <w:style w:type="character" w:customStyle="1" w:styleId="Size8Char">
    <w:name w:val="Size 8 Char"/>
    <w:link w:val="Size8"/>
    <w:rsid w:val="008F1FB0"/>
    <w:rPr>
      <w:rFonts w:ascii="Times New Roman" w:eastAsia="Times New Roman" w:hAnsi="Times New Roman" w:cs="Times New Roman"/>
      <w:sz w:val="16"/>
      <w:szCs w:val="22"/>
    </w:rPr>
  </w:style>
  <w:style w:type="paragraph" w:customStyle="1" w:styleId="RegularCite">
    <w:name w:val="Regular Cite"/>
    <w:qFormat/>
    <w:rsid w:val="008F1FB0"/>
    <w:rPr>
      <w:rFonts w:ascii="Times New Roman" w:eastAsia="Times New Roman" w:hAnsi="Times New Roman" w:cs="Times New Roman"/>
      <w:sz w:val="20"/>
      <w:szCs w:val="22"/>
    </w:rPr>
  </w:style>
  <w:style w:type="character" w:customStyle="1" w:styleId="eudoraheader">
    <w:name w:val="eudoraheader"/>
    <w:rsid w:val="008F1FB0"/>
  </w:style>
  <w:style w:type="character" w:customStyle="1" w:styleId="emailstyle26">
    <w:name w:val="emailstyle26"/>
    <w:rsid w:val="008F1FB0"/>
  </w:style>
  <w:style w:type="paragraph" w:customStyle="1" w:styleId="context">
    <w:name w:val="context"/>
    <w:basedOn w:val="Normal"/>
    <w:rsid w:val="008F1FB0"/>
    <w:pPr>
      <w:spacing w:before="100" w:beforeAutospacing="1" w:after="100" w:afterAutospacing="1"/>
    </w:pPr>
    <w:rPr>
      <w:rFonts w:eastAsia="Times New Roman"/>
      <w:sz w:val="24"/>
    </w:rPr>
  </w:style>
  <w:style w:type="character" w:customStyle="1" w:styleId="sendtofriend">
    <w:name w:val="sendtofriend"/>
    <w:rsid w:val="008F1FB0"/>
  </w:style>
  <w:style w:type="character" w:customStyle="1" w:styleId="pagetype">
    <w:name w:val="pagetype"/>
    <w:rsid w:val="008F1FB0"/>
  </w:style>
  <w:style w:type="character" w:customStyle="1" w:styleId="byl">
    <w:name w:val="byl"/>
    <w:rsid w:val="008F1FB0"/>
  </w:style>
  <w:style w:type="character" w:customStyle="1" w:styleId="byd">
    <w:name w:val="byd"/>
    <w:rsid w:val="008F1FB0"/>
  </w:style>
  <w:style w:type="paragraph" w:customStyle="1" w:styleId="Size6">
    <w:name w:val="Size 6"/>
    <w:link w:val="Size6Char"/>
    <w:qFormat/>
    <w:rsid w:val="008F1FB0"/>
    <w:rPr>
      <w:rFonts w:ascii="Times New Roman" w:eastAsia="Times New Roman" w:hAnsi="Times New Roman" w:cs="Times New Roman"/>
      <w:sz w:val="16"/>
      <w:szCs w:val="22"/>
    </w:rPr>
  </w:style>
  <w:style w:type="character" w:customStyle="1" w:styleId="Size6Char">
    <w:name w:val="Size 6 Char"/>
    <w:link w:val="Size6"/>
    <w:rsid w:val="008F1FB0"/>
    <w:rPr>
      <w:rFonts w:ascii="Times New Roman" w:eastAsia="Times New Roman" w:hAnsi="Times New Roman" w:cs="Times New Roman"/>
      <w:sz w:val="16"/>
      <w:szCs w:val="22"/>
    </w:rPr>
  </w:style>
  <w:style w:type="character" w:customStyle="1" w:styleId="underliningchar0">
    <w:name w:val="underliningchar"/>
    <w:rsid w:val="008F1FB0"/>
  </w:style>
  <w:style w:type="paragraph" w:customStyle="1" w:styleId="TxBrp11">
    <w:name w:val="TxBr_p11"/>
    <w:basedOn w:val="Normal"/>
    <w:rsid w:val="008F1FB0"/>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8F1FB0"/>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8F1FB0"/>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8F1FB0"/>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8F1FB0"/>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8F1FB0"/>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8F1FB0"/>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8F1FB0"/>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8F1FB0"/>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8F1FB0"/>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8F1FB0"/>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8F1FB0"/>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8F1FB0"/>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8F1FB0"/>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8F1FB0"/>
    <w:rPr>
      <w:vanish w:val="0"/>
      <w:webHidden w:val="0"/>
      <w:color w:val="999999"/>
      <w:sz w:val="12"/>
      <w:szCs w:val="12"/>
      <w:specVanish/>
    </w:rPr>
  </w:style>
  <w:style w:type="paragraph" w:customStyle="1" w:styleId="CardsFont8pt">
    <w:name w:val="Cards + Font: 8 pt"/>
    <w:basedOn w:val="Normal"/>
    <w:rsid w:val="008F1FB0"/>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8F1FB0"/>
    <w:rPr>
      <w:sz w:val="16"/>
    </w:rPr>
  </w:style>
  <w:style w:type="character" w:customStyle="1" w:styleId="TagLineCharChar">
    <w:name w:val="Tag Line Char Char"/>
    <w:rsid w:val="008F1FB0"/>
    <w:rPr>
      <w:rFonts w:cs="Arial"/>
      <w:b/>
      <w:bCs/>
      <w:iCs/>
      <w:sz w:val="24"/>
      <w:szCs w:val="28"/>
      <w:lang w:val="en-US" w:eastAsia="en-US" w:bidi="ar-SA"/>
    </w:rPr>
  </w:style>
  <w:style w:type="paragraph" w:customStyle="1" w:styleId="published">
    <w:name w:val="published"/>
    <w:basedOn w:val="Normal"/>
    <w:rsid w:val="008F1FB0"/>
    <w:pPr>
      <w:spacing w:before="100" w:beforeAutospacing="1" w:after="100" w:afterAutospacing="1"/>
    </w:pPr>
    <w:rPr>
      <w:rFonts w:eastAsia="Times New Roman"/>
      <w:sz w:val="24"/>
    </w:rPr>
  </w:style>
  <w:style w:type="character" w:customStyle="1" w:styleId="articlecommentcount">
    <w:name w:val="article_comment_count"/>
    <w:rsid w:val="008F1FB0"/>
  </w:style>
  <w:style w:type="character" w:customStyle="1" w:styleId="articlerecommendcount">
    <w:name w:val="article_recommend_count"/>
    <w:rsid w:val="008F1FB0"/>
  </w:style>
  <w:style w:type="character" w:customStyle="1" w:styleId="normaltext1">
    <w:name w:val="normal_text"/>
    <w:rsid w:val="008F1FB0"/>
  </w:style>
  <w:style w:type="paragraph" w:customStyle="1" w:styleId="storytimestamp">
    <w:name w:val="storytimestamp"/>
    <w:basedOn w:val="Normal"/>
    <w:rsid w:val="008F1FB0"/>
    <w:pPr>
      <w:spacing w:before="100" w:beforeAutospacing="1" w:after="100" w:afterAutospacing="1"/>
    </w:pPr>
    <w:rPr>
      <w:rFonts w:eastAsia="Times New Roman"/>
      <w:sz w:val="24"/>
    </w:rPr>
  </w:style>
  <w:style w:type="character" w:customStyle="1" w:styleId="story-byline">
    <w:name w:val="story-byline"/>
    <w:rsid w:val="008F1FB0"/>
  </w:style>
  <w:style w:type="character" w:customStyle="1" w:styleId="story-titleline">
    <w:name w:val="story-titleline"/>
    <w:rsid w:val="008F1FB0"/>
  </w:style>
  <w:style w:type="paragraph" w:styleId="ListBullet2">
    <w:name w:val="List Bullet 2"/>
    <w:basedOn w:val="Normal"/>
    <w:rsid w:val="008F1FB0"/>
    <w:pPr>
      <w:tabs>
        <w:tab w:val="num" w:pos="1440"/>
      </w:tabs>
      <w:ind w:left="1440" w:hanging="360"/>
    </w:pPr>
    <w:rPr>
      <w:rFonts w:eastAsia="Times New Roman"/>
      <w:b/>
      <w:sz w:val="24"/>
      <w:szCs w:val="44"/>
    </w:rPr>
  </w:style>
  <w:style w:type="paragraph" w:customStyle="1" w:styleId="Cardnotunderlined0">
    <w:name w:val="Card not underlined"/>
    <w:basedOn w:val="Normal"/>
    <w:rsid w:val="008F1FB0"/>
    <w:rPr>
      <w:rFonts w:eastAsia="Times New Roman"/>
      <w:color w:val="000000"/>
      <w:sz w:val="10"/>
    </w:rPr>
  </w:style>
  <w:style w:type="character" w:customStyle="1" w:styleId="UnderlineCardChar1">
    <w:name w:val="Underline Card Char"/>
    <w:rsid w:val="008F1FB0"/>
    <w:rPr>
      <w:sz w:val="22"/>
      <w:szCs w:val="24"/>
      <w:u w:val="single"/>
      <w:lang w:val="en-US" w:eastAsia="en-US" w:bidi="ar-SA"/>
    </w:rPr>
  </w:style>
  <w:style w:type="character" w:customStyle="1" w:styleId="SourcesCharChar1">
    <w:name w:val="Sources Char Char1"/>
    <w:rsid w:val="008F1FB0"/>
    <w:rPr>
      <w:rFonts w:cs="Arial"/>
      <w:b/>
      <w:bCs/>
      <w:iCs/>
      <w:sz w:val="24"/>
      <w:szCs w:val="28"/>
      <w:lang w:val="en-US" w:eastAsia="en-US" w:bidi="ar-SA"/>
    </w:rPr>
  </w:style>
  <w:style w:type="paragraph" w:customStyle="1" w:styleId="OmniPage3">
    <w:name w:val="OmniPage #3"/>
    <w:basedOn w:val="Normal"/>
    <w:rsid w:val="008F1FB0"/>
    <w:rPr>
      <w:rFonts w:eastAsia="Times New Roman"/>
      <w:color w:val="000000"/>
      <w:szCs w:val="20"/>
    </w:rPr>
  </w:style>
  <w:style w:type="paragraph" w:customStyle="1" w:styleId="OmniPage16">
    <w:name w:val="OmniPage #16"/>
    <w:basedOn w:val="Normal"/>
    <w:rsid w:val="008F1FB0"/>
    <w:rPr>
      <w:rFonts w:eastAsia="Times New Roman"/>
      <w:color w:val="000000"/>
      <w:szCs w:val="20"/>
    </w:rPr>
  </w:style>
  <w:style w:type="paragraph" w:customStyle="1" w:styleId="OmniPage23">
    <w:name w:val="OmniPage #23"/>
    <w:basedOn w:val="Normal"/>
    <w:rsid w:val="008F1FB0"/>
    <w:rPr>
      <w:rFonts w:eastAsia="Times New Roman"/>
      <w:color w:val="000000"/>
      <w:szCs w:val="20"/>
    </w:rPr>
  </w:style>
  <w:style w:type="paragraph" w:customStyle="1" w:styleId="OmniPage24">
    <w:name w:val="OmniPage #24"/>
    <w:basedOn w:val="Normal"/>
    <w:rsid w:val="008F1FB0"/>
    <w:rPr>
      <w:rFonts w:eastAsia="Times New Roman"/>
      <w:color w:val="000000"/>
      <w:szCs w:val="20"/>
    </w:rPr>
  </w:style>
  <w:style w:type="paragraph" w:customStyle="1" w:styleId="OmniPage27">
    <w:name w:val="OmniPage #27"/>
    <w:basedOn w:val="Normal"/>
    <w:rsid w:val="008F1FB0"/>
    <w:rPr>
      <w:rFonts w:eastAsia="Times New Roman"/>
      <w:color w:val="000000"/>
      <w:szCs w:val="20"/>
    </w:rPr>
  </w:style>
  <w:style w:type="paragraph" w:customStyle="1" w:styleId="OmniPage28">
    <w:name w:val="OmniPage #28"/>
    <w:basedOn w:val="Normal"/>
    <w:rsid w:val="008F1FB0"/>
    <w:rPr>
      <w:rFonts w:eastAsia="Times New Roman"/>
      <w:color w:val="000000"/>
      <w:szCs w:val="20"/>
    </w:rPr>
  </w:style>
  <w:style w:type="paragraph" w:customStyle="1" w:styleId="OmniPage29">
    <w:name w:val="OmniPage #29"/>
    <w:basedOn w:val="Normal"/>
    <w:rsid w:val="008F1FB0"/>
    <w:rPr>
      <w:rFonts w:eastAsia="Times New Roman"/>
      <w:color w:val="000000"/>
      <w:szCs w:val="20"/>
    </w:rPr>
  </w:style>
  <w:style w:type="paragraph" w:customStyle="1" w:styleId="OmniPage30">
    <w:name w:val="OmniPage #30"/>
    <w:basedOn w:val="Normal"/>
    <w:rsid w:val="008F1FB0"/>
    <w:rPr>
      <w:rFonts w:eastAsia="Times New Roman"/>
      <w:color w:val="000000"/>
      <w:szCs w:val="20"/>
    </w:rPr>
  </w:style>
  <w:style w:type="paragraph" w:customStyle="1" w:styleId="OmniPage31">
    <w:name w:val="OmniPage #31"/>
    <w:basedOn w:val="Normal"/>
    <w:rsid w:val="008F1FB0"/>
    <w:rPr>
      <w:rFonts w:eastAsia="Times New Roman"/>
      <w:color w:val="000000"/>
      <w:szCs w:val="20"/>
    </w:rPr>
  </w:style>
  <w:style w:type="paragraph" w:customStyle="1" w:styleId="OmniPage32">
    <w:name w:val="OmniPage #32"/>
    <w:basedOn w:val="Normal"/>
    <w:rsid w:val="008F1FB0"/>
    <w:rPr>
      <w:rFonts w:eastAsia="Times New Roman"/>
      <w:color w:val="000000"/>
      <w:szCs w:val="20"/>
    </w:rPr>
  </w:style>
  <w:style w:type="paragraph" w:customStyle="1" w:styleId="OmniPage33">
    <w:name w:val="OmniPage #33"/>
    <w:basedOn w:val="Normal"/>
    <w:rsid w:val="008F1FB0"/>
    <w:rPr>
      <w:rFonts w:eastAsia="Times New Roman"/>
      <w:color w:val="000000"/>
      <w:szCs w:val="20"/>
    </w:rPr>
  </w:style>
  <w:style w:type="paragraph" w:customStyle="1" w:styleId="OmniPage34">
    <w:name w:val="OmniPage #34"/>
    <w:basedOn w:val="Normal"/>
    <w:rsid w:val="008F1FB0"/>
    <w:rPr>
      <w:rFonts w:eastAsia="Times New Roman"/>
      <w:color w:val="000000"/>
      <w:szCs w:val="20"/>
    </w:rPr>
  </w:style>
  <w:style w:type="paragraph" w:customStyle="1" w:styleId="OmniPage35">
    <w:name w:val="OmniPage #35"/>
    <w:basedOn w:val="Normal"/>
    <w:rsid w:val="008F1FB0"/>
    <w:rPr>
      <w:rFonts w:eastAsia="Times New Roman"/>
      <w:color w:val="000000"/>
      <w:szCs w:val="20"/>
    </w:rPr>
  </w:style>
  <w:style w:type="paragraph" w:customStyle="1" w:styleId="OmniPage36">
    <w:name w:val="OmniPage #36"/>
    <w:basedOn w:val="Normal"/>
    <w:rsid w:val="008F1FB0"/>
    <w:rPr>
      <w:rFonts w:eastAsia="Times New Roman"/>
      <w:color w:val="000000"/>
      <w:szCs w:val="20"/>
    </w:rPr>
  </w:style>
  <w:style w:type="paragraph" w:customStyle="1" w:styleId="OmniPage37">
    <w:name w:val="OmniPage #37"/>
    <w:basedOn w:val="Normal"/>
    <w:rsid w:val="008F1FB0"/>
    <w:rPr>
      <w:rFonts w:eastAsia="Times New Roman"/>
      <w:color w:val="000000"/>
      <w:szCs w:val="20"/>
    </w:rPr>
  </w:style>
  <w:style w:type="paragraph" w:customStyle="1" w:styleId="OmniPage38">
    <w:name w:val="OmniPage #38"/>
    <w:basedOn w:val="Normal"/>
    <w:rsid w:val="008F1FB0"/>
    <w:rPr>
      <w:rFonts w:eastAsia="Times New Roman"/>
      <w:color w:val="000000"/>
      <w:szCs w:val="20"/>
    </w:rPr>
  </w:style>
  <w:style w:type="paragraph" w:customStyle="1" w:styleId="OmniPage39">
    <w:name w:val="OmniPage #39"/>
    <w:basedOn w:val="Normal"/>
    <w:rsid w:val="008F1FB0"/>
    <w:rPr>
      <w:rFonts w:eastAsia="Times New Roman"/>
      <w:color w:val="000000"/>
      <w:szCs w:val="20"/>
    </w:rPr>
  </w:style>
  <w:style w:type="paragraph" w:customStyle="1" w:styleId="OmniPage40">
    <w:name w:val="OmniPage #40"/>
    <w:basedOn w:val="Normal"/>
    <w:rsid w:val="008F1FB0"/>
    <w:rPr>
      <w:rFonts w:eastAsia="Times New Roman"/>
      <w:color w:val="000000"/>
      <w:szCs w:val="20"/>
    </w:rPr>
  </w:style>
  <w:style w:type="paragraph" w:customStyle="1" w:styleId="OmniPage41">
    <w:name w:val="OmniPage #41"/>
    <w:basedOn w:val="Normal"/>
    <w:rsid w:val="008F1FB0"/>
    <w:rPr>
      <w:rFonts w:eastAsia="Times New Roman"/>
      <w:color w:val="000000"/>
      <w:szCs w:val="20"/>
    </w:rPr>
  </w:style>
  <w:style w:type="paragraph" w:customStyle="1" w:styleId="OmniPage42">
    <w:name w:val="OmniPage #42"/>
    <w:basedOn w:val="Normal"/>
    <w:rsid w:val="008F1FB0"/>
    <w:rPr>
      <w:rFonts w:eastAsia="Times New Roman"/>
      <w:color w:val="000000"/>
      <w:szCs w:val="20"/>
    </w:rPr>
  </w:style>
  <w:style w:type="paragraph" w:customStyle="1" w:styleId="OmniPage43">
    <w:name w:val="OmniPage #43"/>
    <w:basedOn w:val="Normal"/>
    <w:rsid w:val="008F1FB0"/>
    <w:rPr>
      <w:rFonts w:eastAsia="Times New Roman"/>
      <w:color w:val="000000"/>
      <w:szCs w:val="20"/>
    </w:rPr>
  </w:style>
  <w:style w:type="paragraph" w:customStyle="1" w:styleId="OmniPage44">
    <w:name w:val="OmniPage #44"/>
    <w:basedOn w:val="Normal"/>
    <w:rsid w:val="008F1FB0"/>
    <w:rPr>
      <w:rFonts w:eastAsia="Times New Roman"/>
      <w:color w:val="000000"/>
      <w:szCs w:val="20"/>
    </w:rPr>
  </w:style>
  <w:style w:type="paragraph" w:customStyle="1" w:styleId="OmniPage45">
    <w:name w:val="OmniPage #45"/>
    <w:basedOn w:val="Normal"/>
    <w:rsid w:val="008F1FB0"/>
    <w:rPr>
      <w:rFonts w:eastAsia="Times New Roman"/>
      <w:color w:val="000000"/>
      <w:szCs w:val="20"/>
    </w:rPr>
  </w:style>
  <w:style w:type="paragraph" w:customStyle="1" w:styleId="OmniPage46">
    <w:name w:val="OmniPage #46"/>
    <w:basedOn w:val="Normal"/>
    <w:rsid w:val="008F1FB0"/>
    <w:rPr>
      <w:rFonts w:eastAsia="Times New Roman"/>
      <w:color w:val="000000"/>
      <w:szCs w:val="20"/>
    </w:rPr>
  </w:style>
  <w:style w:type="paragraph" w:customStyle="1" w:styleId="OmniPage47">
    <w:name w:val="OmniPage #47"/>
    <w:basedOn w:val="Normal"/>
    <w:rsid w:val="008F1FB0"/>
    <w:rPr>
      <w:rFonts w:eastAsia="Times New Roman"/>
      <w:color w:val="000000"/>
      <w:szCs w:val="20"/>
    </w:rPr>
  </w:style>
  <w:style w:type="paragraph" w:customStyle="1" w:styleId="OmniPage48">
    <w:name w:val="OmniPage #48"/>
    <w:basedOn w:val="Normal"/>
    <w:rsid w:val="008F1FB0"/>
    <w:rPr>
      <w:rFonts w:eastAsia="Times New Roman"/>
      <w:color w:val="000000"/>
      <w:szCs w:val="20"/>
    </w:rPr>
  </w:style>
  <w:style w:type="paragraph" w:customStyle="1" w:styleId="OmniPage49">
    <w:name w:val="OmniPage #49"/>
    <w:basedOn w:val="Normal"/>
    <w:rsid w:val="008F1FB0"/>
    <w:rPr>
      <w:rFonts w:eastAsia="Times New Roman"/>
      <w:color w:val="000000"/>
      <w:szCs w:val="20"/>
    </w:rPr>
  </w:style>
  <w:style w:type="paragraph" w:customStyle="1" w:styleId="OmniPage50">
    <w:name w:val="OmniPage #50"/>
    <w:basedOn w:val="Normal"/>
    <w:rsid w:val="008F1FB0"/>
    <w:rPr>
      <w:rFonts w:eastAsia="Times New Roman"/>
      <w:color w:val="000000"/>
      <w:szCs w:val="20"/>
    </w:rPr>
  </w:style>
  <w:style w:type="paragraph" w:customStyle="1" w:styleId="OmniPage51">
    <w:name w:val="OmniPage #51"/>
    <w:basedOn w:val="Normal"/>
    <w:rsid w:val="008F1FB0"/>
    <w:rPr>
      <w:rFonts w:eastAsia="Times New Roman"/>
      <w:color w:val="000000"/>
      <w:szCs w:val="20"/>
    </w:rPr>
  </w:style>
  <w:style w:type="paragraph" w:customStyle="1" w:styleId="OmniPage52">
    <w:name w:val="OmniPage #52"/>
    <w:basedOn w:val="Normal"/>
    <w:rsid w:val="008F1FB0"/>
    <w:rPr>
      <w:rFonts w:eastAsia="Times New Roman"/>
      <w:color w:val="000000"/>
      <w:szCs w:val="20"/>
    </w:rPr>
  </w:style>
  <w:style w:type="paragraph" w:customStyle="1" w:styleId="OmniPage53">
    <w:name w:val="OmniPage #53"/>
    <w:basedOn w:val="Normal"/>
    <w:rsid w:val="008F1FB0"/>
    <w:rPr>
      <w:rFonts w:eastAsia="Times New Roman"/>
      <w:color w:val="000000"/>
      <w:szCs w:val="20"/>
    </w:rPr>
  </w:style>
  <w:style w:type="paragraph" w:customStyle="1" w:styleId="OmniPage54">
    <w:name w:val="OmniPage #54"/>
    <w:basedOn w:val="Normal"/>
    <w:rsid w:val="008F1FB0"/>
    <w:rPr>
      <w:rFonts w:eastAsia="Times New Roman"/>
      <w:color w:val="000000"/>
      <w:szCs w:val="20"/>
    </w:rPr>
  </w:style>
  <w:style w:type="paragraph" w:customStyle="1" w:styleId="OmniPage55">
    <w:name w:val="OmniPage #55"/>
    <w:basedOn w:val="Normal"/>
    <w:rsid w:val="008F1FB0"/>
    <w:rPr>
      <w:rFonts w:eastAsia="Times New Roman"/>
      <w:color w:val="000000"/>
      <w:szCs w:val="20"/>
    </w:rPr>
  </w:style>
  <w:style w:type="paragraph" w:customStyle="1" w:styleId="OmniPage56">
    <w:name w:val="OmniPage #56"/>
    <w:basedOn w:val="Normal"/>
    <w:rsid w:val="008F1FB0"/>
    <w:rPr>
      <w:rFonts w:eastAsia="Times New Roman"/>
      <w:color w:val="000000"/>
      <w:szCs w:val="20"/>
    </w:rPr>
  </w:style>
  <w:style w:type="paragraph" w:customStyle="1" w:styleId="OmniPage57">
    <w:name w:val="OmniPage #57"/>
    <w:basedOn w:val="Normal"/>
    <w:rsid w:val="008F1FB0"/>
    <w:rPr>
      <w:rFonts w:eastAsia="Times New Roman"/>
      <w:color w:val="000000"/>
      <w:szCs w:val="20"/>
    </w:rPr>
  </w:style>
  <w:style w:type="paragraph" w:customStyle="1" w:styleId="OmniPage58">
    <w:name w:val="OmniPage #58"/>
    <w:basedOn w:val="Normal"/>
    <w:rsid w:val="008F1FB0"/>
    <w:rPr>
      <w:rFonts w:eastAsia="Times New Roman"/>
      <w:color w:val="000000"/>
      <w:szCs w:val="20"/>
    </w:rPr>
  </w:style>
  <w:style w:type="paragraph" w:customStyle="1" w:styleId="OmniPage59">
    <w:name w:val="OmniPage #59"/>
    <w:basedOn w:val="Normal"/>
    <w:rsid w:val="008F1FB0"/>
    <w:rPr>
      <w:rFonts w:eastAsia="Times New Roman"/>
      <w:color w:val="000000"/>
      <w:szCs w:val="20"/>
    </w:rPr>
  </w:style>
  <w:style w:type="paragraph" w:customStyle="1" w:styleId="OmniPage60">
    <w:name w:val="OmniPage #60"/>
    <w:basedOn w:val="Normal"/>
    <w:rsid w:val="008F1FB0"/>
    <w:rPr>
      <w:rFonts w:eastAsia="Times New Roman"/>
      <w:color w:val="000000"/>
      <w:szCs w:val="20"/>
    </w:rPr>
  </w:style>
  <w:style w:type="paragraph" w:customStyle="1" w:styleId="OmniPage61">
    <w:name w:val="OmniPage #61"/>
    <w:basedOn w:val="Normal"/>
    <w:rsid w:val="008F1FB0"/>
    <w:rPr>
      <w:rFonts w:eastAsia="Times New Roman"/>
      <w:color w:val="000000"/>
      <w:szCs w:val="20"/>
    </w:rPr>
  </w:style>
  <w:style w:type="paragraph" w:customStyle="1" w:styleId="OmniPage62">
    <w:name w:val="OmniPage #62"/>
    <w:basedOn w:val="Normal"/>
    <w:rsid w:val="008F1FB0"/>
    <w:rPr>
      <w:rFonts w:eastAsia="Times New Roman"/>
      <w:color w:val="000000"/>
      <w:szCs w:val="20"/>
    </w:rPr>
  </w:style>
  <w:style w:type="paragraph" w:customStyle="1" w:styleId="OmniPage63">
    <w:name w:val="OmniPage #63"/>
    <w:basedOn w:val="Normal"/>
    <w:rsid w:val="008F1FB0"/>
    <w:rPr>
      <w:rFonts w:eastAsia="Times New Roman"/>
      <w:color w:val="000000"/>
      <w:szCs w:val="20"/>
    </w:rPr>
  </w:style>
  <w:style w:type="paragraph" w:customStyle="1" w:styleId="OmniPage64">
    <w:name w:val="OmniPage #64"/>
    <w:basedOn w:val="Normal"/>
    <w:rsid w:val="008F1FB0"/>
    <w:rPr>
      <w:rFonts w:eastAsia="Times New Roman"/>
      <w:color w:val="000000"/>
      <w:szCs w:val="20"/>
    </w:rPr>
  </w:style>
  <w:style w:type="paragraph" w:customStyle="1" w:styleId="OmniPage65">
    <w:name w:val="OmniPage #65"/>
    <w:basedOn w:val="Normal"/>
    <w:rsid w:val="008F1FB0"/>
    <w:rPr>
      <w:rFonts w:eastAsia="Times New Roman"/>
      <w:color w:val="000000"/>
      <w:szCs w:val="20"/>
    </w:rPr>
  </w:style>
  <w:style w:type="paragraph" w:customStyle="1" w:styleId="OmniPage66">
    <w:name w:val="OmniPage #66"/>
    <w:basedOn w:val="Normal"/>
    <w:rsid w:val="008F1FB0"/>
    <w:rPr>
      <w:rFonts w:eastAsia="Times New Roman"/>
      <w:color w:val="000000"/>
      <w:szCs w:val="20"/>
    </w:rPr>
  </w:style>
  <w:style w:type="paragraph" w:customStyle="1" w:styleId="OmniPage67">
    <w:name w:val="OmniPage #67"/>
    <w:basedOn w:val="Normal"/>
    <w:rsid w:val="008F1FB0"/>
    <w:rPr>
      <w:rFonts w:eastAsia="Times New Roman"/>
      <w:color w:val="000000"/>
      <w:szCs w:val="20"/>
    </w:rPr>
  </w:style>
  <w:style w:type="paragraph" w:customStyle="1" w:styleId="OmniPage68">
    <w:name w:val="OmniPage #68"/>
    <w:basedOn w:val="Normal"/>
    <w:rsid w:val="008F1FB0"/>
    <w:rPr>
      <w:rFonts w:eastAsia="Times New Roman"/>
      <w:color w:val="000000"/>
      <w:szCs w:val="20"/>
    </w:rPr>
  </w:style>
  <w:style w:type="paragraph" w:customStyle="1" w:styleId="OmniPage69">
    <w:name w:val="OmniPage #69"/>
    <w:basedOn w:val="Normal"/>
    <w:rsid w:val="008F1FB0"/>
    <w:rPr>
      <w:rFonts w:eastAsia="Times New Roman"/>
      <w:color w:val="000000"/>
      <w:szCs w:val="20"/>
    </w:rPr>
  </w:style>
  <w:style w:type="paragraph" w:customStyle="1" w:styleId="OmniPage70">
    <w:name w:val="OmniPage #70"/>
    <w:basedOn w:val="Normal"/>
    <w:rsid w:val="008F1FB0"/>
    <w:rPr>
      <w:rFonts w:eastAsia="Times New Roman"/>
      <w:color w:val="000000"/>
      <w:szCs w:val="20"/>
    </w:rPr>
  </w:style>
  <w:style w:type="paragraph" w:customStyle="1" w:styleId="OmniPage71">
    <w:name w:val="OmniPage #71"/>
    <w:basedOn w:val="Normal"/>
    <w:rsid w:val="008F1FB0"/>
    <w:rPr>
      <w:rFonts w:eastAsia="Times New Roman"/>
      <w:color w:val="000000"/>
      <w:szCs w:val="20"/>
    </w:rPr>
  </w:style>
  <w:style w:type="table" w:customStyle="1" w:styleId="MediumGrid22">
    <w:name w:val="Medium Grid 22"/>
    <w:basedOn w:val="TableNormal"/>
    <w:uiPriority w:val="68"/>
    <w:rsid w:val="008F1FB0"/>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8F1FB0"/>
    <w:rPr>
      <w:rFonts w:ascii="Times New Roman" w:eastAsia="Times New Roman" w:hAnsi="Times New Roman" w:cs="Calibri"/>
      <w:sz w:val="16"/>
      <w:szCs w:val="20"/>
    </w:rPr>
  </w:style>
  <w:style w:type="character" w:customStyle="1" w:styleId="createby">
    <w:name w:val="createby"/>
    <w:rsid w:val="008F1FB0"/>
  </w:style>
  <w:style w:type="character" w:customStyle="1" w:styleId="quote-right">
    <w:name w:val="quote-right"/>
    <w:rsid w:val="008F1FB0"/>
  </w:style>
  <w:style w:type="character" w:customStyle="1" w:styleId="smallcase">
    <w:name w:val="smallcase"/>
    <w:rsid w:val="008F1FB0"/>
  </w:style>
  <w:style w:type="character" w:customStyle="1" w:styleId="ft0">
    <w:name w:val="ft0"/>
    <w:rsid w:val="008F1FB0"/>
  </w:style>
  <w:style w:type="character" w:customStyle="1" w:styleId="ft2">
    <w:name w:val="ft2"/>
    <w:rsid w:val="008F1FB0"/>
  </w:style>
  <w:style w:type="character" w:customStyle="1" w:styleId="ft3">
    <w:name w:val="ft3"/>
    <w:rsid w:val="008F1FB0"/>
  </w:style>
  <w:style w:type="character" w:customStyle="1" w:styleId="StyleTimesNewRoman12ptBold1">
    <w:name w:val="Style Times New Roman 12 pt Bold1"/>
    <w:rsid w:val="008F1FB0"/>
    <w:rPr>
      <w:b/>
      <w:bCs/>
      <w:sz w:val="24"/>
    </w:rPr>
  </w:style>
  <w:style w:type="character" w:customStyle="1" w:styleId="CircledChar2">
    <w:name w:val="Circled Char2"/>
    <w:rsid w:val="008F1FB0"/>
    <w:rPr>
      <w:rFonts w:eastAsia="MS Mincho"/>
      <w:b/>
      <w:szCs w:val="24"/>
      <w:u w:val="single"/>
      <w:lang w:val="en-US" w:eastAsia="ja-JP" w:bidi="ar-SA"/>
    </w:rPr>
  </w:style>
  <w:style w:type="character" w:customStyle="1" w:styleId="SmallTextChar2">
    <w:name w:val="Small Text Char2"/>
    <w:rsid w:val="008F1FB0"/>
    <w:rPr>
      <w:rFonts w:eastAsia="MS Mincho"/>
      <w:sz w:val="15"/>
      <w:szCs w:val="24"/>
      <w:lang w:val="en-US" w:eastAsia="ja-JP" w:bidi="ar-SA"/>
    </w:rPr>
  </w:style>
  <w:style w:type="character" w:customStyle="1" w:styleId="BoldandUnderlineCharCharCharCharChar1">
    <w:name w:val="Bold and Underline Char Char Char Char Char1"/>
    <w:rsid w:val="008F1FB0"/>
    <w:rPr>
      <w:b/>
      <w:szCs w:val="24"/>
      <w:u w:val="single"/>
      <w:lang w:val="en-US" w:eastAsia="en-US" w:bidi="ar-SA"/>
    </w:rPr>
  </w:style>
  <w:style w:type="character" w:customStyle="1" w:styleId="SmallCardChar">
    <w:name w:val="Small Card Char"/>
    <w:rsid w:val="008F1FB0"/>
    <w:rPr>
      <w:rFonts w:ascii="Palatino Linotype" w:eastAsia="Times New Roman" w:hAnsi="Palatino Linotype"/>
      <w:sz w:val="12"/>
      <w:szCs w:val="24"/>
    </w:rPr>
  </w:style>
  <w:style w:type="character" w:customStyle="1" w:styleId="StyleBoldUnderline10ptBold">
    <w:name w:val="Style Bold Underline + 10 pt Bold"/>
    <w:rsid w:val="008F1FB0"/>
    <w:rPr>
      <w:b/>
      <w:bCs/>
      <w:sz w:val="20"/>
      <w:u w:val="thick"/>
    </w:rPr>
  </w:style>
  <w:style w:type="character" w:customStyle="1" w:styleId="separator">
    <w:name w:val="separator"/>
    <w:rsid w:val="008F1FB0"/>
  </w:style>
  <w:style w:type="character" w:customStyle="1" w:styleId="PageHeaderChar">
    <w:name w:val="Page Header Char"/>
    <w:link w:val="PageHeader"/>
    <w:uiPriority w:val="99"/>
    <w:rsid w:val="008F1FB0"/>
    <w:rPr>
      <w:rFonts w:ascii="Calibri" w:hAnsi="Calibri" w:cs="Calibri"/>
      <w:sz w:val="22"/>
    </w:rPr>
  </w:style>
  <w:style w:type="paragraph" w:customStyle="1" w:styleId="NormalUnderline0">
    <w:name w:val="Normal + Underline"/>
    <w:basedOn w:val="Normal"/>
    <w:link w:val="NormalUnderlineChar0"/>
    <w:qFormat/>
    <w:rsid w:val="008F1FB0"/>
    <w:pPr>
      <w:ind w:left="720"/>
    </w:pPr>
    <w:rPr>
      <w:rFonts w:eastAsia="Times New Roman"/>
      <w:b/>
      <w:sz w:val="24"/>
      <w:u w:val="single"/>
    </w:rPr>
  </w:style>
  <w:style w:type="paragraph" w:customStyle="1" w:styleId="NormalNoUnderline">
    <w:name w:val="Normal + No Underline"/>
    <w:basedOn w:val="Normal"/>
    <w:link w:val="NormalNoUnderlineChar"/>
    <w:rsid w:val="008F1FB0"/>
    <w:pPr>
      <w:ind w:left="720"/>
    </w:pPr>
    <w:rPr>
      <w:rFonts w:eastAsia="Times New Roman"/>
      <w:sz w:val="12"/>
    </w:rPr>
  </w:style>
  <w:style w:type="character" w:customStyle="1" w:styleId="NormalUnderlineChar0">
    <w:name w:val="Normal + Underline Char"/>
    <w:link w:val="NormalUnderline0"/>
    <w:rsid w:val="008F1FB0"/>
    <w:rPr>
      <w:rFonts w:ascii="Calibri" w:eastAsia="Times New Roman" w:hAnsi="Calibri" w:cs="Calibri"/>
      <w:b/>
      <w:u w:val="single"/>
    </w:rPr>
  </w:style>
  <w:style w:type="character" w:customStyle="1" w:styleId="NormalNoUnderlineChar">
    <w:name w:val="Normal + No Underline Char"/>
    <w:link w:val="NormalNoUnderline"/>
    <w:rsid w:val="008F1FB0"/>
    <w:rPr>
      <w:rFonts w:ascii="Calibri" w:eastAsia="Times New Roman" w:hAnsi="Calibri" w:cs="Calibri"/>
      <w:sz w:val="12"/>
    </w:rPr>
  </w:style>
  <w:style w:type="paragraph" w:customStyle="1" w:styleId="TagCite3">
    <w:name w:val="Tag Cite"/>
    <w:basedOn w:val="PageHeader"/>
    <w:link w:val="TagCiteChar5"/>
    <w:qFormat/>
    <w:rsid w:val="008F1FB0"/>
    <w:rPr>
      <w:rFonts w:eastAsia="SimSun"/>
      <w:b/>
      <w:sz w:val="24"/>
      <w:lang w:eastAsia="zh-CN"/>
    </w:rPr>
  </w:style>
  <w:style w:type="character" w:customStyle="1" w:styleId="TagCiteChar5">
    <w:name w:val="Tag Cite Char"/>
    <w:link w:val="TagCite3"/>
    <w:rsid w:val="008F1FB0"/>
    <w:rPr>
      <w:rFonts w:ascii="Calibri" w:eastAsia="SimSun" w:hAnsi="Calibri" w:cs="Calibri"/>
      <w:b/>
      <w:lang w:eastAsia="zh-CN"/>
    </w:rPr>
  </w:style>
  <w:style w:type="character" w:customStyle="1" w:styleId="smalllink">
    <w:name w:val="smalllink"/>
    <w:rsid w:val="008F1FB0"/>
  </w:style>
  <w:style w:type="character" w:customStyle="1" w:styleId="bighead1">
    <w:name w:val="bighead1"/>
    <w:rsid w:val="008F1FB0"/>
    <w:rPr>
      <w:rFonts w:ascii="Verdana" w:hAnsi="Verdana" w:hint="default"/>
      <w:b/>
      <w:bCs/>
      <w:sz w:val="27"/>
      <w:szCs w:val="27"/>
    </w:rPr>
  </w:style>
  <w:style w:type="character" w:customStyle="1" w:styleId="Underline-WFU">
    <w:name w:val="Underline-WFU"/>
    <w:uiPriority w:val="1"/>
    <w:qFormat/>
    <w:rsid w:val="008F1FB0"/>
    <w:rPr>
      <w:rFonts w:ascii="Cambria" w:hAnsi="Cambria"/>
      <w:sz w:val="21"/>
      <w:u w:val="single"/>
    </w:rPr>
  </w:style>
  <w:style w:type="paragraph" w:customStyle="1" w:styleId="Tiny-WFU">
    <w:name w:val="Tiny-WFU"/>
    <w:basedOn w:val="Normal"/>
    <w:qFormat/>
    <w:rsid w:val="008F1FB0"/>
    <w:rPr>
      <w:rFonts w:ascii="Cambria" w:eastAsia="Malgun Gothic" w:hAnsi="Cambria"/>
      <w:sz w:val="12"/>
      <w:lang w:eastAsia="ko-KR"/>
    </w:rPr>
  </w:style>
  <w:style w:type="character" w:customStyle="1" w:styleId="b">
    <w:name w:val="b"/>
    <w:rsid w:val="008F1FB0"/>
  </w:style>
  <w:style w:type="paragraph" w:customStyle="1" w:styleId="Indentation">
    <w:name w:val="Indentation"/>
    <w:basedOn w:val="Normal"/>
    <w:uiPriority w:val="99"/>
    <w:qFormat/>
    <w:rsid w:val="008F1FB0"/>
    <w:pPr>
      <w:ind w:left="288" w:right="288"/>
    </w:pPr>
    <w:rPr>
      <w:rFonts w:eastAsia="Calibri"/>
    </w:rPr>
  </w:style>
  <w:style w:type="character" w:customStyle="1" w:styleId="left-date1">
    <w:name w:val="left-date1"/>
    <w:rsid w:val="008F1FB0"/>
    <w:rPr>
      <w:rFonts w:ascii="Verdana" w:hAnsi="Verdana" w:hint="default"/>
      <w:color w:val="666666"/>
      <w:sz w:val="14"/>
      <w:szCs w:val="14"/>
    </w:rPr>
  </w:style>
  <w:style w:type="character" w:customStyle="1" w:styleId="org">
    <w:name w:val="org"/>
    <w:basedOn w:val="DefaultParagraphFont"/>
    <w:rsid w:val="008F1FB0"/>
  </w:style>
  <w:style w:type="paragraph" w:customStyle="1" w:styleId="seeall">
    <w:name w:val="seeall"/>
    <w:basedOn w:val="Normal"/>
    <w:rsid w:val="008F1FB0"/>
    <w:pPr>
      <w:spacing w:before="100" w:beforeAutospacing="1" w:after="100" w:afterAutospacing="1"/>
    </w:pPr>
    <w:rPr>
      <w:rFonts w:eastAsia="Times New Roman"/>
      <w:sz w:val="24"/>
    </w:rPr>
  </w:style>
  <w:style w:type="character" w:customStyle="1" w:styleId="list-comma">
    <w:name w:val="list-comma"/>
    <w:basedOn w:val="DefaultParagraphFont"/>
    <w:rsid w:val="008F1FB0"/>
  </w:style>
  <w:style w:type="character" w:customStyle="1" w:styleId="livefyre-commentcount">
    <w:name w:val="livefyre-commentcount"/>
    <w:basedOn w:val="DefaultParagraphFont"/>
    <w:rsid w:val="008F1FB0"/>
  </w:style>
  <w:style w:type="character" w:customStyle="1" w:styleId="rednegchange">
    <w:name w:val="red_neg_change"/>
    <w:basedOn w:val="DefaultParagraphFont"/>
    <w:rsid w:val="008F1FB0"/>
  </w:style>
  <w:style w:type="character" w:customStyle="1" w:styleId="wsodqchgshow">
    <w:name w:val="wsodq_chgshow"/>
    <w:basedOn w:val="DefaultParagraphFont"/>
    <w:rsid w:val="008F1FB0"/>
  </w:style>
  <w:style w:type="character" w:customStyle="1" w:styleId="greenposchange">
    <w:name w:val="green_pos_change"/>
    <w:basedOn w:val="DefaultParagraphFont"/>
    <w:rsid w:val="008F1FB0"/>
  </w:style>
  <w:style w:type="character" w:customStyle="1" w:styleId="image-credit">
    <w:name w:val="image-credit"/>
    <w:basedOn w:val="DefaultParagraphFont"/>
    <w:rsid w:val="008F1FB0"/>
  </w:style>
  <w:style w:type="paragraph" w:customStyle="1" w:styleId="gascontcredit">
    <w:name w:val="gas_cont_credit"/>
    <w:basedOn w:val="Normal"/>
    <w:rsid w:val="008F1FB0"/>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8F1FB0"/>
    <w:rPr>
      <w:b/>
      <w:szCs w:val="24"/>
      <w:u w:val="single"/>
      <w:lang w:val="en-US" w:eastAsia="en-US" w:bidi="ar-SA"/>
    </w:rPr>
  </w:style>
  <w:style w:type="paragraph" w:customStyle="1" w:styleId="endarticle">
    <w:name w:val="endarticle"/>
    <w:basedOn w:val="Normal"/>
    <w:uiPriority w:val="99"/>
    <w:qFormat/>
    <w:rsid w:val="008F1FB0"/>
    <w:pPr>
      <w:spacing w:before="100" w:beforeAutospacing="1" w:after="100" w:afterAutospacing="1"/>
    </w:pPr>
    <w:rPr>
      <w:rFonts w:eastAsia="Times New Roman"/>
      <w:sz w:val="24"/>
    </w:rPr>
  </w:style>
  <w:style w:type="paragraph" w:customStyle="1" w:styleId="a-body-text">
    <w:name w:val="a-body-text"/>
    <w:basedOn w:val="Normal"/>
    <w:uiPriority w:val="99"/>
    <w:qFormat/>
    <w:rsid w:val="008F1FB0"/>
    <w:pPr>
      <w:spacing w:before="100" w:beforeAutospacing="1" w:after="100" w:afterAutospacing="1"/>
    </w:pPr>
    <w:rPr>
      <w:rFonts w:eastAsia="Times New Roman"/>
      <w:sz w:val="24"/>
    </w:rPr>
  </w:style>
  <w:style w:type="paragraph" w:customStyle="1" w:styleId="obgpara">
    <w:name w:val="obg_para"/>
    <w:basedOn w:val="Normal"/>
    <w:uiPriority w:val="99"/>
    <w:qFormat/>
    <w:rsid w:val="008F1FB0"/>
    <w:pPr>
      <w:spacing w:before="100" w:beforeAutospacing="1" w:after="100" w:afterAutospacing="1"/>
    </w:pPr>
    <w:rPr>
      <w:rFonts w:eastAsia="Times New Roman"/>
      <w:sz w:val="24"/>
    </w:rPr>
  </w:style>
  <w:style w:type="character" w:customStyle="1" w:styleId="caption4">
    <w:name w:val="caption4"/>
    <w:basedOn w:val="DefaultParagraphFont"/>
    <w:rsid w:val="008F1FB0"/>
  </w:style>
  <w:style w:type="character" w:customStyle="1" w:styleId="honorific-prefix">
    <w:name w:val="honorific-prefix"/>
    <w:basedOn w:val="DefaultParagraphFont"/>
    <w:rsid w:val="008F1FB0"/>
  </w:style>
  <w:style w:type="character" w:customStyle="1" w:styleId="given-name">
    <w:name w:val="given-name"/>
    <w:basedOn w:val="DefaultParagraphFont"/>
    <w:rsid w:val="008F1FB0"/>
  </w:style>
  <w:style w:type="character" w:customStyle="1" w:styleId="family-name">
    <w:name w:val="family-name"/>
    <w:basedOn w:val="DefaultParagraphFont"/>
    <w:rsid w:val="008F1FB0"/>
  </w:style>
  <w:style w:type="character" w:customStyle="1" w:styleId="chead">
    <w:name w:val="chead"/>
    <w:basedOn w:val="DefaultParagraphFont"/>
    <w:rsid w:val="008F1FB0"/>
  </w:style>
  <w:style w:type="character" w:customStyle="1" w:styleId="obgcapsstart">
    <w:name w:val="obg_caps_start"/>
    <w:basedOn w:val="DefaultParagraphFont"/>
    <w:rsid w:val="008F1FB0"/>
  </w:style>
  <w:style w:type="character" w:customStyle="1" w:styleId="pmtermsel">
    <w:name w:val="pmtermsel"/>
    <w:basedOn w:val="DefaultParagraphFont"/>
    <w:rsid w:val="008F1FB0"/>
  </w:style>
  <w:style w:type="character" w:customStyle="1" w:styleId="showipapr">
    <w:name w:val="show_ipapr"/>
    <w:basedOn w:val="DefaultParagraphFont"/>
    <w:rsid w:val="008F1FB0"/>
  </w:style>
  <w:style w:type="character" w:customStyle="1" w:styleId="dnindex">
    <w:name w:val="dnindex"/>
    <w:basedOn w:val="DefaultParagraphFont"/>
    <w:rsid w:val="008F1FB0"/>
  </w:style>
  <w:style w:type="character" w:customStyle="1" w:styleId="althead">
    <w:name w:val="althead"/>
    <w:basedOn w:val="DefaultParagraphFont"/>
    <w:rsid w:val="008F1FB0"/>
  </w:style>
  <w:style w:type="character" w:customStyle="1" w:styleId="arbd1">
    <w:name w:val="arbd1"/>
    <w:basedOn w:val="DefaultParagraphFont"/>
    <w:rsid w:val="008F1FB0"/>
  </w:style>
  <w:style w:type="character" w:customStyle="1" w:styleId="unx">
    <w:name w:val="unx"/>
    <w:basedOn w:val="DefaultParagraphFont"/>
    <w:rsid w:val="008F1FB0"/>
  </w:style>
  <w:style w:type="character" w:customStyle="1" w:styleId="lrdctph">
    <w:name w:val="lr_dct_ph"/>
    <w:basedOn w:val="DefaultParagraphFont"/>
    <w:rsid w:val="008F1FB0"/>
  </w:style>
  <w:style w:type="paragraph" w:customStyle="1" w:styleId="TxBr41p1">
    <w:name w:val="TxBr_41p1"/>
    <w:basedOn w:val="Normal"/>
    <w:uiPriority w:val="99"/>
    <w:qFormat/>
    <w:rsid w:val="008F1FB0"/>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8F1FB0"/>
    <w:rPr>
      <w:sz w:val="18"/>
      <w:szCs w:val="24"/>
      <w:lang w:val="en-US" w:eastAsia="en-US" w:bidi="ar-SA"/>
    </w:rPr>
  </w:style>
  <w:style w:type="paragraph" w:customStyle="1" w:styleId="003Cite">
    <w:name w:val="003Cite"/>
    <w:basedOn w:val="Normal"/>
    <w:uiPriority w:val="99"/>
    <w:qFormat/>
    <w:rsid w:val="008F1FB0"/>
    <w:rPr>
      <w:rFonts w:eastAsia="Calibri"/>
      <w:sz w:val="16"/>
      <w:szCs w:val="16"/>
    </w:rPr>
  </w:style>
  <w:style w:type="paragraph" w:customStyle="1" w:styleId="NormalBold">
    <w:name w:val="Normal + Bold"/>
    <w:aliases w:val="Double Underline"/>
    <w:basedOn w:val="Normal"/>
    <w:link w:val="NormalBoldChar"/>
    <w:qFormat/>
    <w:rsid w:val="008F1FB0"/>
    <w:pPr>
      <w:jc w:val="both"/>
    </w:pPr>
    <w:rPr>
      <w:b/>
      <w:color w:val="000000"/>
      <w:u w:val="single"/>
    </w:rPr>
  </w:style>
  <w:style w:type="character" w:customStyle="1" w:styleId="NormalBoldChar">
    <w:name w:val="Normal + Bold Char"/>
    <w:aliases w:val="Double Underline Char"/>
    <w:basedOn w:val="DefaultParagraphFont"/>
    <w:link w:val="NormalBold"/>
    <w:rsid w:val="008F1FB0"/>
    <w:rPr>
      <w:rFonts w:ascii="Calibri" w:hAnsi="Calibri" w:cs="Calibri"/>
      <w:b/>
      <w:color w:val="000000"/>
      <w:sz w:val="22"/>
      <w:u w:val="single"/>
    </w:rPr>
  </w:style>
  <w:style w:type="character" w:customStyle="1" w:styleId="BlockHeadingsChar1">
    <w:name w:val="Block Headings Char1"/>
    <w:rsid w:val="008F1FB0"/>
    <w:rPr>
      <w:b/>
      <w:caps/>
    </w:rPr>
  </w:style>
  <w:style w:type="character" w:customStyle="1" w:styleId="FontStyle170">
    <w:name w:val="Font Style170"/>
    <w:uiPriority w:val="99"/>
    <w:rsid w:val="008F1FB0"/>
    <w:rPr>
      <w:rFonts w:ascii="Bookman Old Style" w:hAnsi="Bookman Old Style" w:cs="Bookman Old Style"/>
      <w:sz w:val="16"/>
      <w:szCs w:val="16"/>
    </w:rPr>
  </w:style>
  <w:style w:type="character" w:customStyle="1" w:styleId="Styleunderline12pt">
    <w:name w:val="Style underline + 12 pt"/>
    <w:rsid w:val="008F1FB0"/>
    <w:rPr>
      <w:rFonts w:ascii="Times New Roman" w:hAnsi="Times New Roman"/>
      <w:bCs/>
      <w:sz w:val="20"/>
      <w:u w:val="single"/>
    </w:rPr>
  </w:style>
  <w:style w:type="character" w:customStyle="1" w:styleId="StyleUnderlineChar19pt">
    <w:name w:val="Style Underline Char1 + 9 pt"/>
    <w:basedOn w:val="UnderlineChar1"/>
    <w:rsid w:val="008F1FB0"/>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8F1FB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8F1FB0"/>
    <w:rPr>
      <w:rFonts w:ascii="Times New Roman" w:hAnsi="Times New Roman"/>
      <w:sz w:val="20"/>
      <w:u w:val="single"/>
      <w:lang w:val="en-US" w:eastAsia="en-US" w:bidi="ar-SA"/>
    </w:rPr>
  </w:style>
  <w:style w:type="paragraph" w:customStyle="1" w:styleId="StyleUnderline9pt10">
    <w:name w:val="Style Underline + 9 pt1"/>
    <w:rsid w:val="008F1FB0"/>
    <w:rPr>
      <w:rFonts w:ascii="Times New Roman" w:eastAsia="SimSun" w:hAnsi="Times New Roman" w:cs="Times New Roman"/>
      <w:sz w:val="20"/>
      <w:szCs w:val="20"/>
      <w:u w:val="single"/>
    </w:rPr>
  </w:style>
  <w:style w:type="character" w:customStyle="1" w:styleId="Style9ptUnderline1">
    <w:name w:val="Style 9 pt Underline1"/>
    <w:rsid w:val="008F1FB0"/>
    <w:rPr>
      <w:sz w:val="20"/>
      <w:u w:val="single"/>
    </w:rPr>
  </w:style>
  <w:style w:type="character" w:customStyle="1" w:styleId="StyleUnderlineChar19pt2">
    <w:name w:val="Style Underline Char1 + 9 pt2"/>
    <w:basedOn w:val="UnderlineChar1"/>
    <w:rsid w:val="008F1FB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8F1FB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8F1FB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8F1FB0"/>
    <w:rPr>
      <w:rFonts w:ascii="Times New Roman" w:hAnsi="Times New Roman"/>
      <w:b/>
      <w:bCs/>
      <w:sz w:val="20"/>
      <w:szCs w:val="24"/>
      <w:u w:val="single"/>
      <w:lang w:val="en-US" w:eastAsia="en-US" w:bidi="ar-SA"/>
    </w:rPr>
  </w:style>
  <w:style w:type="character" w:customStyle="1" w:styleId="content">
    <w:name w:val="content"/>
    <w:basedOn w:val="DefaultParagraphFont"/>
    <w:rsid w:val="008F1FB0"/>
  </w:style>
  <w:style w:type="character" w:customStyle="1" w:styleId="tagCharCharCharChar">
    <w:name w:val="tag Char Char Char Char"/>
    <w:rsid w:val="008F1FB0"/>
    <w:rPr>
      <w:rFonts w:ascii="Georgia" w:eastAsia="Calibri" w:hAnsi="Georgia" w:cs="Calibri"/>
      <w:b/>
      <w:sz w:val="24"/>
    </w:rPr>
  </w:style>
  <w:style w:type="character" w:customStyle="1" w:styleId="3">
    <w:name w:val="3"/>
    <w:rsid w:val="008F1FB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F1FB0"/>
    <w:rPr>
      <w:rFonts w:cs="Arial"/>
      <w:b/>
      <w:bCs/>
      <w:iCs/>
      <w:szCs w:val="28"/>
      <w:lang w:val="en-US" w:eastAsia="en-US" w:bidi="ar-SA"/>
    </w:rPr>
  </w:style>
  <w:style w:type="paragraph" w:customStyle="1" w:styleId="EmphasisText">
    <w:name w:val="Emphasis Text"/>
    <w:basedOn w:val="UnderlinedText"/>
    <w:link w:val="EmphasisTextChar"/>
    <w:rsid w:val="008F1FB0"/>
    <w:pPr>
      <w:jc w:val="left"/>
    </w:pPr>
    <w:rPr>
      <w:rFonts w:eastAsia="SimSun"/>
      <w:u w:val="single"/>
    </w:rPr>
  </w:style>
  <w:style w:type="character" w:customStyle="1" w:styleId="EmphasisTextChar">
    <w:name w:val="Emphasis Text Char"/>
    <w:link w:val="EmphasisText"/>
    <w:rsid w:val="008F1FB0"/>
    <w:rPr>
      <w:rFonts w:ascii="Calibri" w:eastAsia="SimSun" w:hAnsi="Calibri" w:cs="Calibri"/>
      <w:b/>
      <w:u w:val="single"/>
    </w:rPr>
  </w:style>
  <w:style w:type="character" w:customStyle="1" w:styleId="7">
    <w:name w:val="7"/>
    <w:rsid w:val="008F1FB0"/>
    <w:rPr>
      <w:rFonts w:cs="Arial"/>
      <w:bCs/>
      <w:sz w:val="20"/>
      <w:u w:val="single"/>
      <w:lang w:val="en-US" w:eastAsia="en-US" w:bidi="ar-SA"/>
    </w:rPr>
  </w:style>
  <w:style w:type="character" w:customStyle="1" w:styleId="StyleUnderlineChar19pt4">
    <w:name w:val="Style Underline Char1 + 9 pt4"/>
    <w:basedOn w:val="UnderlineChar1"/>
    <w:rsid w:val="008F1FB0"/>
    <w:rPr>
      <w:rFonts w:ascii="Times New Roman" w:hAnsi="Times New Roman"/>
      <w:sz w:val="20"/>
      <w:szCs w:val="24"/>
      <w:u w:val="single"/>
      <w:lang w:val="en-US" w:eastAsia="en-US" w:bidi="ar-SA"/>
    </w:rPr>
  </w:style>
  <w:style w:type="character" w:customStyle="1" w:styleId="StyleUnderlineChar19ptBold1">
    <w:name w:val="Style Underline Char1 + 9 pt Bold1"/>
    <w:rsid w:val="008F1FB0"/>
    <w:rPr>
      <w:rFonts w:ascii="Times New Roman" w:hAnsi="Times New Roman"/>
      <w:b/>
      <w:bCs/>
      <w:sz w:val="20"/>
      <w:szCs w:val="24"/>
      <w:u w:val="single"/>
      <w:lang w:val="en-US" w:eastAsia="en-US" w:bidi="ar-SA"/>
    </w:rPr>
  </w:style>
  <w:style w:type="character" w:customStyle="1" w:styleId="Style9ptUnderline3">
    <w:name w:val="Style 9 pt Underline3"/>
    <w:rsid w:val="008F1FB0"/>
    <w:rPr>
      <w:sz w:val="20"/>
      <w:u w:val="single"/>
    </w:rPr>
  </w:style>
  <w:style w:type="character" w:customStyle="1" w:styleId="Style9ptUnderline4">
    <w:name w:val="Style 9 pt Underline4"/>
    <w:rsid w:val="008F1FB0"/>
    <w:rPr>
      <w:sz w:val="20"/>
      <w:u w:val="single"/>
    </w:rPr>
  </w:style>
  <w:style w:type="character" w:customStyle="1" w:styleId="55">
    <w:name w:val="55"/>
    <w:rsid w:val="008F1FB0"/>
    <w:rPr>
      <w:rFonts w:cs="Arial"/>
      <w:bCs/>
      <w:sz w:val="20"/>
      <w:u w:val="single"/>
      <w:lang w:val="en-US" w:eastAsia="en-US" w:bidi="ar-SA"/>
    </w:rPr>
  </w:style>
  <w:style w:type="paragraph" w:customStyle="1" w:styleId="CardBody">
    <w:name w:val="Card Body"/>
    <w:basedOn w:val="Normal"/>
    <w:link w:val="CardBodyChar"/>
    <w:qFormat/>
    <w:rsid w:val="008F1FB0"/>
    <w:rPr>
      <w:rFonts w:eastAsia="Calibri"/>
      <w:sz w:val="16"/>
    </w:rPr>
  </w:style>
  <w:style w:type="character" w:customStyle="1" w:styleId="CardBodyChar">
    <w:name w:val="Card Body Char"/>
    <w:link w:val="CardBody"/>
    <w:rsid w:val="008F1FB0"/>
    <w:rPr>
      <w:rFonts w:ascii="Calibri" w:eastAsia="Calibri" w:hAnsi="Calibri" w:cs="Calibri"/>
      <w:sz w:val="16"/>
    </w:rPr>
  </w:style>
  <w:style w:type="character" w:customStyle="1" w:styleId="Styleunderline9ptBold">
    <w:name w:val="Style underline + 9 pt Bold"/>
    <w:rsid w:val="008F1FB0"/>
    <w:rPr>
      <w:b/>
      <w:bCs/>
      <w:sz w:val="20"/>
      <w:u w:val="single"/>
    </w:rPr>
  </w:style>
  <w:style w:type="character" w:customStyle="1" w:styleId="StyleUnderliningChar9ptBold">
    <w:name w:val="Style Underlining Char + 9 pt Bold"/>
    <w:rsid w:val="008F1FB0"/>
    <w:rPr>
      <w:rFonts w:ascii="Times New Roman" w:hAnsi="Times New Roman"/>
      <w:b/>
      <w:bCs/>
      <w:sz w:val="20"/>
      <w:szCs w:val="24"/>
      <w:u w:val="single"/>
      <w:lang w:val="en-US" w:eastAsia="en-US" w:bidi="ar-SA"/>
    </w:rPr>
  </w:style>
  <w:style w:type="character" w:customStyle="1" w:styleId="StyleUnderliningChar9pt">
    <w:name w:val="Style Underlining Char + 9 pt"/>
    <w:rsid w:val="008F1FB0"/>
    <w:rPr>
      <w:rFonts w:ascii="Times New Roman" w:hAnsi="Times New Roman"/>
      <w:sz w:val="20"/>
      <w:szCs w:val="24"/>
      <w:u w:val="single"/>
      <w:lang w:val="en-US" w:eastAsia="en-US" w:bidi="ar-SA"/>
    </w:rPr>
  </w:style>
  <w:style w:type="character" w:customStyle="1" w:styleId="34">
    <w:name w:val="34"/>
    <w:rsid w:val="008F1FB0"/>
    <w:rPr>
      <w:rFonts w:ascii="Times New Roman" w:hAnsi="Times New Roman" w:cs="Arial"/>
      <w:bCs/>
      <w:sz w:val="20"/>
      <w:u w:val="single"/>
      <w:lang w:val="en-US" w:eastAsia="en-US" w:bidi="ar-SA"/>
    </w:rPr>
  </w:style>
  <w:style w:type="character" w:customStyle="1" w:styleId="45">
    <w:name w:val="45"/>
    <w:rsid w:val="008F1FB0"/>
    <w:rPr>
      <w:rFonts w:ascii="Times New Roman" w:hAnsi="Times New Roman" w:cs="Arial"/>
      <w:b/>
      <w:bCs/>
      <w:sz w:val="20"/>
      <w:u w:val="single"/>
      <w:lang w:val="en-US" w:eastAsia="en-US" w:bidi="ar-SA"/>
    </w:rPr>
  </w:style>
  <w:style w:type="character" w:customStyle="1" w:styleId="Style9ptUnderline5">
    <w:name w:val="Style 9 pt Underline5"/>
    <w:rsid w:val="008F1FB0"/>
    <w:rPr>
      <w:rFonts w:ascii="Times New Roman" w:hAnsi="Times New Roman"/>
      <w:sz w:val="20"/>
      <w:u w:val="single"/>
    </w:rPr>
  </w:style>
  <w:style w:type="character" w:customStyle="1" w:styleId="Style9ptBoldUnderline2">
    <w:name w:val="Style 9 pt Bold Underline2"/>
    <w:rsid w:val="008F1FB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8F1FB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8F1FB0"/>
    <w:rPr>
      <w:rFonts w:ascii="Times New Roman" w:eastAsia="Times New Roman" w:hAnsi="Times New Roman"/>
      <w:lang w:eastAsia="zh-CN"/>
    </w:rPr>
  </w:style>
  <w:style w:type="character" w:customStyle="1" w:styleId="StyleStyle49pt1Char">
    <w:name w:val="Style Style4 + 9 pt1 Char"/>
    <w:basedOn w:val="Style4Char"/>
    <w:link w:val="StyleStyle49pt1"/>
    <w:rsid w:val="008F1FB0"/>
    <w:rPr>
      <w:rFonts w:ascii="Times New Roman" w:eastAsia="Times New Roman" w:hAnsi="Times New Roman"/>
      <w:u w:val="single"/>
      <w:lang w:eastAsia="zh-CN"/>
    </w:rPr>
  </w:style>
  <w:style w:type="paragraph" w:customStyle="1" w:styleId="StyleStyle49ptBold1">
    <w:name w:val="Style Style4 + 9 pt Bold1"/>
    <w:basedOn w:val="Style4"/>
    <w:link w:val="StyleStyle49ptBold1Char"/>
    <w:rsid w:val="008F1FB0"/>
    <w:rPr>
      <w:rFonts w:ascii="Times New Roman" w:hAnsi="Times New Roman"/>
      <w:b/>
      <w:bCs/>
    </w:rPr>
  </w:style>
  <w:style w:type="character" w:customStyle="1" w:styleId="StyleStyle49ptBold1Char">
    <w:name w:val="Style Style4 + 9 pt Bold1 Char"/>
    <w:link w:val="StyleStyle49ptBold1"/>
    <w:rsid w:val="008F1FB0"/>
    <w:rPr>
      <w:rFonts w:ascii="Times New Roman" w:hAnsi="Times New Roman"/>
      <w:b/>
      <w:bCs/>
      <w:u w:val="single"/>
    </w:rPr>
  </w:style>
  <w:style w:type="paragraph" w:customStyle="1" w:styleId="StyleStyle49pt2">
    <w:name w:val="Style Style4 + 9 pt2"/>
    <w:basedOn w:val="Style4"/>
    <w:link w:val="StyleStyle49pt2Char"/>
    <w:rsid w:val="008F1FB0"/>
    <w:rPr>
      <w:rFonts w:ascii="Times New Roman" w:eastAsia="Times New Roman" w:hAnsi="Times New Roman"/>
      <w:lang w:eastAsia="zh-CN"/>
    </w:rPr>
  </w:style>
  <w:style w:type="character" w:customStyle="1" w:styleId="StyleStyle49pt2Char">
    <w:name w:val="Style Style4 + 9 pt2 Char"/>
    <w:basedOn w:val="Style4Char"/>
    <w:link w:val="StyleStyle49pt2"/>
    <w:rsid w:val="008F1FB0"/>
    <w:rPr>
      <w:rFonts w:ascii="Times New Roman" w:eastAsia="Times New Roman" w:hAnsi="Times New Roman"/>
      <w:u w:val="single"/>
      <w:lang w:eastAsia="zh-CN"/>
    </w:rPr>
  </w:style>
  <w:style w:type="paragraph" w:customStyle="1" w:styleId="StyleStyle49ptBold2">
    <w:name w:val="Style Style4 + 9 pt Bold2"/>
    <w:basedOn w:val="Style4"/>
    <w:link w:val="StyleStyle49ptBold2Char"/>
    <w:rsid w:val="008F1FB0"/>
    <w:rPr>
      <w:rFonts w:ascii="Times New Roman" w:hAnsi="Times New Roman"/>
      <w:b/>
      <w:bCs/>
    </w:rPr>
  </w:style>
  <w:style w:type="character" w:customStyle="1" w:styleId="StyleStyle49ptBold2Char">
    <w:name w:val="Style Style4 + 9 pt Bold2 Char"/>
    <w:link w:val="StyleStyle49ptBold2"/>
    <w:rsid w:val="008F1FB0"/>
    <w:rPr>
      <w:rFonts w:ascii="Times New Roman" w:hAnsi="Times New Roman"/>
      <w:b/>
      <w:bCs/>
      <w:u w:val="single"/>
    </w:rPr>
  </w:style>
  <w:style w:type="character" w:customStyle="1" w:styleId="23">
    <w:name w:val="23"/>
    <w:rsid w:val="008F1FB0"/>
    <w:rPr>
      <w:rFonts w:ascii="Times New Roman" w:hAnsi="Times New Roman" w:cs="Arial"/>
      <w:bCs/>
      <w:sz w:val="20"/>
      <w:u w:val="single"/>
      <w:lang w:val="en-US" w:eastAsia="en-US" w:bidi="ar-SA"/>
    </w:rPr>
  </w:style>
  <w:style w:type="character" w:customStyle="1" w:styleId="33">
    <w:name w:val="33"/>
    <w:rsid w:val="008F1FB0"/>
    <w:rPr>
      <w:rFonts w:ascii="Times New Roman" w:hAnsi="Times New Roman" w:cs="Arial"/>
      <w:b/>
      <w:bCs/>
      <w:sz w:val="20"/>
      <w:u w:val="single"/>
      <w:lang w:val="en-US" w:eastAsia="en-US" w:bidi="ar-SA"/>
    </w:rPr>
  </w:style>
  <w:style w:type="character" w:customStyle="1" w:styleId="StyleArialNarrow9pt">
    <w:name w:val="Style Arial Narrow 9 pt"/>
    <w:rsid w:val="008F1FB0"/>
    <w:rPr>
      <w:rFonts w:ascii="Times New Roman" w:hAnsi="Times New Roman"/>
      <w:sz w:val="20"/>
    </w:rPr>
  </w:style>
  <w:style w:type="paragraph" w:customStyle="1" w:styleId="CiteBody">
    <w:name w:val="Cite Body"/>
    <w:basedOn w:val="Normal"/>
    <w:link w:val="CiteBodyChar"/>
    <w:qFormat/>
    <w:rsid w:val="008F1FB0"/>
    <w:rPr>
      <w:rFonts w:eastAsia="Calibri"/>
      <w:szCs w:val="16"/>
    </w:rPr>
  </w:style>
  <w:style w:type="paragraph" w:customStyle="1" w:styleId="CiteBold">
    <w:name w:val="Cite Bold"/>
    <w:basedOn w:val="CiteBody"/>
    <w:link w:val="CiteBoldChar"/>
    <w:qFormat/>
    <w:rsid w:val="008F1FB0"/>
    <w:rPr>
      <w:b/>
    </w:rPr>
  </w:style>
  <w:style w:type="character" w:customStyle="1" w:styleId="CiteBodyChar">
    <w:name w:val="Cite Body Char"/>
    <w:link w:val="CiteBody"/>
    <w:rsid w:val="008F1FB0"/>
    <w:rPr>
      <w:rFonts w:ascii="Calibri" w:eastAsia="Calibri" w:hAnsi="Calibri" w:cs="Calibri"/>
      <w:sz w:val="22"/>
      <w:szCs w:val="16"/>
    </w:rPr>
  </w:style>
  <w:style w:type="character" w:customStyle="1" w:styleId="CiteBoldChar">
    <w:name w:val="Cite Bold Char"/>
    <w:link w:val="CiteBold"/>
    <w:rsid w:val="008F1FB0"/>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8F1FB0"/>
    <w:rPr>
      <w:sz w:val="20"/>
      <w:u w:val="single"/>
    </w:rPr>
  </w:style>
  <w:style w:type="character" w:customStyle="1" w:styleId="StyleCardBody11ptUnderlineChar">
    <w:name w:val="Style Card Body + 11 pt Underline Char"/>
    <w:link w:val="StyleCardBody11ptUnderline"/>
    <w:rsid w:val="008F1FB0"/>
    <w:rPr>
      <w:rFonts w:ascii="Calibri" w:eastAsia="Calibri" w:hAnsi="Calibri" w:cs="Calibri"/>
      <w:sz w:val="20"/>
      <w:u w:val="single"/>
    </w:rPr>
  </w:style>
  <w:style w:type="paragraph" w:customStyle="1" w:styleId="StyleStyle49pt4">
    <w:name w:val="Style Style4 + 9 pt4"/>
    <w:basedOn w:val="Style4"/>
    <w:link w:val="StyleStyle49pt4Char"/>
    <w:rsid w:val="008F1FB0"/>
    <w:rPr>
      <w:rFonts w:ascii="Times New Roman" w:eastAsia="Times New Roman" w:hAnsi="Times New Roman"/>
      <w:lang w:eastAsia="zh-CN"/>
    </w:rPr>
  </w:style>
  <w:style w:type="character" w:customStyle="1" w:styleId="StyleStyle49pt4Char">
    <w:name w:val="Style Style4 + 9 pt4 Char"/>
    <w:basedOn w:val="Style4Char"/>
    <w:link w:val="StyleStyle49pt4"/>
    <w:rsid w:val="008F1FB0"/>
    <w:rPr>
      <w:rFonts w:ascii="Times New Roman" w:eastAsia="Times New Roman" w:hAnsi="Times New Roman"/>
      <w:u w:val="single"/>
      <w:lang w:eastAsia="zh-CN"/>
    </w:rPr>
  </w:style>
  <w:style w:type="paragraph" w:customStyle="1" w:styleId="StyleStyle49ptBold4">
    <w:name w:val="Style Style4 + 9 pt Bold4"/>
    <w:basedOn w:val="Style4"/>
    <w:link w:val="StyleStyle49ptBold4Char"/>
    <w:rsid w:val="008F1FB0"/>
    <w:rPr>
      <w:rFonts w:ascii="Times New Roman" w:hAnsi="Times New Roman"/>
      <w:b/>
      <w:bCs/>
    </w:rPr>
  </w:style>
  <w:style w:type="character" w:customStyle="1" w:styleId="StyleStyle49ptBold4Char">
    <w:name w:val="Style Style4 + 9 pt Bold4 Char"/>
    <w:link w:val="StyleStyle49ptBold4"/>
    <w:rsid w:val="008F1FB0"/>
    <w:rPr>
      <w:rFonts w:ascii="Times New Roman" w:hAnsi="Times New Roman"/>
      <w:b/>
      <w:bCs/>
      <w:u w:val="single"/>
    </w:rPr>
  </w:style>
  <w:style w:type="character" w:customStyle="1" w:styleId="StyleUnderlineCharChar9pt2">
    <w:name w:val="Style Underline Char Char + 9 pt2"/>
    <w:basedOn w:val="DefaultParagraphFont"/>
    <w:rsid w:val="008F1FB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8F1FB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8F1FB0"/>
    <w:rPr>
      <w:b/>
      <w:bCs/>
      <w:sz w:val="20"/>
      <w:u w:val="single"/>
      <w:bdr w:val="single" w:sz="4" w:space="0" w:color="auto"/>
    </w:rPr>
  </w:style>
  <w:style w:type="character" w:customStyle="1" w:styleId="Style9ptUnderline7">
    <w:name w:val="Style 9 pt Underline7"/>
    <w:rsid w:val="008F1FB0"/>
    <w:rPr>
      <w:sz w:val="20"/>
      <w:u w:val="single"/>
    </w:rPr>
  </w:style>
  <w:style w:type="character" w:customStyle="1" w:styleId="Style9ptBoldUnderline3">
    <w:name w:val="Style 9 pt Bold Underline3"/>
    <w:rsid w:val="008F1FB0"/>
    <w:rPr>
      <w:b/>
      <w:bCs/>
      <w:sz w:val="20"/>
      <w:u w:val="single"/>
    </w:rPr>
  </w:style>
  <w:style w:type="character" w:customStyle="1" w:styleId="Style9ptUnderline8">
    <w:name w:val="Style 9 pt Underline8"/>
    <w:rsid w:val="008F1FB0"/>
    <w:rPr>
      <w:sz w:val="20"/>
      <w:u w:val="single"/>
    </w:rPr>
  </w:style>
  <w:style w:type="paragraph" w:customStyle="1" w:styleId="StyleStyle49pt5">
    <w:name w:val="Style Style4 + 9 pt5"/>
    <w:basedOn w:val="Style4"/>
    <w:link w:val="StyleStyle49pt5Char"/>
    <w:rsid w:val="008F1FB0"/>
    <w:rPr>
      <w:rFonts w:ascii="Times New Roman" w:eastAsia="Times New Roman" w:hAnsi="Times New Roman"/>
      <w:lang w:eastAsia="zh-CN"/>
    </w:rPr>
  </w:style>
  <w:style w:type="character" w:customStyle="1" w:styleId="StyleStyle49pt5Char">
    <w:name w:val="Style Style4 + 9 pt5 Char"/>
    <w:basedOn w:val="Style4Char"/>
    <w:link w:val="StyleStyle49pt5"/>
    <w:rsid w:val="008F1FB0"/>
    <w:rPr>
      <w:rFonts w:ascii="Times New Roman" w:eastAsia="Times New Roman" w:hAnsi="Times New Roman"/>
      <w:u w:val="single"/>
      <w:lang w:eastAsia="zh-CN"/>
    </w:rPr>
  </w:style>
  <w:style w:type="character" w:customStyle="1" w:styleId="66">
    <w:name w:val="66"/>
    <w:rsid w:val="008F1FB0"/>
    <w:rPr>
      <w:rFonts w:cs="Arial"/>
      <w:bCs/>
      <w:sz w:val="20"/>
      <w:u w:val="single"/>
      <w:lang w:val="en-US" w:eastAsia="en-US" w:bidi="ar-SA"/>
    </w:rPr>
  </w:style>
  <w:style w:type="character" w:customStyle="1" w:styleId="Style9ptUnderline9">
    <w:name w:val="Style 9 pt Underline9"/>
    <w:rsid w:val="008F1FB0"/>
    <w:rPr>
      <w:sz w:val="20"/>
      <w:u w:val="single"/>
    </w:rPr>
  </w:style>
  <w:style w:type="paragraph" w:customStyle="1" w:styleId="StyleStyle49ptBold5">
    <w:name w:val="Style Style4 + 9 pt Bold5"/>
    <w:basedOn w:val="Style4"/>
    <w:link w:val="StyleStyle49ptBold5Char"/>
    <w:rsid w:val="008F1FB0"/>
    <w:rPr>
      <w:rFonts w:ascii="Times New Roman" w:hAnsi="Times New Roman"/>
      <w:b/>
      <w:bCs/>
    </w:rPr>
  </w:style>
  <w:style w:type="character" w:customStyle="1" w:styleId="StyleStyle49ptBold5Char">
    <w:name w:val="Style Style4 + 9 pt Bold5 Char"/>
    <w:link w:val="StyleStyle49ptBold5"/>
    <w:rsid w:val="008F1FB0"/>
    <w:rPr>
      <w:rFonts w:ascii="Times New Roman" w:hAnsi="Times New Roman"/>
      <w:b/>
      <w:bCs/>
      <w:u w:val="single"/>
    </w:rPr>
  </w:style>
  <w:style w:type="character" w:customStyle="1" w:styleId="Style9ptBoldUnderline4">
    <w:name w:val="Style 9 pt Bold Underline4"/>
    <w:rsid w:val="008F1FB0"/>
    <w:rPr>
      <w:b/>
      <w:bCs/>
      <w:sz w:val="20"/>
      <w:u w:val="single"/>
    </w:rPr>
  </w:style>
  <w:style w:type="paragraph" w:customStyle="1" w:styleId="StyleStyle49pt7">
    <w:name w:val="Style Style4 + 9 pt7"/>
    <w:basedOn w:val="Style4"/>
    <w:link w:val="StyleStyle49pt7Char"/>
    <w:rsid w:val="008F1FB0"/>
    <w:rPr>
      <w:rFonts w:ascii="Times New Roman" w:eastAsia="Times New Roman" w:hAnsi="Times New Roman"/>
      <w:lang w:eastAsia="zh-CN"/>
    </w:rPr>
  </w:style>
  <w:style w:type="character" w:customStyle="1" w:styleId="StyleStyle49pt7Char">
    <w:name w:val="Style Style4 + 9 pt7 Char"/>
    <w:basedOn w:val="Style4Char"/>
    <w:link w:val="StyleStyle49pt7"/>
    <w:rsid w:val="008F1FB0"/>
    <w:rPr>
      <w:rFonts w:ascii="Times New Roman" w:eastAsia="Times New Roman" w:hAnsi="Times New Roman"/>
      <w:u w:val="single"/>
      <w:lang w:eastAsia="zh-CN"/>
    </w:rPr>
  </w:style>
  <w:style w:type="character" w:customStyle="1" w:styleId="titleblue14">
    <w:name w:val="titleblue14"/>
    <w:basedOn w:val="DefaultParagraphFont"/>
    <w:rsid w:val="008F1FB0"/>
  </w:style>
  <w:style w:type="paragraph" w:customStyle="1" w:styleId="FONT7">
    <w:name w:val="FONT 7"/>
    <w:qFormat/>
    <w:rsid w:val="008F1FB0"/>
    <w:rPr>
      <w:rFonts w:ascii="Times New Roman" w:eastAsia="SimSun" w:hAnsi="Times New Roman" w:cs="Arial"/>
      <w:bCs/>
      <w:iCs/>
      <w:sz w:val="14"/>
      <w:szCs w:val="28"/>
    </w:rPr>
  </w:style>
  <w:style w:type="paragraph" w:customStyle="1" w:styleId="StyleStyle49pt8">
    <w:name w:val="Style Style4 + 9 pt8"/>
    <w:basedOn w:val="Style4"/>
    <w:rsid w:val="008F1FB0"/>
    <w:rPr>
      <w:rFonts w:ascii="Times New Roman" w:hAnsi="Times New Roman"/>
    </w:rPr>
  </w:style>
  <w:style w:type="paragraph" w:customStyle="1" w:styleId="StyleHeading2Underline">
    <w:name w:val="Style Heading 2 + Underline"/>
    <w:basedOn w:val="Heading2"/>
    <w:link w:val="StyleHeading2UnderlineChar"/>
    <w:rsid w:val="008F1FB0"/>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8F1FB0"/>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8F1FB0"/>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8F1FB0"/>
    <w:rPr>
      <w:rFonts w:eastAsia="Calibri"/>
      <w:b/>
      <w:bCs/>
      <w:sz w:val="22"/>
      <w:u w:val="single"/>
    </w:rPr>
  </w:style>
  <w:style w:type="paragraph" w:customStyle="1" w:styleId="StyleStyle49ptBold6">
    <w:name w:val="Style Style4 + 9 pt Bold6"/>
    <w:basedOn w:val="Style4"/>
    <w:link w:val="StyleStyle49ptBold6Char"/>
    <w:rsid w:val="008F1FB0"/>
    <w:rPr>
      <w:rFonts w:ascii="Times New Roman" w:hAnsi="Times New Roman"/>
      <w:b/>
      <w:bCs/>
    </w:rPr>
  </w:style>
  <w:style w:type="character" w:customStyle="1" w:styleId="StyleStyle49ptBold6Char">
    <w:name w:val="Style Style4 + 9 pt Bold6 Char"/>
    <w:link w:val="StyleStyle49ptBold6"/>
    <w:rsid w:val="008F1FB0"/>
    <w:rPr>
      <w:rFonts w:ascii="Times New Roman" w:hAnsi="Times New Roman"/>
      <w:b/>
      <w:bCs/>
      <w:u w:val="single"/>
    </w:rPr>
  </w:style>
  <w:style w:type="paragraph" w:customStyle="1" w:styleId="StyleCircled11pt">
    <w:name w:val="Style Circled + 11 pt"/>
    <w:basedOn w:val="Circled"/>
    <w:link w:val="StyleCircled11ptChar"/>
    <w:qFormat/>
    <w:rsid w:val="008F1FB0"/>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8F1FB0"/>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8F1FB0"/>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8F1FB0"/>
    <w:rPr>
      <w:rFonts w:eastAsia="Calibri"/>
      <w:b/>
      <w:bCs/>
      <w:sz w:val="22"/>
      <w:u w:val="single"/>
      <w:bdr w:val="single" w:sz="4" w:space="0" w:color="auto"/>
    </w:rPr>
  </w:style>
  <w:style w:type="character" w:customStyle="1" w:styleId="StyleUnderlineCharChar9pt3">
    <w:name w:val="Style Underline Char Char + 9 pt3"/>
    <w:basedOn w:val="DefaultParagraphFont"/>
    <w:rsid w:val="008F1FB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8F1FB0"/>
    <w:rPr>
      <w:sz w:val="20"/>
      <w:u w:val="single"/>
    </w:rPr>
  </w:style>
  <w:style w:type="character" w:customStyle="1" w:styleId="BoldandUnderlineChar2CharCharChar">
    <w:name w:val="Bold and Underline Char2 Char Char Char"/>
    <w:link w:val="BoldandUnderlineChar2CharChar"/>
    <w:rsid w:val="008F1FB0"/>
    <w:rPr>
      <w:b/>
      <w:u w:val="single"/>
    </w:rPr>
  </w:style>
  <w:style w:type="paragraph" w:customStyle="1" w:styleId="textboldChar">
    <w:name w:val="text bold Char"/>
    <w:basedOn w:val="Normal"/>
    <w:link w:val="textboldCharChar"/>
    <w:rsid w:val="008F1FB0"/>
    <w:pPr>
      <w:ind w:left="720"/>
    </w:pPr>
    <w:rPr>
      <w:rFonts w:eastAsia="Calibri"/>
      <w:b/>
      <w:sz w:val="24"/>
      <w:u w:val="thick"/>
    </w:rPr>
  </w:style>
  <w:style w:type="character" w:customStyle="1" w:styleId="textboldCharChar">
    <w:name w:val="text bold Char Char"/>
    <w:link w:val="textboldChar"/>
    <w:rsid w:val="008F1FB0"/>
    <w:rPr>
      <w:rFonts w:ascii="Calibri" w:eastAsia="Calibri" w:hAnsi="Calibri" w:cs="Calibri"/>
      <w:b/>
      <w:u w:val="thick"/>
    </w:rPr>
  </w:style>
  <w:style w:type="character" w:customStyle="1" w:styleId="snapnoshots">
    <w:name w:val="snap_noshots"/>
    <w:basedOn w:val="DefaultParagraphFont"/>
    <w:rsid w:val="008F1FB0"/>
  </w:style>
  <w:style w:type="character" w:customStyle="1" w:styleId="cnbcsbhdcomp">
    <w:name w:val="cnbc_sbhd_comp"/>
    <w:rsid w:val="008F1FB0"/>
  </w:style>
  <w:style w:type="character" w:customStyle="1" w:styleId="blox-headline">
    <w:name w:val="blox-headline"/>
    <w:rsid w:val="008F1FB0"/>
  </w:style>
  <w:style w:type="character" w:customStyle="1" w:styleId="Heading2CharCharCharCharCharChar1CharChar">
    <w:name w:val="Heading 2 Char Char Char Char Char Char1 Char Char"/>
    <w:basedOn w:val="DefaultParagraphFont"/>
    <w:uiPriority w:val="99"/>
    <w:rsid w:val="008F1FB0"/>
    <w:rPr>
      <w:rFonts w:cs="Arial"/>
      <w:b/>
      <w:bCs/>
      <w:iCs/>
      <w:sz w:val="28"/>
      <w:lang w:val="en-US" w:eastAsia="en-US"/>
    </w:rPr>
  </w:style>
  <w:style w:type="character" w:customStyle="1" w:styleId="postsubtitle">
    <w:name w:val="post_subtitle"/>
    <w:basedOn w:val="DefaultParagraphFont"/>
    <w:rsid w:val="008F1FB0"/>
  </w:style>
  <w:style w:type="character" w:customStyle="1" w:styleId="NoterefInText">
    <w:name w:val="_NoterefInText"/>
    <w:uiPriority w:val="99"/>
    <w:rsid w:val="008F1FB0"/>
    <w:rPr>
      <w:rFonts w:cs="New Baskerville"/>
      <w:color w:val="000000"/>
    </w:rPr>
  </w:style>
  <w:style w:type="character" w:customStyle="1" w:styleId="postauthor">
    <w:name w:val="postauthor"/>
    <w:basedOn w:val="DefaultParagraphFont"/>
    <w:rsid w:val="008F1FB0"/>
  </w:style>
  <w:style w:type="paragraph" w:customStyle="1" w:styleId="notes-source-hasnotes">
    <w:name w:val="notes-source-hasnotes"/>
    <w:basedOn w:val="Normal"/>
    <w:uiPriority w:val="99"/>
    <w:qFormat/>
    <w:rsid w:val="008F1FB0"/>
    <w:pPr>
      <w:spacing w:before="100" w:beforeAutospacing="1" w:after="100" w:afterAutospacing="1"/>
    </w:pPr>
    <w:rPr>
      <w:rFonts w:ascii="Times" w:hAnsi="Times"/>
      <w:szCs w:val="20"/>
    </w:rPr>
  </w:style>
  <w:style w:type="character" w:customStyle="1" w:styleId="span">
    <w:name w:val="span"/>
    <w:basedOn w:val="DefaultParagraphFont"/>
    <w:rsid w:val="008F1FB0"/>
  </w:style>
  <w:style w:type="character" w:customStyle="1" w:styleId="thirdparty-logo">
    <w:name w:val="thirdparty-logo"/>
    <w:basedOn w:val="DefaultParagraphFont"/>
    <w:rsid w:val="008F1FB0"/>
  </w:style>
  <w:style w:type="paragraph" w:customStyle="1" w:styleId="articlemeta">
    <w:name w:val="articlemeta"/>
    <w:basedOn w:val="Normal"/>
    <w:uiPriority w:val="99"/>
    <w:qFormat/>
    <w:rsid w:val="008F1FB0"/>
    <w:pPr>
      <w:spacing w:before="100" w:beforeAutospacing="1" w:after="100" w:afterAutospacing="1"/>
    </w:pPr>
    <w:rPr>
      <w:rFonts w:ascii="Times" w:hAnsi="Times"/>
      <w:szCs w:val="20"/>
    </w:rPr>
  </w:style>
  <w:style w:type="character" w:customStyle="1" w:styleId="vcard">
    <w:name w:val="vcard"/>
    <w:basedOn w:val="DefaultParagraphFont"/>
    <w:rsid w:val="008F1FB0"/>
  </w:style>
  <w:style w:type="character" w:customStyle="1" w:styleId="print-footnote">
    <w:name w:val="print-footnote"/>
    <w:basedOn w:val="DefaultParagraphFont"/>
    <w:rsid w:val="008F1FB0"/>
  </w:style>
  <w:style w:type="character" w:customStyle="1" w:styleId="datestring">
    <w:name w:val="datestring"/>
    <w:basedOn w:val="DefaultParagraphFont"/>
    <w:rsid w:val="008F1FB0"/>
  </w:style>
  <w:style w:type="paragraph" w:customStyle="1" w:styleId="left">
    <w:name w:val="left"/>
    <w:basedOn w:val="Normal"/>
    <w:uiPriority w:val="99"/>
    <w:qFormat/>
    <w:rsid w:val="008F1FB0"/>
    <w:pPr>
      <w:spacing w:before="100" w:beforeAutospacing="1" w:after="100" w:afterAutospacing="1"/>
    </w:pPr>
    <w:rPr>
      <w:rFonts w:ascii="Times" w:hAnsi="Times"/>
      <w:szCs w:val="20"/>
    </w:rPr>
  </w:style>
  <w:style w:type="paragraph" w:customStyle="1" w:styleId="right">
    <w:name w:val="right"/>
    <w:basedOn w:val="Normal"/>
    <w:uiPriority w:val="99"/>
    <w:qFormat/>
    <w:rsid w:val="008F1FB0"/>
    <w:pPr>
      <w:spacing w:before="100" w:beforeAutospacing="1" w:after="100" w:afterAutospacing="1"/>
    </w:pPr>
    <w:rPr>
      <w:rFonts w:ascii="Times" w:hAnsi="Times"/>
      <w:szCs w:val="20"/>
    </w:rPr>
  </w:style>
  <w:style w:type="character" w:customStyle="1" w:styleId="gptad">
    <w:name w:val="gptad"/>
    <w:basedOn w:val="DefaultParagraphFont"/>
    <w:rsid w:val="008F1FB0"/>
  </w:style>
  <w:style w:type="paragraph" w:customStyle="1" w:styleId="creditpostedmodified">
    <w:name w:val="credit_posted_modified"/>
    <w:basedOn w:val="Normal"/>
    <w:uiPriority w:val="99"/>
    <w:qFormat/>
    <w:rsid w:val="008F1FB0"/>
    <w:pPr>
      <w:spacing w:before="100" w:beforeAutospacing="1" w:after="100" w:afterAutospacing="1"/>
    </w:pPr>
    <w:rPr>
      <w:rFonts w:ascii="Times" w:hAnsi="Times"/>
      <w:szCs w:val="20"/>
    </w:rPr>
  </w:style>
  <w:style w:type="character" w:customStyle="1" w:styleId="creditline">
    <w:name w:val="creditline"/>
    <w:basedOn w:val="DefaultParagraphFont"/>
    <w:rsid w:val="008F1FB0"/>
  </w:style>
  <w:style w:type="character" w:customStyle="1" w:styleId="grd">
    <w:name w:val="grd"/>
    <w:basedOn w:val="DefaultParagraphFont"/>
    <w:rsid w:val="008F1FB0"/>
  </w:style>
  <w:style w:type="paragraph" w:customStyle="1" w:styleId="hs-text-container">
    <w:name w:val="hs-text-container"/>
    <w:basedOn w:val="Normal"/>
    <w:uiPriority w:val="99"/>
    <w:qFormat/>
    <w:rsid w:val="008F1FB0"/>
    <w:pPr>
      <w:spacing w:before="100" w:beforeAutospacing="1" w:after="100" w:afterAutospacing="1"/>
    </w:pPr>
    <w:rPr>
      <w:rFonts w:ascii="Times" w:hAnsi="Times"/>
      <w:szCs w:val="20"/>
    </w:rPr>
  </w:style>
  <w:style w:type="character" w:customStyle="1" w:styleId="changed">
    <w:name w:val="changed"/>
    <w:basedOn w:val="DefaultParagraphFont"/>
    <w:rsid w:val="008F1FB0"/>
  </w:style>
  <w:style w:type="character" w:customStyle="1" w:styleId="article-author-name">
    <w:name w:val="article-author-name"/>
    <w:basedOn w:val="DefaultParagraphFont"/>
    <w:rsid w:val="008F1FB0"/>
  </w:style>
  <w:style w:type="character" w:customStyle="1" w:styleId="bioexcerpt">
    <w:name w:val="bio_excerpt"/>
    <w:basedOn w:val="DefaultParagraphFont"/>
    <w:rsid w:val="008F1FB0"/>
  </w:style>
  <w:style w:type="character" w:customStyle="1" w:styleId="commentcount">
    <w:name w:val="comment_count"/>
    <w:basedOn w:val="DefaultParagraphFont"/>
    <w:rsid w:val="008F1FB0"/>
  </w:style>
  <w:style w:type="character" w:customStyle="1" w:styleId="searchtermshighlighted">
    <w:name w:val="searchtermshighlighted"/>
    <w:basedOn w:val="DefaultParagraphFont"/>
    <w:rsid w:val="008F1FB0"/>
  </w:style>
  <w:style w:type="character" w:customStyle="1" w:styleId="contributornametrigger">
    <w:name w:val="contributornametrigger"/>
    <w:basedOn w:val="DefaultParagraphFont"/>
    <w:rsid w:val="008F1FB0"/>
  </w:style>
  <w:style w:type="character" w:customStyle="1" w:styleId="bylinepipe">
    <w:name w:val="bylinepipe"/>
    <w:basedOn w:val="DefaultParagraphFont"/>
    <w:rsid w:val="008F1FB0"/>
  </w:style>
  <w:style w:type="character" w:customStyle="1" w:styleId="lucenesearchresulturlb">
    <w:name w:val="lucene_search_result_url_b"/>
    <w:basedOn w:val="DefaultParagraphFont"/>
    <w:rsid w:val="008F1FB0"/>
  </w:style>
  <w:style w:type="character" w:customStyle="1" w:styleId="faculty-title">
    <w:name w:val="faculty-title"/>
    <w:basedOn w:val="DefaultParagraphFont"/>
    <w:rsid w:val="008F1FB0"/>
  </w:style>
  <w:style w:type="character" w:customStyle="1" w:styleId="issue">
    <w:name w:val="issue"/>
    <w:basedOn w:val="DefaultParagraphFont"/>
    <w:rsid w:val="008F1FB0"/>
  </w:style>
  <w:style w:type="character" w:customStyle="1" w:styleId="pages">
    <w:name w:val="pages"/>
    <w:basedOn w:val="DefaultParagraphFont"/>
    <w:rsid w:val="008F1FB0"/>
  </w:style>
  <w:style w:type="character" w:customStyle="1" w:styleId="person">
    <w:name w:val="person"/>
    <w:basedOn w:val="DefaultParagraphFont"/>
    <w:rsid w:val="008F1FB0"/>
  </w:style>
  <w:style w:type="character" w:customStyle="1" w:styleId="corresponding">
    <w:name w:val="corresponding"/>
    <w:basedOn w:val="DefaultParagraphFont"/>
    <w:rsid w:val="008F1FB0"/>
  </w:style>
  <w:style w:type="paragraph" w:customStyle="1" w:styleId="entry-meta">
    <w:name w:val="entry-meta"/>
    <w:basedOn w:val="Normal"/>
    <w:uiPriority w:val="99"/>
    <w:qFormat/>
    <w:rsid w:val="008F1FB0"/>
    <w:pPr>
      <w:spacing w:before="100" w:beforeAutospacing="1" w:after="100" w:afterAutospacing="1"/>
    </w:pPr>
    <w:rPr>
      <w:rFonts w:ascii="Times" w:hAnsi="Times"/>
      <w:szCs w:val="20"/>
    </w:rPr>
  </w:style>
  <w:style w:type="character" w:customStyle="1" w:styleId="post-time">
    <w:name w:val="post-time"/>
    <w:basedOn w:val="DefaultParagraphFont"/>
    <w:rsid w:val="008F1FB0"/>
  </w:style>
  <w:style w:type="character" w:customStyle="1" w:styleId="post-category">
    <w:name w:val="post-category"/>
    <w:basedOn w:val="DefaultParagraphFont"/>
    <w:rsid w:val="008F1FB0"/>
  </w:style>
  <w:style w:type="paragraph" w:customStyle="1" w:styleId="articledetails">
    <w:name w:val="articledetails"/>
    <w:basedOn w:val="Normal"/>
    <w:uiPriority w:val="99"/>
    <w:qFormat/>
    <w:rsid w:val="008F1FB0"/>
    <w:pPr>
      <w:spacing w:before="100" w:beforeAutospacing="1" w:after="100" w:afterAutospacing="1"/>
    </w:pPr>
    <w:rPr>
      <w:rFonts w:ascii="Times" w:hAnsi="Times"/>
      <w:szCs w:val="20"/>
    </w:rPr>
  </w:style>
  <w:style w:type="character" w:customStyle="1" w:styleId="posted-and-updated">
    <w:name w:val="posted-and-updated"/>
    <w:basedOn w:val="DefaultParagraphFont"/>
    <w:rsid w:val="008F1FB0"/>
  </w:style>
  <w:style w:type="paragraph" w:customStyle="1" w:styleId="aff">
    <w:name w:val="aff"/>
    <w:basedOn w:val="Normal"/>
    <w:uiPriority w:val="99"/>
    <w:qFormat/>
    <w:rsid w:val="008F1FB0"/>
    <w:pPr>
      <w:spacing w:before="100" w:beforeAutospacing="1" w:after="100" w:afterAutospacing="1"/>
    </w:pPr>
    <w:rPr>
      <w:rFonts w:ascii="Times" w:hAnsi="Times"/>
      <w:szCs w:val="20"/>
    </w:rPr>
  </w:style>
  <w:style w:type="character" w:customStyle="1" w:styleId="entry-author">
    <w:name w:val="entry-author"/>
    <w:basedOn w:val="DefaultParagraphFont"/>
    <w:rsid w:val="008F1FB0"/>
  </w:style>
  <w:style w:type="character" w:customStyle="1" w:styleId="entry-author-name">
    <w:name w:val="entry-author-name"/>
    <w:basedOn w:val="DefaultParagraphFont"/>
    <w:rsid w:val="008F1FB0"/>
  </w:style>
  <w:style w:type="character" w:customStyle="1" w:styleId="contrib-degrees">
    <w:name w:val="contrib-degrees"/>
    <w:basedOn w:val="DefaultParagraphFont"/>
    <w:rsid w:val="008F1FB0"/>
  </w:style>
  <w:style w:type="character" w:customStyle="1" w:styleId="contrib-on-behalf-of">
    <w:name w:val="contrib-on-behalf-of"/>
    <w:basedOn w:val="DefaultParagraphFont"/>
    <w:rsid w:val="008F1FB0"/>
  </w:style>
  <w:style w:type="character" w:customStyle="1" w:styleId="pubtime">
    <w:name w:val="pubtime"/>
    <w:basedOn w:val="DefaultParagraphFont"/>
    <w:rsid w:val="008F1FB0"/>
  </w:style>
  <w:style w:type="character" w:customStyle="1" w:styleId="fbcommentscount">
    <w:name w:val="fb_comments_count"/>
    <w:basedOn w:val="DefaultParagraphFont"/>
    <w:rsid w:val="008F1FB0"/>
  </w:style>
  <w:style w:type="character" w:customStyle="1" w:styleId="stsharethiscustom">
    <w:name w:val="st_sharethis_custom"/>
    <w:basedOn w:val="DefaultParagraphFont"/>
    <w:rsid w:val="008F1FB0"/>
  </w:style>
  <w:style w:type="paragraph" w:customStyle="1" w:styleId="permalinkable">
    <w:name w:val="permalinkable"/>
    <w:basedOn w:val="Normal"/>
    <w:uiPriority w:val="99"/>
    <w:qFormat/>
    <w:rsid w:val="008F1FB0"/>
    <w:pPr>
      <w:spacing w:before="100" w:beforeAutospacing="1" w:after="100" w:afterAutospacing="1"/>
    </w:pPr>
    <w:rPr>
      <w:rFonts w:ascii="Times" w:hAnsi="Times"/>
      <w:szCs w:val="20"/>
    </w:rPr>
  </w:style>
  <w:style w:type="character" w:customStyle="1" w:styleId="post-date">
    <w:name w:val="post-date"/>
    <w:basedOn w:val="DefaultParagraphFont"/>
    <w:rsid w:val="008F1FB0"/>
  </w:style>
  <w:style w:type="character" w:customStyle="1" w:styleId="articleauthor0">
    <w:name w:val="article_author"/>
    <w:basedOn w:val="DefaultParagraphFont"/>
    <w:rsid w:val="008F1FB0"/>
  </w:style>
  <w:style w:type="character" w:customStyle="1" w:styleId="articleissue">
    <w:name w:val="article_issue"/>
    <w:basedOn w:val="DefaultParagraphFont"/>
    <w:rsid w:val="008F1FB0"/>
  </w:style>
  <w:style w:type="character" w:customStyle="1" w:styleId="a-size-large">
    <w:name w:val="a-size-large"/>
    <w:basedOn w:val="DefaultParagraphFont"/>
    <w:rsid w:val="008F1FB0"/>
  </w:style>
  <w:style w:type="character" w:customStyle="1" w:styleId="a-size-medium">
    <w:name w:val="a-size-medium"/>
    <w:basedOn w:val="DefaultParagraphFont"/>
    <w:rsid w:val="008F1FB0"/>
  </w:style>
  <w:style w:type="character" w:customStyle="1" w:styleId="contribution">
    <w:name w:val="contribution"/>
    <w:basedOn w:val="DefaultParagraphFont"/>
    <w:rsid w:val="008F1FB0"/>
  </w:style>
  <w:style w:type="character" w:customStyle="1" w:styleId="a-color-secondary">
    <w:name w:val="a-color-secondary"/>
    <w:basedOn w:val="DefaultParagraphFont"/>
    <w:rsid w:val="008F1FB0"/>
  </w:style>
  <w:style w:type="paragraph" w:customStyle="1" w:styleId="sbyline">
    <w:name w:val="sbyline"/>
    <w:basedOn w:val="Normal"/>
    <w:uiPriority w:val="99"/>
    <w:qFormat/>
    <w:rsid w:val="008F1FB0"/>
    <w:pPr>
      <w:spacing w:before="100" w:beforeAutospacing="1" w:after="100" w:afterAutospacing="1"/>
    </w:pPr>
    <w:rPr>
      <w:rFonts w:ascii="Times" w:hAnsi="Times"/>
      <w:szCs w:val="20"/>
    </w:rPr>
  </w:style>
  <w:style w:type="character" w:customStyle="1" w:styleId="ui-author">
    <w:name w:val="ui-author"/>
    <w:basedOn w:val="DefaultParagraphFont"/>
    <w:rsid w:val="008F1FB0"/>
  </w:style>
  <w:style w:type="character" w:customStyle="1" w:styleId="ui-staffline">
    <w:name w:val="ui-staffline"/>
    <w:basedOn w:val="DefaultParagraphFont"/>
    <w:rsid w:val="008F1FB0"/>
  </w:style>
  <w:style w:type="paragraph" w:customStyle="1" w:styleId="promotion-tag-p">
    <w:name w:val="promotion-tag-p"/>
    <w:basedOn w:val="Normal"/>
    <w:uiPriority w:val="99"/>
    <w:qFormat/>
    <w:rsid w:val="008F1FB0"/>
    <w:pPr>
      <w:spacing w:before="100" w:beforeAutospacing="1" w:after="100" w:afterAutospacing="1"/>
    </w:pPr>
    <w:rPr>
      <w:rFonts w:ascii="Times" w:hAnsi="Times"/>
      <w:szCs w:val="20"/>
    </w:rPr>
  </w:style>
  <w:style w:type="character" w:customStyle="1" w:styleId="value">
    <w:name w:val="value"/>
    <w:basedOn w:val="DefaultParagraphFont"/>
    <w:rsid w:val="008F1FB0"/>
  </w:style>
  <w:style w:type="character" w:customStyle="1" w:styleId="specialissuelabel">
    <w:name w:val="specialissuelabel"/>
    <w:basedOn w:val="DefaultParagraphFont"/>
    <w:rsid w:val="008F1FB0"/>
  </w:style>
  <w:style w:type="character" w:customStyle="1" w:styleId="wp-smiley">
    <w:name w:val="wp-smiley"/>
    <w:basedOn w:val="DefaultParagraphFont"/>
    <w:rsid w:val="008F1FB0"/>
  </w:style>
  <w:style w:type="character" w:customStyle="1" w:styleId="artjournal">
    <w:name w:val="art_journal"/>
    <w:basedOn w:val="DefaultParagraphFont"/>
    <w:rsid w:val="008F1FB0"/>
  </w:style>
  <w:style w:type="character" w:customStyle="1" w:styleId="artdatevolumeissuepart">
    <w:name w:val="art_datevolumeissuepart"/>
    <w:basedOn w:val="DefaultParagraphFont"/>
    <w:rsid w:val="008F1FB0"/>
  </w:style>
  <w:style w:type="character" w:customStyle="1" w:styleId="artpages">
    <w:name w:val="art_pages"/>
    <w:basedOn w:val="DefaultParagraphFont"/>
    <w:rsid w:val="008F1FB0"/>
  </w:style>
  <w:style w:type="character" w:customStyle="1" w:styleId="singlehighlightclass">
    <w:name w:val="single_highlight_class"/>
    <w:basedOn w:val="DefaultParagraphFont"/>
    <w:rsid w:val="008F1FB0"/>
  </w:style>
  <w:style w:type="character" w:customStyle="1" w:styleId="degree">
    <w:name w:val="degree"/>
    <w:basedOn w:val="DefaultParagraphFont"/>
    <w:rsid w:val="008F1FB0"/>
  </w:style>
  <w:style w:type="character" w:customStyle="1" w:styleId="major">
    <w:name w:val="major"/>
    <w:basedOn w:val="DefaultParagraphFont"/>
    <w:rsid w:val="008F1FB0"/>
  </w:style>
  <w:style w:type="character" w:customStyle="1" w:styleId="views">
    <w:name w:val="views"/>
    <w:basedOn w:val="DefaultParagraphFont"/>
    <w:rsid w:val="008F1FB0"/>
  </w:style>
  <w:style w:type="character" w:customStyle="1" w:styleId="stmainservices">
    <w:name w:val="stmainservices"/>
    <w:basedOn w:val="DefaultParagraphFont"/>
    <w:rsid w:val="008F1FB0"/>
  </w:style>
  <w:style w:type="character" w:customStyle="1" w:styleId="stbubblehcount">
    <w:name w:val="stbubble_hcount"/>
    <w:basedOn w:val="DefaultParagraphFont"/>
    <w:rsid w:val="008F1FB0"/>
  </w:style>
  <w:style w:type="paragraph" w:customStyle="1" w:styleId="Document">
    <w:name w:val="_Document"/>
    <w:basedOn w:val="Default"/>
    <w:next w:val="Default"/>
    <w:uiPriority w:val="99"/>
    <w:qFormat/>
    <w:rsid w:val="008F1FB0"/>
    <w:rPr>
      <w:rFonts w:ascii="New Baskerville" w:eastAsiaTheme="minorEastAsia" w:hAnsi="New Baskerville"/>
      <w:color w:val="auto"/>
    </w:rPr>
  </w:style>
  <w:style w:type="paragraph" w:customStyle="1" w:styleId="SubHead1">
    <w:name w:val="_SubHead1"/>
    <w:basedOn w:val="Default"/>
    <w:next w:val="Default"/>
    <w:uiPriority w:val="99"/>
    <w:qFormat/>
    <w:rsid w:val="008F1FB0"/>
    <w:rPr>
      <w:rFonts w:ascii="New Baskerville" w:eastAsiaTheme="minorEastAsia" w:hAnsi="New Baskerville"/>
      <w:color w:val="auto"/>
    </w:rPr>
  </w:style>
  <w:style w:type="paragraph" w:customStyle="1" w:styleId="SubHead2">
    <w:name w:val="_SubHead2"/>
    <w:basedOn w:val="Default"/>
    <w:next w:val="Default"/>
    <w:uiPriority w:val="99"/>
    <w:qFormat/>
    <w:rsid w:val="008F1FB0"/>
    <w:rPr>
      <w:rFonts w:ascii="New Baskerville" w:eastAsiaTheme="minorEastAsia" w:hAnsi="New Baskerville"/>
      <w:color w:val="auto"/>
    </w:rPr>
  </w:style>
  <w:style w:type="paragraph" w:customStyle="1" w:styleId="collapsed-hide">
    <w:name w:val="collapsed-hide"/>
    <w:basedOn w:val="Normal"/>
    <w:uiPriority w:val="99"/>
    <w:qFormat/>
    <w:rsid w:val="008F1FB0"/>
    <w:pPr>
      <w:spacing w:before="100" w:beforeAutospacing="1" w:after="100" w:afterAutospacing="1"/>
    </w:pPr>
    <w:rPr>
      <w:rFonts w:ascii="Times" w:hAnsi="Times"/>
      <w:szCs w:val="20"/>
    </w:rPr>
  </w:style>
  <w:style w:type="paragraph" w:customStyle="1" w:styleId="odd">
    <w:name w:val="odd"/>
    <w:basedOn w:val="Normal"/>
    <w:uiPriority w:val="99"/>
    <w:qFormat/>
    <w:rsid w:val="008F1FB0"/>
    <w:pPr>
      <w:spacing w:before="100" w:beforeAutospacing="1" w:after="100" w:afterAutospacing="1"/>
    </w:pPr>
    <w:rPr>
      <w:rFonts w:ascii="Times" w:hAnsi="Times"/>
      <w:szCs w:val="20"/>
    </w:rPr>
  </w:style>
  <w:style w:type="character" w:customStyle="1" w:styleId="article-author">
    <w:name w:val="article-author"/>
    <w:basedOn w:val="DefaultParagraphFont"/>
    <w:rsid w:val="008F1FB0"/>
  </w:style>
  <w:style w:type="character" w:customStyle="1" w:styleId="tolocaltime">
    <w:name w:val="tolocaltime"/>
    <w:basedOn w:val="DefaultParagraphFont"/>
    <w:rsid w:val="008F1FB0"/>
  </w:style>
  <w:style w:type="character" w:customStyle="1" w:styleId="pb-byline">
    <w:name w:val="pb-byline"/>
    <w:basedOn w:val="DefaultParagraphFont"/>
    <w:rsid w:val="008F1FB0"/>
  </w:style>
  <w:style w:type="character" w:customStyle="1" w:styleId="pb-timestamp">
    <w:name w:val="pb-timestamp"/>
    <w:basedOn w:val="DefaultParagraphFont"/>
    <w:rsid w:val="008F1FB0"/>
  </w:style>
  <w:style w:type="character" w:customStyle="1" w:styleId="posted-on">
    <w:name w:val="posted-on"/>
    <w:basedOn w:val="DefaultParagraphFont"/>
    <w:rsid w:val="008F1FB0"/>
  </w:style>
  <w:style w:type="character" w:customStyle="1" w:styleId="even">
    <w:name w:val="even"/>
    <w:basedOn w:val="DefaultParagraphFont"/>
    <w:rsid w:val="008F1FB0"/>
  </w:style>
  <w:style w:type="character" w:customStyle="1" w:styleId="foreground">
    <w:name w:val="foreground"/>
    <w:basedOn w:val="DefaultParagraphFont"/>
    <w:rsid w:val="008F1FB0"/>
  </w:style>
  <w:style w:type="paragraph" w:customStyle="1" w:styleId="volissue">
    <w:name w:val="volissue"/>
    <w:basedOn w:val="Normal"/>
    <w:uiPriority w:val="99"/>
    <w:qFormat/>
    <w:rsid w:val="008F1FB0"/>
    <w:pPr>
      <w:spacing w:before="100" w:beforeAutospacing="1" w:after="100" w:afterAutospacing="1"/>
    </w:pPr>
    <w:rPr>
      <w:rFonts w:ascii="Times" w:hAnsi="Times"/>
      <w:szCs w:val="20"/>
    </w:rPr>
  </w:style>
  <w:style w:type="character" w:customStyle="1" w:styleId="cat-date-line4">
    <w:name w:val="cat-date-line4"/>
    <w:basedOn w:val="DefaultParagraphFont"/>
    <w:rsid w:val="008F1FB0"/>
  </w:style>
  <w:style w:type="character" w:customStyle="1" w:styleId="articledate">
    <w:name w:val="articledate"/>
    <w:basedOn w:val="DefaultParagraphFont"/>
    <w:rsid w:val="008F1FB0"/>
  </w:style>
  <w:style w:type="character" w:customStyle="1" w:styleId="post-byline">
    <w:name w:val="post-byline"/>
    <w:basedOn w:val="DefaultParagraphFont"/>
    <w:rsid w:val="008F1FB0"/>
  </w:style>
  <w:style w:type="character" w:customStyle="1" w:styleId="upper">
    <w:name w:val="upper"/>
    <w:basedOn w:val="DefaultParagraphFont"/>
    <w:rsid w:val="008F1FB0"/>
  </w:style>
  <w:style w:type="character" w:customStyle="1" w:styleId="metadate">
    <w:name w:val="meta_date"/>
    <w:basedOn w:val="DefaultParagraphFont"/>
    <w:rsid w:val="008F1FB0"/>
  </w:style>
  <w:style w:type="character" w:customStyle="1" w:styleId="fa">
    <w:name w:val="fa"/>
    <w:basedOn w:val="DefaultParagraphFont"/>
    <w:rsid w:val="008F1FB0"/>
  </w:style>
  <w:style w:type="character" w:customStyle="1" w:styleId="longname">
    <w:name w:val="longname"/>
    <w:basedOn w:val="DefaultParagraphFont"/>
    <w:rsid w:val="008F1FB0"/>
  </w:style>
  <w:style w:type="character" w:customStyle="1" w:styleId="echocontainer">
    <w:name w:val="echo_container"/>
    <w:basedOn w:val="DefaultParagraphFont"/>
    <w:rsid w:val="008F1FB0"/>
  </w:style>
  <w:style w:type="character" w:customStyle="1" w:styleId="comment-display">
    <w:name w:val="comment-display"/>
    <w:basedOn w:val="DefaultParagraphFont"/>
    <w:rsid w:val="008F1FB0"/>
  </w:style>
  <w:style w:type="paragraph" w:customStyle="1" w:styleId="comment-count-label">
    <w:name w:val="comment-count-label"/>
    <w:basedOn w:val="Normal"/>
    <w:rsid w:val="008F1FB0"/>
    <w:pPr>
      <w:spacing w:before="100" w:beforeAutospacing="1" w:after="100" w:afterAutospacing="1"/>
    </w:pPr>
    <w:rPr>
      <w:rFonts w:ascii="Times" w:hAnsi="Times"/>
      <w:szCs w:val="20"/>
    </w:rPr>
  </w:style>
  <w:style w:type="character" w:customStyle="1" w:styleId="echo-counter">
    <w:name w:val="echo-counter"/>
    <w:basedOn w:val="DefaultParagraphFont"/>
    <w:rsid w:val="008F1FB0"/>
  </w:style>
  <w:style w:type="character" w:customStyle="1" w:styleId="discussion-policy">
    <w:name w:val="discussion-policy"/>
    <w:basedOn w:val="DefaultParagraphFont"/>
    <w:rsid w:val="008F1FB0"/>
  </w:style>
  <w:style w:type="character" w:customStyle="1" w:styleId="echo-apps-conversations-streamcaption">
    <w:name w:val="echo-apps-conversations-streamcaption"/>
    <w:basedOn w:val="DefaultParagraphFont"/>
    <w:rsid w:val="008F1FB0"/>
  </w:style>
  <w:style w:type="character" w:customStyle="1" w:styleId="echo-streamserver-controls-stream-item-text">
    <w:name w:val="echo-streamserver-controls-stream-item-text"/>
    <w:basedOn w:val="DefaultParagraphFont"/>
    <w:rsid w:val="008F1FB0"/>
  </w:style>
  <w:style w:type="character" w:customStyle="1" w:styleId="echo-streamserver-controls-facepile-more">
    <w:name w:val="echo-streamserver-controls-facepile-more"/>
    <w:basedOn w:val="DefaultParagraphFont"/>
    <w:rsid w:val="008F1FB0"/>
  </w:style>
  <w:style w:type="character" w:customStyle="1" w:styleId="echo-primaryfont">
    <w:name w:val="echo-primaryfont"/>
    <w:basedOn w:val="DefaultParagraphFont"/>
    <w:rsid w:val="008F1FB0"/>
  </w:style>
  <w:style w:type="character" w:customStyle="1" w:styleId="section">
    <w:name w:val="section"/>
    <w:basedOn w:val="DefaultParagraphFont"/>
    <w:rsid w:val="008F1FB0"/>
  </w:style>
  <w:style w:type="character" w:customStyle="1" w:styleId="wpsr-txt-headline">
    <w:name w:val="wpsr-txt-headline"/>
    <w:basedOn w:val="DefaultParagraphFont"/>
    <w:rsid w:val="008F1FB0"/>
  </w:style>
  <w:style w:type="character" w:customStyle="1" w:styleId="asset-metabar-author">
    <w:name w:val="asset-metabar-author"/>
    <w:basedOn w:val="DefaultParagraphFont"/>
    <w:rsid w:val="008F1FB0"/>
  </w:style>
  <w:style w:type="character" w:customStyle="1" w:styleId="asset-metabar-time">
    <w:name w:val="asset-metabar-time"/>
    <w:basedOn w:val="DefaultParagraphFont"/>
    <w:rsid w:val="008F1FB0"/>
  </w:style>
  <w:style w:type="character" w:customStyle="1" w:styleId="eza-dateline">
    <w:name w:val="eza-dateline"/>
    <w:basedOn w:val="DefaultParagraphFont"/>
    <w:rsid w:val="008F1FB0"/>
  </w:style>
  <w:style w:type="character" w:customStyle="1" w:styleId="eza-authors">
    <w:name w:val="eza-authors"/>
    <w:basedOn w:val="DefaultParagraphFont"/>
    <w:rsid w:val="008F1FB0"/>
  </w:style>
  <w:style w:type="character" w:customStyle="1" w:styleId="csmstaff">
    <w:name w:val="csm_staff"/>
    <w:basedOn w:val="DefaultParagraphFont"/>
    <w:rsid w:val="008F1FB0"/>
  </w:style>
  <w:style w:type="paragraph" w:customStyle="1" w:styleId="mol-para-with-font">
    <w:name w:val="mol-para-with-font"/>
    <w:basedOn w:val="Normal"/>
    <w:rsid w:val="008F1FB0"/>
    <w:pPr>
      <w:spacing w:before="100" w:beforeAutospacing="1" w:after="100" w:afterAutospacing="1"/>
    </w:pPr>
    <w:rPr>
      <w:rFonts w:ascii="Times" w:hAnsi="Times"/>
      <w:szCs w:val="20"/>
    </w:rPr>
  </w:style>
  <w:style w:type="character" w:customStyle="1" w:styleId="article-timestamp">
    <w:name w:val="article-timestamp"/>
    <w:basedOn w:val="DefaultParagraphFont"/>
    <w:rsid w:val="008F1FB0"/>
  </w:style>
  <w:style w:type="character" w:customStyle="1" w:styleId="byline-text">
    <w:name w:val="byline-text"/>
    <w:basedOn w:val="DefaultParagraphFont"/>
    <w:rsid w:val="008F1FB0"/>
  </w:style>
  <w:style w:type="character" w:customStyle="1" w:styleId="itemauthor">
    <w:name w:val="itemauthor"/>
    <w:basedOn w:val="DefaultParagraphFont"/>
    <w:rsid w:val="008F1FB0"/>
  </w:style>
  <w:style w:type="character" w:customStyle="1" w:styleId="itemdatecreated">
    <w:name w:val="itemdatecreated"/>
    <w:basedOn w:val="DefaultParagraphFont"/>
    <w:rsid w:val="008F1FB0"/>
  </w:style>
  <w:style w:type="character" w:customStyle="1" w:styleId="slug-metadata-note">
    <w:name w:val="slug-metadata-note"/>
    <w:basedOn w:val="DefaultParagraphFont"/>
    <w:rsid w:val="008F1FB0"/>
  </w:style>
  <w:style w:type="character" w:customStyle="1" w:styleId="drop-capped">
    <w:name w:val="drop-capped"/>
    <w:basedOn w:val="DefaultParagraphFont"/>
    <w:rsid w:val="008F1FB0"/>
  </w:style>
  <w:style w:type="paragraph" w:customStyle="1" w:styleId="articleopinion-standfirst">
    <w:name w:val="articleopinion-standfirst"/>
    <w:basedOn w:val="Normal"/>
    <w:rsid w:val="008F1FB0"/>
    <w:pPr>
      <w:spacing w:before="100" w:beforeAutospacing="1" w:after="100" w:afterAutospacing="1"/>
    </w:pPr>
    <w:rPr>
      <w:rFonts w:ascii="Times" w:hAnsi="Times"/>
      <w:szCs w:val="20"/>
    </w:rPr>
  </w:style>
  <w:style w:type="paragraph" w:customStyle="1" w:styleId="snippet">
    <w:name w:val="snippet"/>
    <w:basedOn w:val="Normal"/>
    <w:rsid w:val="008F1FB0"/>
    <w:pPr>
      <w:spacing w:before="100" w:beforeAutospacing="1" w:after="100" w:afterAutospacing="1"/>
    </w:pPr>
    <w:rPr>
      <w:rFonts w:ascii="Times" w:hAnsi="Times"/>
      <w:szCs w:val="20"/>
    </w:rPr>
  </w:style>
  <w:style w:type="character" w:customStyle="1" w:styleId="thetitle">
    <w:name w:val="the_title"/>
    <w:basedOn w:val="DefaultParagraphFont"/>
    <w:rsid w:val="008F1FB0"/>
  </w:style>
  <w:style w:type="character" w:customStyle="1" w:styleId="view-count">
    <w:name w:val="view-count"/>
    <w:basedOn w:val="DefaultParagraphFont"/>
    <w:rsid w:val="008F1FB0"/>
  </w:style>
  <w:style w:type="character" w:customStyle="1" w:styleId="rupee">
    <w:name w:val="rupee"/>
    <w:basedOn w:val="DefaultParagraphFont"/>
    <w:rsid w:val="008F1FB0"/>
  </w:style>
  <w:style w:type="character" w:customStyle="1" w:styleId="grey1">
    <w:name w:val="grey1"/>
    <w:basedOn w:val="DefaultParagraphFont"/>
    <w:rsid w:val="008F1FB0"/>
  </w:style>
  <w:style w:type="paragraph" w:customStyle="1" w:styleId="Pa13">
    <w:name w:val="Pa13"/>
    <w:basedOn w:val="Default"/>
    <w:next w:val="Default"/>
    <w:uiPriority w:val="99"/>
    <w:rsid w:val="008F1FB0"/>
    <w:pPr>
      <w:spacing w:line="201" w:lineRule="atLeast"/>
    </w:pPr>
    <w:rPr>
      <w:rFonts w:eastAsiaTheme="minorEastAsia"/>
      <w:color w:val="auto"/>
    </w:rPr>
  </w:style>
  <w:style w:type="paragraph" w:customStyle="1" w:styleId="Pa14">
    <w:name w:val="Pa14"/>
    <w:basedOn w:val="Default"/>
    <w:next w:val="Default"/>
    <w:uiPriority w:val="99"/>
    <w:qFormat/>
    <w:rsid w:val="008F1FB0"/>
    <w:pPr>
      <w:spacing w:line="241" w:lineRule="atLeast"/>
    </w:pPr>
    <w:rPr>
      <w:rFonts w:eastAsiaTheme="minorEastAsia"/>
      <w:color w:val="auto"/>
    </w:rPr>
  </w:style>
  <w:style w:type="paragraph" w:customStyle="1" w:styleId="Pa9">
    <w:name w:val="Pa9"/>
    <w:basedOn w:val="Default"/>
    <w:next w:val="Default"/>
    <w:uiPriority w:val="99"/>
    <w:rsid w:val="008F1FB0"/>
    <w:pPr>
      <w:spacing w:line="241" w:lineRule="atLeast"/>
    </w:pPr>
    <w:rPr>
      <w:rFonts w:ascii="Gill Sans" w:eastAsiaTheme="minorEastAsia" w:hAnsi="Gill Sans"/>
      <w:color w:val="auto"/>
    </w:rPr>
  </w:style>
  <w:style w:type="character" w:customStyle="1" w:styleId="bureau">
    <w:name w:val="bureau"/>
    <w:basedOn w:val="DefaultParagraphFont"/>
    <w:rsid w:val="008F1FB0"/>
  </w:style>
  <w:style w:type="character" w:customStyle="1" w:styleId="reporttitle">
    <w:name w:val="report_title"/>
    <w:basedOn w:val="DefaultParagraphFont"/>
    <w:rsid w:val="008F1FB0"/>
  </w:style>
  <w:style w:type="character" w:customStyle="1" w:styleId="documenttype-longreleases">
    <w:name w:val="document_type_-_long_releases"/>
    <w:basedOn w:val="DefaultParagraphFont"/>
    <w:rsid w:val="008F1FB0"/>
  </w:style>
  <w:style w:type="character" w:customStyle="1" w:styleId="alt-date">
    <w:name w:val="alt-date"/>
    <w:basedOn w:val="DefaultParagraphFont"/>
    <w:rsid w:val="008F1FB0"/>
  </w:style>
  <w:style w:type="character" w:customStyle="1" w:styleId="entry-byline">
    <w:name w:val="entry-byline"/>
    <w:basedOn w:val="DefaultParagraphFont"/>
    <w:rsid w:val="008F1FB0"/>
  </w:style>
  <w:style w:type="character" w:customStyle="1" w:styleId="taglinecontrib">
    <w:name w:val="tagline_contrib"/>
    <w:basedOn w:val="DefaultParagraphFont"/>
    <w:rsid w:val="008F1FB0"/>
  </w:style>
  <w:style w:type="character" w:customStyle="1" w:styleId="articledate0">
    <w:name w:val="article_date"/>
    <w:basedOn w:val="DefaultParagraphFont"/>
    <w:rsid w:val="008F1FB0"/>
  </w:style>
  <w:style w:type="paragraph" w:customStyle="1" w:styleId="hg-daily">
    <w:name w:val="hg-daily"/>
    <w:basedOn w:val="Normal"/>
    <w:rsid w:val="008F1FB0"/>
    <w:pPr>
      <w:spacing w:before="100" w:beforeAutospacing="1" w:after="100" w:afterAutospacing="1"/>
    </w:pPr>
    <w:rPr>
      <w:rFonts w:ascii="Times" w:hAnsi="Times"/>
      <w:szCs w:val="20"/>
    </w:rPr>
  </w:style>
  <w:style w:type="character" w:customStyle="1" w:styleId="cit">
    <w:name w:val="cit"/>
    <w:basedOn w:val="DefaultParagraphFont"/>
    <w:rsid w:val="008F1FB0"/>
  </w:style>
  <w:style w:type="paragraph" w:customStyle="1" w:styleId="buttonheading">
    <w:name w:val="buttonheading"/>
    <w:basedOn w:val="Normal"/>
    <w:rsid w:val="008F1FB0"/>
    <w:pPr>
      <w:spacing w:before="100" w:beforeAutospacing="1" w:after="100" w:afterAutospacing="1"/>
    </w:pPr>
    <w:rPr>
      <w:rFonts w:ascii="Times" w:hAnsi="Times"/>
      <w:szCs w:val="20"/>
    </w:rPr>
  </w:style>
  <w:style w:type="character" w:customStyle="1" w:styleId="createdate">
    <w:name w:val="createdate"/>
    <w:basedOn w:val="DefaultParagraphFont"/>
    <w:rsid w:val="008F1FB0"/>
  </w:style>
  <w:style w:type="paragraph" w:customStyle="1" w:styleId="p">
    <w:name w:val="p"/>
    <w:basedOn w:val="Normal"/>
    <w:uiPriority w:val="99"/>
    <w:qFormat/>
    <w:rsid w:val="008F1FB0"/>
    <w:pPr>
      <w:spacing w:before="100" w:beforeAutospacing="1" w:after="100" w:afterAutospacing="1"/>
    </w:pPr>
    <w:rPr>
      <w:rFonts w:ascii="Times" w:hAnsi="Times"/>
      <w:szCs w:val="20"/>
    </w:rPr>
  </w:style>
  <w:style w:type="character" w:customStyle="1" w:styleId="text-label">
    <w:name w:val="text-label"/>
    <w:basedOn w:val="DefaultParagraphFont"/>
    <w:rsid w:val="008F1FB0"/>
  </w:style>
  <w:style w:type="paragraph" w:customStyle="1" w:styleId="TOC3Char">
    <w:name w:val="TOC 3 Char"/>
    <w:basedOn w:val="Normal"/>
    <w:next w:val="Normal"/>
    <w:rsid w:val="008F1FB0"/>
    <w:rPr>
      <w:rFonts w:eastAsia="Times New Roman"/>
      <w:sz w:val="24"/>
      <w:szCs w:val="20"/>
    </w:rPr>
  </w:style>
  <w:style w:type="paragraph" w:customStyle="1" w:styleId="TOC1Char">
    <w:name w:val="TOC 1 Char"/>
    <w:basedOn w:val="Normal"/>
    <w:next w:val="Normal"/>
    <w:rsid w:val="008F1FB0"/>
    <w:rPr>
      <w:rFonts w:eastAsia="Times New Roman"/>
      <w:b/>
      <w:sz w:val="24"/>
      <w:szCs w:val="20"/>
    </w:rPr>
  </w:style>
  <w:style w:type="paragraph" w:customStyle="1" w:styleId="ColorfulGrid-Accent11">
    <w:name w:val="Colorful Grid - Accent 11"/>
    <w:basedOn w:val="Normal"/>
    <w:next w:val="Normal"/>
    <w:uiPriority w:val="29"/>
    <w:qFormat/>
    <w:rsid w:val="008F1FB0"/>
    <w:pPr>
      <w:jc w:val="both"/>
    </w:pPr>
    <w:rPr>
      <w:rFonts w:eastAsia="Times New Roman"/>
      <w:i/>
      <w:iCs/>
      <w:color w:val="000000"/>
    </w:rPr>
  </w:style>
  <w:style w:type="character" w:customStyle="1" w:styleId="MediumGrid11">
    <w:name w:val="Medium Grid 11"/>
    <w:uiPriority w:val="99"/>
    <w:rsid w:val="008F1FB0"/>
    <w:rPr>
      <w:color w:val="808080"/>
    </w:rPr>
  </w:style>
  <w:style w:type="paragraph" w:customStyle="1" w:styleId="PlaceholderText2">
    <w:name w:val="Placeholder Text2"/>
    <w:basedOn w:val="Normal"/>
    <w:uiPriority w:val="99"/>
    <w:rsid w:val="008F1FB0"/>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8F1FB0"/>
    <w:pPr>
      <w:keepNext/>
      <w:tabs>
        <w:tab w:val="num" w:pos="1440"/>
      </w:tabs>
      <w:ind w:left="1800" w:hanging="360"/>
      <w:outlineLvl w:val="2"/>
    </w:pPr>
    <w:rPr>
      <w:rFonts w:eastAsia="MS Gothic"/>
      <w:sz w:val="24"/>
    </w:rPr>
  </w:style>
  <w:style w:type="paragraph" w:customStyle="1" w:styleId="LightList1">
    <w:name w:val="Light List1"/>
    <w:basedOn w:val="Normal"/>
    <w:rsid w:val="008F1FB0"/>
    <w:pPr>
      <w:keepNext/>
      <w:tabs>
        <w:tab w:val="num" w:pos="2160"/>
      </w:tabs>
      <w:ind w:left="2520" w:hanging="360"/>
      <w:outlineLvl w:val="3"/>
    </w:pPr>
    <w:rPr>
      <w:rFonts w:eastAsia="MS Gothic"/>
      <w:sz w:val="24"/>
    </w:rPr>
  </w:style>
  <w:style w:type="paragraph" w:customStyle="1" w:styleId="LightGrid1">
    <w:name w:val="Light Grid1"/>
    <w:basedOn w:val="Normal"/>
    <w:rsid w:val="008F1FB0"/>
    <w:pPr>
      <w:keepNext/>
      <w:tabs>
        <w:tab w:val="num" w:pos="2880"/>
      </w:tabs>
      <w:ind w:left="3240" w:hanging="360"/>
      <w:outlineLvl w:val="4"/>
    </w:pPr>
    <w:rPr>
      <w:rFonts w:eastAsia="MS Gothic"/>
      <w:sz w:val="24"/>
    </w:rPr>
  </w:style>
  <w:style w:type="paragraph" w:customStyle="1" w:styleId="MediumShading11">
    <w:name w:val="Medium Shading 11"/>
    <w:basedOn w:val="Normal"/>
    <w:rsid w:val="008F1FB0"/>
    <w:pPr>
      <w:keepNext/>
      <w:tabs>
        <w:tab w:val="num" w:pos="3600"/>
      </w:tabs>
      <w:ind w:left="3960" w:hanging="360"/>
      <w:outlineLvl w:val="5"/>
    </w:pPr>
    <w:rPr>
      <w:rFonts w:eastAsia="MS Gothic"/>
      <w:sz w:val="24"/>
    </w:rPr>
  </w:style>
  <w:style w:type="paragraph" w:customStyle="1" w:styleId="MediumShading21">
    <w:name w:val="Medium Shading 21"/>
    <w:basedOn w:val="Normal"/>
    <w:rsid w:val="008F1FB0"/>
    <w:pPr>
      <w:keepNext/>
      <w:tabs>
        <w:tab w:val="num" w:pos="4320"/>
      </w:tabs>
      <w:ind w:left="4680" w:hanging="360"/>
      <w:outlineLvl w:val="6"/>
    </w:pPr>
    <w:rPr>
      <w:rFonts w:eastAsia="MS Gothic"/>
      <w:sz w:val="24"/>
    </w:rPr>
  </w:style>
  <w:style w:type="paragraph" w:customStyle="1" w:styleId="MediumList11">
    <w:name w:val="Medium List 11"/>
    <w:basedOn w:val="Normal"/>
    <w:rsid w:val="008F1FB0"/>
    <w:pPr>
      <w:keepNext/>
      <w:tabs>
        <w:tab w:val="num" w:pos="5040"/>
      </w:tabs>
      <w:ind w:left="5400" w:hanging="360"/>
      <w:outlineLvl w:val="7"/>
    </w:pPr>
    <w:rPr>
      <w:rFonts w:eastAsia="MS Gothic"/>
      <w:sz w:val="24"/>
    </w:rPr>
  </w:style>
  <w:style w:type="paragraph" w:customStyle="1" w:styleId="MediumList21">
    <w:name w:val="Medium List 21"/>
    <w:basedOn w:val="Normal"/>
    <w:rsid w:val="008F1FB0"/>
    <w:pPr>
      <w:keepNext/>
      <w:tabs>
        <w:tab w:val="num" w:pos="5760"/>
      </w:tabs>
      <w:ind w:left="6120" w:hanging="360"/>
      <w:outlineLvl w:val="8"/>
    </w:pPr>
    <w:rPr>
      <w:rFonts w:eastAsia="MS Gothic"/>
      <w:sz w:val="24"/>
    </w:rPr>
  </w:style>
  <w:style w:type="paragraph" w:customStyle="1" w:styleId="bylinejb">
    <w:name w:val="bylinejb"/>
    <w:basedOn w:val="Normal"/>
    <w:rsid w:val="008F1FB0"/>
    <w:pPr>
      <w:spacing w:before="100" w:beforeAutospacing="1" w:after="100" w:afterAutospacing="1"/>
    </w:pPr>
    <w:rPr>
      <w:rFonts w:ascii="Times" w:hAnsi="Times"/>
      <w:szCs w:val="20"/>
    </w:rPr>
  </w:style>
  <w:style w:type="paragraph" w:customStyle="1" w:styleId="bylineaffiliation">
    <w:name w:val="bylineaffiliation"/>
    <w:basedOn w:val="Normal"/>
    <w:rsid w:val="008F1FB0"/>
    <w:pPr>
      <w:spacing w:before="100" w:beforeAutospacing="1" w:after="100" w:afterAutospacing="1"/>
    </w:pPr>
    <w:rPr>
      <w:rFonts w:ascii="Times" w:hAnsi="Times"/>
      <w:szCs w:val="20"/>
    </w:rPr>
  </w:style>
  <w:style w:type="character" w:customStyle="1" w:styleId="apple-tab-span">
    <w:name w:val="apple-tab-span"/>
    <w:basedOn w:val="DefaultParagraphFont"/>
    <w:rsid w:val="008F1FB0"/>
  </w:style>
  <w:style w:type="character" w:customStyle="1" w:styleId="s1">
    <w:name w:val="s1"/>
    <w:basedOn w:val="DefaultParagraphFont"/>
    <w:rsid w:val="008F1FB0"/>
  </w:style>
  <w:style w:type="character" w:customStyle="1" w:styleId="action-menu-toggled-item">
    <w:name w:val="action-menu-toggled-item"/>
    <w:basedOn w:val="DefaultParagraphFont"/>
    <w:rsid w:val="008F1FB0"/>
    <w:rPr>
      <w:rFonts w:ascii="Times New Roman" w:hAnsi="Times New Roman"/>
    </w:rPr>
  </w:style>
  <w:style w:type="character" w:customStyle="1" w:styleId="1Tag">
    <w:name w:val="1) Tag"/>
    <w:rsid w:val="008F1FB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8F1FB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8F1FB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8F1FB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8F1FB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8F1FB0"/>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8F1FB0"/>
    <w:rPr>
      <w:rFonts w:ascii="Calibri" w:eastAsia="Times New Roman" w:hAnsi="Calibri" w:cs="Calibri"/>
      <w:b/>
      <w:caps/>
      <w:sz w:val="40"/>
      <w:szCs w:val="40"/>
    </w:rPr>
  </w:style>
  <w:style w:type="paragraph" w:customStyle="1" w:styleId="Strikethrough0">
    <w:name w:val="Strikethrough"/>
    <w:basedOn w:val="Normal"/>
    <w:link w:val="StrikethroughChar"/>
    <w:qFormat/>
    <w:rsid w:val="008F1FB0"/>
    <w:rPr>
      <w:strike/>
    </w:rPr>
  </w:style>
  <w:style w:type="character" w:customStyle="1" w:styleId="StrikethroughChar">
    <w:name w:val="Strikethrough Char"/>
    <w:basedOn w:val="DefaultParagraphFont"/>
    <w:link w:val="Strikethrough0"/>
    <w:rsid w:val="008F1FB0"/>
    <w:rPr>
      <w:rFonts w:ascii="Calibri" w:hAnsi="Calibri" w:cs="Calibri"/>
      <w:strike/>
      <w:sz w:val="22"/>
    </w:rPr>
  </w:style>
  <w:style w:type="character" w:styleId="SubtleReference">
    <w:name w:val="Subtle Reference"/>
    <w:basedOn w:val="DefaultParagraphFont"/>
    <w:uiPriority w:val="31"/>
    <w:rsid w:val="008F1FB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8F1FB0"/>
    <w:rPr>
      <w:rFonts w:asciiTheme="minorHAnsi" w:hAnsiTheme="minorHAnsi"/>
      <w:bCs/>
      <w:sz w:val="16"/>
    </w:rPr>
  </w:style>
  <w:style w:type="character" w:customStyle="1" w:styleId="BoxBoldUnderline">
    <w:name w:val="Box Bold Underline"/>
    <w:rsid w:val="008F1FB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8F1FB0"/>
    <w:rPr>
      <w:rFonts w:eastAsia="Times New Roman"/>
      <w:sz w:val="24"/>
    </w:rPr>
  </w:style>
  <w:style w:type="character" w:customStyle="1" w:styleId="NormalF6Char">
    <w:name w:val="Normal F6 Char"/>
    <w:link w:val="NormalF6"/>
    <w:rsid w:val="008F1FB0"/>
    <w:rPr>
      <w:rFonts w:ascii="Calibri" w:eastAsia="Times New Roman" w:hAnsi="Calibri" w:cs="Calibri"/>
    </w:rPr>
  </w:style>
  <w:style w:type="paragraph" w:customStyle="1" w:styleId="TagNew">
    <w:name w:val="Tag New"/>
    <w:qFormat/>
    <w:rsid w:val="008F1FB0"/>
    <w:rPr>
      <w:rFonts w:ascii="Times New Roman" w:hAnsi="Times New Roman" w:cs="Times New Roman"/>
      <w:b/>
      <w:szCs w:val="20"/>
    </w:rPr>
  </w:style>
  <w:style w:type="character" w:customStyle="1" w:styleId="moretop">
    <w:name w:val="more_top"/>
    <w:rsid w:val="008F1FB0"/>
  </w:style>
  <w:style w:type="paragraph" w:customStyle="1" w:styleId="TagNew0">
    <w:name w:val="Tag_New"/>
    <w:qFormat/>
    <w:rsid w:val="008F1FB0"/>
    <w:rPr>
      <w:rFonts w:ascii="Times New Roman" w:eastAsia="Malgun Gothic" w:hAnsi="Times New Roman" w:cs="Times New Roman"/>
      <w:b/>
      <w:bCs/>
      <w:szCs w:val="26"/>
    </w:rPr>
  </w:style>
  <w:style w:type="paragraph" w:customStyle="1" w:styleId="TagNew1">
    <w:name w:val="Tag+New"/>
    <w:qFormat/>
    <w:rsid w:val="008F1FB0"/>
    <w:rPr>
      <w:rFonts w:ascii="Times New Roman" w:eastAsia="Calibri" w:hAnsi="Times New Roman" w:cs="Times New Roman"/>
      <w:b/>
      <w:szCs w:val="22"/>
    </w:rPr>
  </w:style>
  <w:style w:type="paragraph" w:customStyle="1" w:styleId="cnnstorypgraphtxt">
    <w:name w:val="cnn_storypgraphtxt"/>
    <w:basedOn w:val="Normal"/>
    <w:rsid w:val="008F1FB0"/>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8F1FB0"/>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8F1FB0"/>
  </w:style>
  <w:style w:type="character" w:customStyle="1" w:styleId="yshortcutscs4-ndcor">
    <w:name w:val="yshortcuts cs4-ndcor"/>
    <w:rsid w:val="008F1FB0"/>
  </w:style>
  <w:style w:type="character" w:customStyle="1" w:styleId="price">
    <w:name w:val="price"/>
    <w:rsid w:val="008F1FB0"/>
  </w:style>
  <w:style w:type="character" w:customStyle="1" w:styleId="price-change">
    <w:name w:val="price-change"/>
    <w:rsid w:val="008F1FB0"/>
  </w:style>
  <w:style w:type="character" w:customStyle="1" w:styleId="percent-change">
    <w:name w:val="percent-change"/>
    <w:rsid w:val="008F1FB0"/>
  </w:style>
  <w:style w:type="character" w:customStyle="1" w:styleId="bibfont">
    <w:name w:val="bibfont"/>
    <w:rsid w:val="008F1FB0"/>
    <w:rPr>
      <w:rFonts w:cs="Times New Roman"/>
    </w:rPr>
  </w:style>
  <w:style w:type="paragraph" w:customStyle="1" w:styleId="underlined1">
    <w:name w:val="underlined1"/>
    <w:next w:val="Normal"/>
    <w:autoRedefine/>
    <w:rsid w:val="008F1FB0"/>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8F1FB0"/>
    <w:pPr>
      <w:ind w:left="0"/>
    </w:pPr>
    <w:rPr>
      <w:rFonts w:eastAsia="Times New Roman"/>
      <w:b/>
      <w:color w:val="auto"/>
      <w:sz w:val="24"/>
      <w:szCs w:val="24"/>
    </w:rPr>
  </w:style>
  <w:style w:type="character" w:customStyle="1" w:styleId="SourceBoldedChar">
    <w:name w:val="Source Bolded Char"/>
    <w:link w:val="SourceBolded"/>
    <w:rsid w:val="008F1FB0"/>
    <w:rPr>
      <w:rFonts w:ascii="Calibri" w:eastAsia="Times New Roman" w:hAnsi="Calibri" w:cs="Calibri"/>
      <w:b/>
      <w:lang w:val="x-none" w:eastAsia="x-none"/>
    </w:rPr>
  </w:style>
  <w:style w:type="paragraph" w:customStyle="1" w:styleId="CardDownSize">
    <w:name w:val="CardDownSize"/>
    <w:basedOn w:val="Normal"/>
    <w:link w:val="CardDownSizeChar"/>
    <w:rsid w:val="008F1FB0"/>
    <w:rPr>
      <w:rFonts w:eastAsia="Calibri"/>
      <w:sz w:val="16"/>
      <w:szCs w:val="20"/>
      <w:lang w:val="x-none" w:eastAsia="x-none"/>
    </w:rPr>
  </w:style>
  <w:style w:type="character" w:customStyle="1" w:styleId="CardDownSizeChar">
    <w:name w:val="CardDownSize Char"/>
    <w:link w:val="CardDownSize"/>
    <w:rsid w:val="008F1FB0"/>
    <w:rPr>
      <w:rFonts w:ascii="Calibri" w:eastAsia="Calibri" w:hAnsi="Calibri" w:cs="Calibri"/>
      <w:sz w:val="16"/>
      <w:szCs w:val="20"/>
      <w:lang w:val="x-none" w:eastAsia="x-none"/>
    </w:rPr>
  </w:style>
  <w:style w:type="paragraph" w:customStyle="1" w:styleId="Citation10">
    <w:name w:val="Citation1"/>
    <w:basedOn w:val="Normal"/>
    <w:link w:val="Citation1Char"/>
    <w:qFormat/>
    <w:rsid w:val="008F1FB0"/>
    <w:rPr>
      <w:rFonts w:eastAsia="Calibri"/>
      <w:b/>
      <w:sz w:val="24"/>
      <w:u w:val="single"/>
      <w:lang w:val="x-none" w:eastAsia="x-none"/>
    </w:rPr>
  </w:style>
  <w:style w:type="character" w:customStyle="1" w:styleId="Citation1Char">
    <w:name w:val="Citation1 Char"/>
    <w:link w:val="Citation10"/>
    <w:rsid w:val="008F1FB0"/>
    <w:rPr>
      <w:rFonts w:ascii="Calibri" w:eastAsia="Calibri" w:hAnsi="Calibri" w:cs="Calibri"/>
      <w:b/>
      <w:u w:val="single"/>
      <w:lang w:val="x-none" w:eastAsia="x-none"/>
    </w:rPr>
  </w:style>
  <w:style w:type="character" w:customStyle="1" w:styleId="TaglineChar">
    <w:name w:val="Tagline Char"/>
    <w:link w:val="Tagline0"/>
    <w:rsid w:val="008F1FB0"/>
    <w:rPr>
      <w:rFonts w:ascii="Calibri" w:hAnsi="Calibri" w:cs="Calibri"/>
      <w:b/>
      <w:sz w:val="26"/>
    </w:rPr>
  </w:style>
  <w:style w:type="character" w:customStyle="1" w:styleId="boldciteChar1">
    <w:name w:val="bold cite Char1"/>
    <w:rsid w:val="008F1FB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8F1FB0"/>
  </w:style>
  <w:style w:type="character" w:customStyle="1" w:styleId="leveluptitle">
    <w:name w:val="leveluptitle"/>
    <w:basedOn w:val="DefaultParagraphFont"/>
    <w:rsid w:val="008F1FB0"/>
  </w:style>
  <w:style w:type="character" w:customStyle="1" w:styleId="Irrelevant6fontChar">
    <w:name w:val="Irrelevant (6 font) Char"/>
    <w:basedOn w:val="DefaultParagraphFont"/>
    <w:link w:val="Irrelevant6font"/>
    <w:rsid w:val="008F1FB0"/>
    <w:rPr>
      <w:rFonts w:ascii="Calibri" w:eastAsia="Calibri" w:hAnsi="Calibri" w:cs="Calibri"/>
      <w:sz w:val="12"/>
      <w:szCs w:val="12"/>
    </w:rPr>
  </w:style>
  <w:style w:type="paragraph" w:customStyle="1" w:styleId="Non-NavPanelTag">
    <w:name w:val="Non-Nav Panel Tag"/>
    <w:basedOn w:val="Normal"/>
    <w:qFormat/>
    <w:rsid w:val="008F1FB0"/>
    <w:rPr>
      <w:b/>
      <w:sz w:val="26"/>
    </w:rPr>
  </w:style>
  <w:style w:type="character" w:customStyle="1" w:styleId="Hyperlink3">
    <w:name w:val="Hyperlink.3"/>
    <w:basedOn w:val="DefaultParagraphFont"/>
    <w:rsid w:val="008F1FB0"/>
    <w:rPr>
      <w:sz w:val="18"/>
      <w:szCs w:val="18"/>
    </w:rPr>
  </w:style>
  <w:style w:type="character" w:customStyle="1" w:styleId="Hyperlink40">
    <w:name w:val="Hyperlink.4"/>
    <w:basedOn w:val="DefaultParagraphFont"/>
    <w:rsid w:val="008F1FB0"/>
    <w:rPr>
      <w:sz w:val="18"/>
      <w:szCs w:val="18"/>
    </w:rPr>
  </w:style>
  <w:style w:type="character" w:customStyle="1" w:styleId="SmallCharChar">
    <w:name w:val="Small Char Char"/>
    <w:basedOn w:val="DefaultParagraphFont"/>
    <w:rsid w:val="008F1FB0"/>
    <w:rPr>
      <w:sz w:val="17"/>
      <w:szCs w:val="24"/>
      <w:lang w:val="en-US" w:eastAsia="en-US" w:bidi="ar-SA"/>
    </w:rPr>
  </w:style>
  <w:style w:type="paragraph" w:customStyle="1" w:styleId="TagsFutura">
    <w:name w:val="TagsFutura"/>
    <w:basedOn w:val="Normal"/>
    <w:next w:val="Heading3"/>
    <w:rsid w:val="008F1FB0"/>
    <w:rPr>
      <w:rFonts w:ascii="Futura" w:eastAsia="Times" w:hAnsi="Futura"/>
      <w:b/>
      <w:caps/>
      <w:sz w:val="18"/>
      <w:szCs w:val="20"/>
    </w:rPr>
  </w:style>
  <w:style w:type="paragraph" w:customStyle="1" w:styleId="DebateTag0">
    <w:name w:val="DebateTag"/>
    <w:basedOn w:val="Normal"/>
    <w:qFormat/>
    <w:rsid w:val="008F1FB0"/>
    <w:rPr>
      <w:rFonts w:eastAsia="Calibri"/>
      <w:b/>
    </w:rPr>
  </w:style>
  <w:style w:type="paragraph" w:customStyle="1" w:styleId="UnderlineBoldIndent">
    <w:name w:val="Underline + Bold Indent"/>
    <w:basedOn w:val="Normal"/>
    <w:link w:val="UnderlineBoldIndentCharChar"/>
    <w:qFormat/>
    <w:rsid w:val="008F1FB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F1FB0"/>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8F1FB0"/>
    <w:rPr>
      <w:u w:val="single"/>
    </w:rPr>
  </w:style>
  <w:style w:type="character" w:customStyle="1" w:styleId="StyleUnderlineBoldIndent11ptChar">
    <w:name w:val="Style Underline + Bold Indent + 11 pt Char"/>
    <w:link w:val="StyleUnderlineBoldIndent11pt"/>
    <w:rsid w:val="008F1FB0"/>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F1FB0"/>
    <w:rPr>
      <w:b/>
      <w:bCs/>
      <w:u w:val="single"/>
    </w:rPr>
  </w:style>
  <w:style w:type="character" w:customStyle="1" w:styleId="StyleUnderlineBoldIndent11ptBoldChar">
    <w:name w:val="Style Underline + Bold Indent + 11 pt Bold Char"/>
    <w:link w:val="StyleUnderlineBoldIndent11ptBold"/>
    <w:rsid w:val="008F1FB0"/>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8F1FB0"/>
    <w:rPr>
      <w:rFonts w:ascii="Times New Roman" w:hAnsi="Times New Roman" w:cs="Times New Roman"/>
      <w:sz w:val="20"/>
      <w:szCs w:val="20"/>
    </w:rPr>
  </w:style>
  <w:style w:type="character" w:customStyle="1" w:styleId="FontStyle173">
    <w:name w:val="Font Style173"/>
    <w:basedOn w:val="DefaultParagraphFont"/>
    <w:uiPriority w:val="99"/>
    <w:rsid w:val="008F1FB0"/>
    <w:rPr>
      <w:rFonts w:ascii="Times New Roman" w:hAnsi="Times New Roman" w:cs="Times New Roman"/>
      <w:sz w:val="14"/>
      <w:szCs w:val="14"/>
    </w:rPr>
  </w:style>
  <w:style w:type="character" w:customStyle="1" w:styleId="FontStyle151">
    <w:name w:val="Font Style151"/>
    <w:basedOn w:val="DefaultParagraphFont"/>
    <w:uiPriority w:val="99"/>
    <w:rsid w:val="008F1FB0"/>
    <w:rPr>
      <w:rFonts w:ascii="Arial Narrow" w:hAnsi="Arial Narrow" w:cs="Arial Narrow"/>
      <w:b/>
      <w:bCs/>
      <w:sz w:val="12"/>
      <w:szCs w:val="12"/>
    </w:rPr>
  </w:style>
  <w:style w:type="character" w:customStyle="1" w:styleId="FontStyle156">
    <w:name w:val="Font Style156"/>
    <w:basedOn w:val="DefaultParagraphFont"/>
    <w:uiPriority w:val="99"/>
    <w:rsid w:val="008F1FB0"/>
    <w:rPr>
      <w:rFonts w:ascii="Arial Narrow" w:hAnsi="Arial Narrow" w:cs="Arial Narrow"/>
      <w:sz w:val="8"/>
      <w:szCs w:val="8"/>
    </w:rPr>
  </w:style>
  <w:style w:type="character" w:customStyle="1" w:styleId="FontStyle160">
    <w:name w:val="Font Style160"/>
    <w:basedOn w:val="DefaultParagraphFont"/>
    <w:uiPriority w:val="99"/>
    <w:rsid w:val="008F1FB0"/>
    <w:rPr>
      <w:rFonts w:ascii="Times New Roman" w:hAnsi="Times New Roman" w:cs="Times New Roman"/>
      <w:b/>
      <w:bCs/>
      <w:sz w:val="20"/>
      <w:szCs w:val="20"/>
    </w:rPr>
  </w:style>
  <w:style w:type="character" w:customStyle="1" w:styleId="FontStyle178">
    <w:name w:val="Font Style178"/>
    <w:basedOn w:val="DefaultParagraphFont"/>
    <w:uiPriority w:val="99"/>
    <w:rsid w:val="008F1FB0"/>
    <w:rPr>
      <w:rFonts w:ascii="Times New Roman" w:hAnsi="Times New Roman" w:cs="Times New Roman"/>
      <w:sz w:val="18"/>
      <w:szCs w:val="18"/>
    </w:rPr>
  </w:style>
  <w:style w:type="paragraph" w:customStyle="1" w:styleId="Style140">
    <w:name w:val="Style14"/>
    <w:basedOn w:val="Normal"/>
    <w:uiPriority w:val="99"/>
    <w:qFormat/>
    <w:rsid w:val="008F1FB0"/>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8F1FB0"/>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8F1FB0"/>
    <w:rPr>
      <w:rFonts w:ascii="Times New Roman" w:hAnsi="Times New Roman" w:cs="Times New Roman"/>
      <w:sz w:val="12"/>
      <w:szCs w:val="12"/>
    </w:rPr>
  </w:style>
  <w:style w:type="paragraph" w:customStyle="1" w:styleId="Style90">
    <w:name w:val="Style9"/>
    <w:basedOn w:val="Normal"/>
    <w:uiPriority w:val="99"/>
    <w:qFormat/>
    <w:rsid w:val="008F1FB0"/>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8F1FB0"/>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8F1FB0"/>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8F1FB0"/>
    <w:rPr>
      <w:rFonts w:ascii="Times New Roman" w:hAnsi="Times New Roman" w:cs="Times New Roman"/>
      <w:sz w:val="16"/>
      <w:szCs w:val="16"/>
    </w:rPr>
  </w:style>
  <w:style w:type="character" w:customStyle="1" w:styleId="newscontent">
    <w:name w:val="newscontent"/>
    <w:rsid w:val="008F1FB0"/>
  </w:style>
  <w:style w:type="character" w:customStyle="1" w:styleId="FontStyle172">
    <w:name w:val="Font Style172"/>
    <w:basedOn w:val="DefaultParagraphFont"/>
    <w:uiPriority w:val="99"/>
    <w:rsid w:val="008F1FB0"/>
    <w:rPr>
      <w:rFonts w:ascii="Times New Roman" w:hAnsi="Times New Roman" w:cs="Times New Roman"/>
      <w:b/>
      <w:bCs/>
      <w:sz w:val="16"/>
      <w:szCs w:val="16"/>
    </w:rPr>
  </w:style>
  <w:style w:type="paragraph" w:customStyle="1" w:styleId="Style180">
    <w:name w:val="Style18"/>
    <w:basedOn w:val="Normal"/>
    <w:uiPriority w:val="99"/>
    <w:qFormat/>
    <w:rsid w:val="008F1FB0"/>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8F1FB0"/>
    <w:rPr>
      <w:rFonts w:ascii="Times New Roman" w:hAnsi="Times New Roman" w:cs="Times New Roman"/>
      <w:i/>
      <w:iCs/>
      <w:sz w:val="16"/>
      <w:szCs w:val="16"/>
    </w:rPr>
  </w:style>
  <w:style w:type="character" w:customStyle="1" w:styleId="FontStyle162">
    <w:name w:val="Font Style162"/>
    <w:basedOn w:val="DefaultParagraphFont"/>
    <w:uiPriority w:val="99"/>
    <w:rsid w:val="008F1FB0"/>
    <w:rPr>
      <w:rFonts w:ascii="Times New Roman" w:hAnsi="Times New Roman" w:cs="Times New Roman"/>
      <w:b/>
      <w:bCs/>
      <w:sz w:val="18"/>
      <w:szCs w:val="18"/>
    </w:rPr>
  </w:style>
  <w:style w:type="character" w:customStyle="1" w:styleId="FontStyle167">
    <w:name w:val="Font Style167"/>
    <w:basedOn w:val="DefaultParagraphFont"/>
    <w:uiPriority w:val="99"/>
    <w:rsid w:val="008F1FB0"/>
    <w:rPr>
      <w:rFonts w:ascii="Times New Roman" w:hAnsi="Times New Roman" w:cs="Times New Roman"/>
      <w:sz w:val="10"/>
      <w:szCs w:val="10"/>
    </w:rPr>
  </w:style>
  <w:style w:type="character" w:customStyle="1" w:styleId="FontStyle174">
    <w:name w:val="Font Style174"/>
    <w:basedOn w:val="DefaultParagraphFont"/>
    <w:uiPriority w:val="99"/>
    <w:rsid w:val="008F1FB0"/>
    <w:rPr>
      <w:rFonts w:ascii="Arial Narrow" w:hAnsi="Arial Narrow" w:cs="Arial Narrow"/>
      <w:b/>
      <w:bCs/>
      <w:sz w:val="18"/>
      <w:szCs w:val="18"/>
    </w:rPr>
  </w:style>
  <w:style w:type="paragraph" w:customStyle="1" w:styleId="Style47">
    <w:name w:val="Style47"/>
    <w:basedOn w:val="Normal"/>
    <w:uiPriority w:val="99"/>
    <w:qFormat/>
    <w:rsid w:val="008F1FB0"/>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8F1FB0"/>
    <w:rPr>
      <w:rFonts w:ascii="Times New Roman" w:hAnsi="Times New Roman" w:cs="Times New Roman"/>
      <w:sz w:val="12"/>
      <w:szCs w:val="12"/>
    </w:rPr>
  </w:style>
  <w:style w:type="paragraph" w:customStyle="1" w:styleId="Style24">
    <w:name w:val="Style24"/>
    <w:basedOn w:val="Normal"/>
    <w:uiPriority w:val="99"/>
    <w:qFormat/>
    <w:rsid w:val="008F1FB0"/>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8F1FB0"/>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8F1FB0"/>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8F1FB0"/>
    <w:rPr>
      <w:rFonts w:ascii="Times New Roman" w:hAnsi="Times New Roman" w:cs="Times New Roman"/>
      <w:b/>
      <w:bCs/>
      <w:sz w:val="18"/>
      <w:szCs w:val="18"/>
    </w:rPr>
  </w:style>
  <w:style w:type="paragraph" w:customStyle="1" w:styleId="Style210">
    <w:name w:val="Style21"/>
    <w:basedOn w:val="Normal"/>
    <w:uiPriority w:val="99"/>
    <w:qFormat/>
    <w:rsid w:val="008F1FB0"/>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8F1FB0"/>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8F1FB0"/>
    <w:rPr>
      <w:iCs/>
    </w:rPr>
  </w:style>
  <w:style w:type="paragraph" w:customStyle="1" w:styleId="Aa">
    <w:name w:val="A"/>
    <w:basedOn w:val="Default"/>
    <w:next w:val="Default"/>
    <w:rsid w:val="008F1FB0"/>
    <w:rPr>
      <w:color w:val="auto"/>
      <w:lang w:bidi="en-US"/>
    </w:rPr>
  </w:style>
  <w:style w:type="character" w:customStyle="1" w:styleId="ac">
    <w:name w:val="••••"/>
    <w:rsid w:val="008F1FB0"/>
    <w:rPr>
      <w:color w:val="000000"/>
    </w:rPr>
  </w:style>
  <w:style w:type="character" w:customStyle="1" w:styleId="UL-Bold">
    <w:name w:val="UL-Bold"/>
    <w:basedOn w:val="DefaultParagraphFont"/>
    <w:rsid w:val="008F1FB0"/>
    <w:rPr>
      <w:u w:val="thick"/>
    </w:rPr>
  </w:style>
  <w:style w:type="character" w:customStyle="1" w:styleId="UL-None">
    <w:name w:val="UL-None"/>
    <w:basedOn w:val="DefaultParagraphFont"/>
    <w:rsid w:val="008F1FB0"/>
    <w:rPr>
      <w:u w:val="none"/>
    </w:rPr>
  </w:style>
  <w:style w:type="character" w:customStyle="1" w:styleId="styletimesnewroman12ptbold0">
    <w:name w:val="styletimesnewroman12ptbold"/>
    <w:basedOn w:val="DefaultParagraphFont"/>
    <w:rsid w:val="008F1FB0"/>
  </w:style>
  <w:style w:type="character" w:customStyle="1" w:styleId="FontStyle19">
    <w:name w:val="Font Style19"/>
    <w:basedOn w:val="DefaultParagraphFont"/>
    <w:uiPriority w:val="99"/>
    <w:rsid w:val="008F1FB0"/>
    <w:rPr>
      <w:rFonts w:ascii="Times New Roman" w:hAnsi="Times New Roman" w:cs="Times New Roman"/>
      <w:sz w:val="18"/>
      <w:szCs w:val="18"/>
    </w:rPr>
  </w:style>
  <w:style w:type="character" w:customStyle="1" w:styleId="UnderlineBox">
    <w:name w:val="Underline + Box"/>
    <w:uiPriority w:val="1"/>
    <w:qFormat/>
    <w:rsid w:val="008F1FB0"/>
    <w:rPr>
      <w:rFonts w:ascii="Georgia" w:hAnsi="Georgia"/>
      <w:b w:val="0"/>
      <w:sz w:val="22"/>
      <w:u w:val="single"/>
      <w:bdr w:val="single" w:sz="4" w:space="0" w:color="auto"/>
    </w:rPr>
  </w:style>
  <w:style w:type="character" w:customStyle="1" w:styleId="10ptnotbold">
    <w:name w:val="10ptnotbold"/>
    <w:basedOn w:val="DefaultParagraphFont"/>
    <w:rsid w:val="008F1FB0"/>
    <w:rPr>
      <w:sz w:val="20"/>
    </w:rPr>
  </w:style>
  <w:style w:type="paragraph" w:customStyle="1" w:styleId="ALLCAPS">
    <w:name w:val="ALL CAPS"/>
    <w:basedOn w:val="Normal"/>
    <w:link w:val="ALLCAPSChar"/>
    <w:qFormat/>
    <w:rsid w:val="008F1FB0"/>
    <w:rPr>
      <w:rFonts w:eastAsia="Times New Roman"/>
      <w:b/>
      <w:caps/>
      <w:szCs w:val="20"/>
    </w:rPr>
  </w:style>
  <w:style w:type="character" w:customStyle="1" w:styleId="kn">
    <w:name w:val="kn"/>
    <w:basedOn w:val="DefaultParagraphFont"/>
    <w:rsid w:val="008F1FB0"/>
  </w:style>
  <w:style w:type="paragraph" w:customStyle="1" w:styleId="StyleCardworksLinespacingsingle">
    <w:name w:val="Style Card works + Line spacing:  single"/>
    <w:basedOn w:val="Normal"/>
    <w:link w:val="StyleCardworksLinespacingsingleChar"/>
    <w:qFormat/>
    <w:rsid w:val="008F1FB0"/>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8F1FB0"/>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8F1FB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8F1FB0"/>
    <w:rPr>
      <w:rFonts w:ascii="Calibri" w:eastAsia="Times New Roman" w:hAnsi="Calibri" w:cs="Arial"/>
      <w:b/>
      <w:caps/>
      <w:kern w:val="32"/>
      <w:szCs w:val="32"/>
      <w:u w:val="single"/>
    </w:rPr>
  </w:style>
  <w:style w:type="character" w:customStyle="1" w:styleId="twelptblackblack1">
    <w:name w:val="twelptblackblack1"/>
    <w:basedOn w:val="DefaultParagraphFont"/>
    <w:rsid w:val="008F1FB0"/>
    <w:rPr>
      <w:rFonts w:ascii="Verdana" w:hAnsi="Verdana" w:hint="default"/>
      <w:color w:val="000000"/>
      <w:sz w:val="16"/>
      <w:szCs w:val="16"/>
    </w:rPr>
  </w:style>
  <w:style w:type="character" w:customStyle="1" w:styleId="TagCharCharCharChar0">
    <w:name w:val="Tag Char Char Char Char"/>
    <w:basedOn w:val="DefaultParagraphFont"/>
    <w:rsid w:val="008F1FB0"/>
    <w:rPr>
      <w:rFonts w:ascii="Times New Roman" w:eastAsia="Times New Roman" w:hAnsi="Times New Roman" w:cs="Times New Roman"/>
      <w:b/>
      <w:sz w:val="24"/>
      <w:szCs w:val="20"/>
    </w:rPr>
  </w:style>
  <w:style w:type="character" w:customStyle="1" w:styleId="CharacterStyle14">
    <w:name w:val="Character Style 14"/>
    <w:rsid w:val="008F1FB0"/>
    <w:rPr>
      <w:sz w:val="30"/>
      <w:szCs w:val="30"/>
    </w:rPr>
  </w:style>
  <w:style w:type="character" w:customStyle="1" w:styleId="CharacterStyle13">
    <w:name w:val="Character Style 13"/>
    <w:rsid w:val="008F1FB0"/>
    <w:rPr>
      <w:i/>
      <w:iCs/>
      <w:sz w:val="17"/>
      <w:szCs w:val="17"/>
    </w:rPr>
  </w:style>
  <w:style w:type="character" w:customStyle="1" w:styleId="CardsNotUnderlined">
    <w:name w:val="Cards Not Underlined"/>
    <w:rsid w:val="008F1FB0"/>
    <w:rPr>
      <w:rFonts w:ascii="Times New Roman" w:hAnsi="Times New Roman"/>
      <w:sz w:val="16"/>
    </w:rPr>
  </w:style>
  <w:style w:type="character" w:customStyle="1" w:styleId="a13">
    <w:name w:val="a1"/>
    <w:rsid w:val="008F1FB0"/>
    <w:rPr>
      <w:color w:val="008000"/>
    </w:rPr>
  </w:style>
  <w:style w:type="character" w:customStyle="1" w:styleId="FifthChar">
    <w:name w:val="Fifth Char"/>
    <w:link w:val="Fifth"/>
    <w:rsid w:val="008F1FB0"/>
    <w:rPr>
      <w:rFonts w:ascii="Calibri" w:eastAsia="Calibri" w:hAnsi="Calibri" w:cs="Calibri"/>
      <w:sz w:val="22"/>
    </w:rPr>
  </w:style>
  <w:style w:type="paragraph" w:customStyle="1" w:styleId="Repeatblockheading0">
    <w:name w:val="Repeat block heading"/>
    <w:basedOn w:val="Normal"/>
    <w:rsid w:val="008F1FB0"/>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8F1FB0"/>
  </w:style>
  <w:style w:type="character" w:customStyle="1" w:styleId="hps">
    <w:name w:val="hps"/>
    <w:rsid w:val="008F1FB0"/>
  </w:style>
  <w:style w:type="paragraph" w:customStyle="1" w:styleId="TashmaHeader2">
    <w:name w:val="Tashma_Header2"/>
    <w:basedOn w:val="Heading2"/>
    <w:uiPriority w:val="99"/>
    <w:qFormat/>
    <w:rsid w:val="008F1FB0"/>
    <w:pPr>
      <w:spacing w:after="160"/>
    </w:pPr>
    <w:rPr>
      <w:rFonts w:eastAsia="SimSun" w:cstheme="minorBidi"/>
      <w:sz w:val="28"/>
    </w:rPr>
  </w:style>
  <w:style w:type="paragraph" w:customStyle="1" w:styleId="TashmaHeading1">
    <w:name w:val="Tashma_Heading1"/>
    <w:basedOn w:val="Heading1"/>
    <w:uiPriority w:val="99"/>
    <w:qFormat/>
    <w:rsid w:val="008F1FB0"/>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8F1FB0"/>
    <w:rPr>
      <w:rFonts w:cs="Calibri"/>
    </w:rPr>
  </w:style>
  <w:style w:type="paragraph" w:customStyle="1" w:styleId="CitationCharCharCharCharCharCharChar">
    <w:name w:val="Citation Char Char Char Char Char Char Char"/>
    <w:basedOn w:val="Normal"/>
    <w:link w:val="CitationCharCharCharCharCharCharCharChar"/>
    <w:rsid w:val="008F1FB0"/>
    <w:pPr>
      <w:ind w:left="1440" w:right="1440"/>
    </w:pPr>
    <w:rPr>
      <w:rFonts w:asciiTheme="minorHAnsi" w:hAnsiTheme="minorHAnsi"/>
      <w:sz w:val="24"/>
    </w:rPr>
  </w:style>
  <w:style w:type="paragraph" w:customStyle="1" w:styleId="pagpag1">
    <w:name w:val="pagpag1"/>
    <w:basedOn w:val="Normal"/>
    <w:uiPriority w:val="99"/>
    <w:qFormat/>
    <w:rsid w:val="008F1FB0"/>
    <w:pPr>
      <w:spacing w:before="100" w:beforeAutospacing="1" w:after="100" w:afterAutospacing="1"/>
    </w:pPr>
    <w:rPr>
      <w:rFonts w:eastAsia="Times New Roman"/>
      <w:sz w:val="24"/>
    </w:rPr>
  </w:style>
  <w:style w:type="paragraph" w:customStyle="1" w:styleId="pagpag2">
    <w:name w:val="pagpag2"/>
    <w:basedOn w:val="Normal"/>
    <w:uiPriority w:val="99"/>
    <w:qFormat/>
    <w:rsid w:val="008F1FB0"/>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8F1FB0"/>
    <w:pPr>
      <w:spacing w:after="120"/>
    </w:pPr>
    <w:rPr>
      <w:bCs/>
      <w:color w:val="000000"/>
    </w:rPr>
  </w:style>
  <w:style w:type="paragraph" w:customStyle="1" w:styleId="BodyText210">
    <w:name w:val="Body Text 21"/>
    <w:basedOn w:val="Normal"/>
    <w:next w:val="BodyText2"/>
    <w:unhideWhenUsed/>
    <w:rsid w:val="008F1FB0"/>
    <w:pPr>
      <w:spacing w:after="120" w:line="480" w:lineRule="auto"/>
    </w:pPr>
    <w:rPr>
      <w:sz w:val="12"/>
    </w:rPr>
  </w:style>
  <w:style w:type="paragraph" w:customStyle="1" w:styleId="BodyTextIndent1">
    <w:name w:val="Body Text Indent1"/>
    <w:basedOn w:val="Normal"/>
    <w:next w:val="BodyTextIndent"/>
    <w:unhideWhenUsed/>
    <w:rsid w:val="008F1FB0"/>
    <w:pPr>
      <w:spacing w:after="120"/>
      <w:ind w:left="360"/>
    </w:pPr>
    <w:rPr>
      <w:sz w:val="16"/>
    </w:rPr>
  </w:style>
  <w:style w:type="paragraph" w:customStyle="1" w:styleId="BodyTextIndent31">
    <w:name w:val="Body Text Indent 31"/>
    <w:basedOn w:val="Normal"/>
    <w:next w:val="BodyTextIndent3"/>
    <w:semiHidden/>
    <w:unhideWhenUsed/>
    <w:rsid w:val="008F1FB0"/>
    <w:pPr>
      <w:spacing w:after="120"/>
      <w:ind w:left="360"/>
    </w:pPr>
    <w:rPr>
      <w:sz w:val="14"/>
    </w:rPr>
  </w:style>
  <w:style w:type="paragraph" w:customStyle="1" w:styleId="BodyTextIndent21">
    <w:name w:val="Body Text Indent 21"/>
    <w:basedOn w:val="Normal"/>
    <w:next w:val="BodyTextIndent2"/>
    <w:unhideWhenUsed/>
    <w:rsid w:val="008F1FB0"/>
    <w:pPr>
      <w:spacing w:after="120" w:line="480" w:lineRule="auto"/>
      <w:ind w:left="360"/>
    </w:pPr>
    <w:rPr>
      <w:sz w:val="16"/>
    </w:rPr>
  </w:style>
  <w:style w:type="character" w:customStyle="1" w:styleId="Caption11">
    <w:name w:val="Caption11"/>
    <w:rsid w:val="008F1FB0"/>
  </w:style>
  <w:style w:type="paragraph" w:customStyle="1" w:styleId="z-BottomofForm1">
    <w:name w:val="z-Bottom of Form1"/>
    <w:basedOn w:val="Normal"/>
    <w:next w:val="Normal"/>
    <w:hidden/>
    <w:unhideWhenUsed/>
    <w:rsid w:val="008F1FB0"/>
    <w:pPr>
      <w:pBdr>
        <w:top w:val="single" w:sz="6" w:space="1" w:color="auto"/>
      </w:pBdr>
      <w:jc w:val="center"/>
    </w:pPr>
    <w:rPr>
      <w:rFonts w:eastAsia="Times New Roman"/>
      <w:vanish/>
      <w:sz w:val="16"/>
      <w:szCs w:val="16"/>
    </w:rPr>
  </w:style>
  <w:style w:type="paragraph" w:customStyle="1" w:styleId="arcticletext">
    <w:name w:val="arcticle_text"/>
    <w:basedOn w:val="Normal"/>
    <w:rsid w:val="008F1FB0"/>
    <w:pPr>
      <w:spacing w:before="100" w:beforeAutospacing="1" w:after="100" w:afterAutospacing="1"/>
    </w:pPr>
    <w:rPr>
      <w:rFonts w:eastAsia="Times New Roman"/>
      <w:sz w:val="24"/>
    </w:rPr>
  </w:style>
  <w:style w:type="paragraph" w:customStyle="1" w:styleId="cptchblock">
    <w:name w:val="cptch_block"/>
    <w:basedOn w:val="Normal"/>
    <w:rsid w:val="008F1FB0"/>
    <w:pPr>
      <w:spacing w:before="100" w:beforeAutospacing="1" w:after="100" w:afterAutospacing="1"/>
    </w:pPr>
    <w:rPr>
      <w:rFonts w:eastAsia="Times New Roman"/>
      <w:sz w:val="24"/>
    </w:rPr>
  </w:style>
  <w:style w:type="paragraph" w:customStyle="1" w:styleId="publisheddate">
    <w:name w:val="published_date"/>
    <w:basedOn w:val="Normal"/>
    <w:rsid w:val="008F1FB0"/>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8F1FB0"/>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8F1FB0"/>
    <w:rPr>
      <w:sz w:val="24"/>
      <w:szCs w:val="24"/>
      <w:u w:val="thick"/>
    </w:rPr>
  </w:style>
  <w:style w:type="character" w:customStyle="1" w:styleId="BodyTextIndentChar2">
    <w:name w:val="Body Text Indent Char2"/>
    <w:basedOn w:val="DefaultParagraphFont"/>
    <w:uiPriority w:val="99"/>
    <w:semiHidden/>
    <w:rsid w:val="008F1FB0"/>
    <w:rPr>
      <w:rFonts w:ascii="Georgia" w:hAnsi="Georgia"/>
      <w:sz w:val="22"/>
      <w:szCs w:val="22"/>
    </w:rPr>
  </w:style>
  <w:style w:type="character" w:customStyle="1" w:styleId="BodyText2Char2">
    <w:name w:val="Body Text 2 Char2"/>
    <w:basedOn w:val="DefaultParagraphFont"/>
    <w:uiPriority w:val="99"/>
    <w:semiHidden/>
    <w:rsid w:val="008F1FB0"/>
    <w:rPr>
      <w:rFonts w:ascii="Georgia" w:hAnsi="Georgia"/>
      <w:sz w:val="22"/>
      <w:szCs w:val="22"/>
    </w:rPr>
  </w:style>
  <w:style w:type="character" w:customStyle="1" w:styleId="BodyText3Char2">
    <w:name w:val="Body Text 3 Char2"/>
    <w:basedOn w:val="DefaultParagraphFont"/>
    <w:uiPriority w:val="99"/>
    <w:semiHidden/>
    <w:rsid w:val="008F1FB0"/>
    <w:rPr>
      <w:rFonts w:ascii="Georgia" w:hAnsi="Georgia"/>
      <w:sz w:val="16"/>
      <w:szCs w:val="16"/>
    </w:rPr>
  </w:style>
  <w:style w:type="character" w:customStyle="1" w:styleId="BodyTextIndent2Char2">
    <w:name w:val="Body Text Indent 2 Char2"/>
    <w:basedOn w:val="DefaultParagraphFont"/>
    <w:uiPriority w:val="99"/>
    <w:semiHidden/>
    <w:rsid w:val="008F1FB0"/>
    <w:rPr>
      <w:rFonts w:ascii="Georgia" w:hAnsi="Georgia"/>
      <w:sz w:val="22"/>
      <w:szCs w:val="22"/>
    </w:rPr>
  </w:style>
  <w:style w:type="character" w:customStyle="1" w:styleId="BodyTextIndent3Char2">
    <w:name w:val="Body Text Indent 3 Char2"/>
    <w:basedOn w:val="DefaultParagraphFont"/>
    <w:uiPriority w:val="99"/>
    <w:semiHidden/>
    <w:rsid w:val="008F1FB0"/>
    <w:rPr>
      <w:rFonts w:ascii="Georgia" w:hAnsi="Georgia"/>
      <w:sz w:val="16"/>
      <w:szCs w:val="16"/>
    </w:rPr>
  </w:style>
  <w:style w:type="character" w:customStyle="1" w:styleId="z-BottomofFormChar2">
    <w:name w:val="z-Bottom of Form Char2"/>
    <w:basedOn w:val="DefaultParagraphFont"/>
    <w:uiPriority w:val="99"/>
    <w:semiHidden/>
    <w:rsid w:val="008F1FB0"/>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8F1FB0"/>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8F1FB0"/>
    <w:rPr>
      <w:rFonts w:ascii="Garamond" w:eastAsia="Cambria" w:hAnsi="Garamond" w:cs="Calibri"/>
      <w:sz w:val="20"/>
    </w:rPr>
  </w:style>
  <w:style w:type="paragraph" w:customStyle="1" w:styleId="StyleHotRouteLatinGaramond10ptUnderline">
    <w:name w:val="Style Hot Route + (Latin) Garamond 10 pt Underline"/>
    <w:basedOn w:val="HotRoute0"/>
    <w:link w:val="StyleHotRouteLatinGaramond10ptUnderlineChar"/>
    <w:rsid w:val="008F1FB0"/>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8F1FB0"/>
    <w:rPr>
      <w:rFonts w:ascii="Garamond" w:eastAsia="Cambria" w:hAnsi="Garamond" w:cs="Calibri"/>
      <w:sz w:val="20"/>
      <w:u w:val="single"/>
    </w:rPr>
  </w:style>
  <w:style w:type="character" w:customStyle="1" w:styleId="m5686307894942199640gmail-style13ptbold">
    <w:name w:val="m_5686307894942199640gmail-style13ptbold"/>
    <w:basedOn w:val="DefaultParagraphFont"/>
    <w:rsid w:val="008F1FB0"/>
  </w:style>
  <w:style w:type="character" w:customStyle="1" w:styleId="m5686307894942199640gmail-styleunderline">
    <w:name w:val="m_5686307894942199640gmail-styleunderline"/>
    <w:basedOn w:val="DefaultParagraphFont"/>
    <w:rsid w:val="008F1FB0"/>
  </w:style>
  <w:style w:type="paragraph" w:customStyle="1" w:styleId="Hyperlink2">
    <w:name w:val="Hyperlink2"/>
    <w:basedOn w:val="Normal"/>
    <w:qFormat/>
    <w:rsid w:val="008F1FB0"/>
    <w:rPr>
      <w:rFonts w:eastAsia="Calibri"/>
      <w:color w:val="00B0F0"/>
      <w:u w:val="single" w:color="00B0F0"/>
    </w:rPr>
  </w:style>
  <w:style w:type="character" w:customStyle="1" w:styleId="messagecontent">
    <w:name w:val="message_content"/>
    <w:rsid w:val="008F1FB0"/>
  </w:style>
  <w:style w:type="paragraph" w:customStyle="1" w:styleId="UnderlineCharCharCharCharCharCharCharCharChar">
    <w:name w:val="Underline Char Char Char Char Char Char Char Char Char"/>
    <w:link w:val="UnderlineCharCharCharCharCharCharCharCharCharChar"/>
    <w:rsid w:val="008F1FB0"/>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8F1FB0"/>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8F1FB0"/>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8F1FB0"/>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8F1FB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F1FB0"/>
    <w:rPr>
      <w:rFonts w:ascii="Times New Roman" w:eastAsia="SimSun" w:hAnsi="Times New Roman" w:cs="Times New Roman"/>
      <w:sz w:val="24"/>
      <w:szCs w:val="24"/>
      <w:lang w:eastAsia="zh-CN"/>
    </w:rPr>
  </w:style>
  <w:style w:type="character" w:customStyle="1" w:styleId="Char1Char1">
    <w:name w:val="Char1 Char1"/>
    <w:rsid w:val="008F1FB0"/>
    <w:rPr>
      <w:rFonts w:ascii="Arial" w:hAnsi="Arial" w:cs="Arial"/>
      <w:b/>
      <w:bCs/>
      <w:kern w:val="32"/>
      <w:sz w:val="28"/>
      <w:szCs w:val="32"/>
      <w:lang w:val="en-US" w:eastAsia="en-US" w:bidi="ar-SA"/>
    </w:rPr>
  </w:style>
  <w:style w:type="paragraph" w:customStyle="1" w:styleId="Style31">
    <w:name w:val="Style31"/>
    <w:basedOn w:val="Normal"/>
    <w:uiPriority w:val="99"/>
    <w:qFormat/>
    <w:rsid w:val="008F1FB0"/>
    <w:pPr>
      <w:spacing w:line="197" w:lineRule="exact"/>
      <w:jc w:val="both"/>
    </w:pPr>
  </w:style>
  <w:style w:type="paragraph" w:customStyle="1" w:styleId="Style42">
    <w:name w:val="Style42"/>
    <w:basedOn w:val="Normal"/>
    <w:uiPriority w:val="99"/>
    <w:qFormat/>
    <w:rsid w:val="008F1FB0"/>
    <w:pPr>
      <w:spacing w:line="202" w:lineRule="exact"/>
      <w:jc w:val="both"/>
    </w:pPr>
  </w:style>
  <w:style w:type="paragraph" w:customStyle="1" w:styleId="Style51">
    <w:name w:val="Style51"/>
    <w:basedOn w:val="Normal"/>
    <w:uiPriority w:val="99"/>
    <w:qFormat/>
    <w:rsid w:val="008F1FB0"/>
    <w:pPr>
      <w:spacing w:line="200" w:lineRule="exact"/>
      <w:jc w:val="both"/>
    </w:pPr>
  </w:style>
  <w:style w:type="character" w:customStyle="1" w:styleId="FontStyle72">
    <w:name w:val="Font Style72"/>
    <w:rsid w:val="008F1FB0"/>
    <w:rPr>
      <w:rFonts w:ascii="Times New Roman" w:hAnsi="Times New Roman" w:cs="Times New Roman" w:hint="default"/>
      <w:sz w:val="16"/>
      <w:szCs w:val="16"/>
    </w:rPr>
  </w:style>
  <w:style w:type="character" w:customStyle="1" w:styleId="FontStyle73">
    <w:name w:val="Font Style73"/>
    <w:uiPriority w:val="99"/>
    <w:rsid w:val="008F1FB0"/>
    <w:rPr>
      <w:rFonts w:ascii="Times New Roman" w:hAnsi="Times New Roman" w:cs="Times New Roman" w:hint="default"/>
      <w:i/>
      <w:iCs/>
      <w:sz w:val="16"/>
      <w:szCs w:val="16"/>
    </w:rPr>
  </w:style>
  <w:style w:type="character" w:customStyle="1" w:styleId="UnderlinestyleChar20">
    <w:name w:val="Underline style Char2"/>
    <w:rsid w:val="008F1FB0"/>
    <w:rPr>
      <w:sz w:val="22"/>
      <w:szCs w:val="24"/>
      <w:u w:val="single"/>
      <w:lang w:val="en-US" w:eastAsia="en-US" w:bidi="ar-SA"/>
    </w:rPr>
  </w:style>
  <w:style w:type="character" w:customStyle="1" w:styleId="FontStyle49">
    <w:name w:val="Font Style49"/>
    <w:uiPriority w:val="99"/>
    <w:rsid w:val="008F1FB0"/>
    <w:rPr>
      <w:rFonts w:ascii="Times New Roman" w:hAnsi="Times New Roman" w:cs="Times New Roman"/>
      <w:sz w:val="20"/>
      <w:szCs w:val="20"/>
    </w:rPr>
  </w:style>
  <w:style w:type="character" w:customStyle="1" w:styleId="FontStyle50">
    <w:name w:val="Font Style50"/>
    <w:uiPriority w:val="99"/>
    <w:rsid w:val="008F1FB0"/>
    <w:rPr>
      <w:rFonts w:ascii="Times New Roman" w:hAnsi="Times New Roman" w:cs="Times New Roman"/>
      <w:b/>
      <w:bCs/>
      <w:sz w:val="20"/>
      <w:szCs w:val="20"/>
    </w:rPr>
  </w:style>
  <w:style w:type="paragraph" w:customStyle="1" w:styleId="msonormal0">
    <w:name w:val="msonormal"/>
    <w:basedOn w:val="Normal"/>
    <w:uiPriority w:val="99"/>
    <w:qFormat/>
    <w:rsid w:val="008F1FB0"/>
    <w:pPr>
      <w:spacing w:before="100" w:beforeAutospacing="1" w:after="100" w:afterAutospacing="1"/>
    </w:pPr>
    <w:rPr>
      <w:rFonts w:eastAsia="Times New Roman"/>
    </w:rPr>
  </w:style>
  <w:style w:type="character" w:customStyle="1" w:styleId="ListBulletChar">
    <w:name w:val="List Bullet Char"/>
    <w:link w:val="ListBullet"/>
    <w:uiPriority w:val="99"/>
    <w:locked/>
    <w:rsid w:val="008F1FB0"/>
    <w:rPr>
      <w:rFonts w:ascii="Calibri" w:eastAsia="Calibri" w:hAnsi="Calibri" w:cs="Calibri"/>
      <w:sz w:val="22"/>
    </w:rPr>
  </w:style>
  <w:style w:type="character" w:customStyle="1" w:styleId="BoldUnderlineChar2Char">
    <w:name w:val="BoldUnderline Char2 Char"/>
    <w:link w:val="BoldUnderlineChar20"/>
    <w:locked/>
    <w:rsid w:val="008F1FB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8F1FB0"/>
    <w:rPr>
      <w:rFonts w:ascii="Times New Roman" w:eastAsia="Times New Roman" w:hAnsi="Times New Roman" w:cs="Times New Roman"/>
      <w:b/>
      <w:sz w:val="20"/>
      <w:u w:val="single"/>
    </w:rPr>
  </w:style>
  <w:style w:type="paragraph" w:customStyle="1" w:styleId="document0">
    <w:name w:val="document"/>
    <w:basedOn w:val="Normal"/>
    <w:uiPriority w:val="99"/>
    <w:qFormat/>
    <w:rsid w:val="008F1FB0"/>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8F1FB0"/>
    <w:pPr>
      <w:spacing w:line="256" w:lineRule="auto"/>
    </w:pPr>
    <w:rPr>
      <w:rFonts w:eastAsia="Times New Roman"/>
    </w:rPr>
  </w:style>
  <w:style w:type="paragraph" w:customStyle="1" w:styleId="Normal20pt">
    <w:name w:val="Normal  + 20 pt"/>
    <w:basedOn w:val="Normal"/>
    <w:uiPriority w:val="6"/>
    <w:qFormat/>
    <w:rsid w:val="008F1FB0"/>
    <w:pPr>
      <w:spacing w:line="256" w:lineRule="auto"/>
    </w:pPr>
    <w:rPr>
      <w:rFonts w:asciiTheme="minorHAnsi" w:hAnsiTheme="minorHAnsi"/>
      <w:bCs/>
      <w:u w:val="single"/>
    </w:rPr>
  </w:style>
  <w:style w:type="paragraph" w:customStyle="1" w:styleId="conintrotext">
    <w:name w:val="conintrotext"/>
    <w:basedOn w:val="Normal"/>
    <w:uiPriority w:val="99"/>
    <w:qFormat/>
    <w:rsid w:val="008F1FB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F1FB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F1FB0"/>
    <w:pPr>
      <w:spacing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8F1FB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F1FB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F1FB0"/>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F1FB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F1FB0"/>
    <w:pPr>
      <w:spacing w:line="256" w:lineRule="auto"/>
    </w:pPr>
    <w:rPr>
      <w:rFonts w:ascii="MS Mincho"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F1FB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F1FB0"/>
    <w:pPr>
      <w:spacing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F1FB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F1FB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F1FB0"/>
    <w:rPr>
      <w:rFonts w:eastAsia="Times New Roman"/>
      <w:u w:val="single"/>
    </w:rPr>
  </w:style>
  <w:style w:type="paragraph" w:customStyle="1" w:styleId="StyleStyle4ArialNarrow9pt">
    <w:name w:val="Style Style4 + Arial Narrow 9 pt"/>
    <w:basedOn w:val="Normal"/>
    <w:link w:val="StyleStyle4ArialNarrow9ptChar"/>
    <w:qFormat/>
    <w:rsid w:val="008F1FB0"/>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8F1FB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F1FB0"/>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8F1FB0"/>
    <w:rPr>
      <w:rFonts w:eastAsia="Times New Roman"/>
      <w:b/>
      <w:smallCaps/>
      <w:sz w:val="24"/>
      <w:szCs w:val="24"/>
      <w:u w:val="single"/>
    </w:rPr>
  </w:style>
  <w:style w:type="character" w:customStyle="1" w:styleId="HiddenBlockHeaderChar">
    <w:name w:val="Hidden Block Header Char"/>
    <w:link w:val="HiddenBlockHeader"/>
    <w:locked/>
    <w:rsid w:val="008F1FB0"/>
    <w:rPr>
      <w:rFonts w:ascii="Calibri" w:hAnsi="Calibri" w:cs="Calibri"/>
      <w:sz w:val="22"/>
    </w:rPr>
  </w:style>
  <w:style w:type="character" w:customStyle="1" w:styleId="ThirdChar">
    <w:name w:val="Third Char"/>
    <w:link w:val="Third"/>
    <w:locked/>
    <w:rsid w:val="008F1FB0"/>
    <w:rPr>
      <w:rFonts w:eastAsia="Times New Roman"/>
      <w:b/>
      <w:u w:val="single"/>
      <w:lang w:val="x-none" w:eastAsia="x-none"/>
    </w:rPr>
  </w:style>
  <w:style w:type="paragraph" w:customStyle="1" w:styleId="Third">
    <w:name w:val="Third"/>
    <w:basedOn w:val="Normal"/>
    <w:link w:val="ThirdChar"/>
    <w:qFormat/>
    <w:rsid w:val="008F1FB0"/>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8F1FB0"/>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8F1FB0"/>
    <w:rPr>
      <w:rFonts w:eastAsia="Times New Roman"/>
      <w:b/>
      <w:szCs w:val="24"/>
      <w:u w:val="thick"/>
    </w:rPr>
  </w:style>
  <w:style w:type="paragraph" w:customStyle="1" w:styleId="CiteSmallText">
    <w:name w:val="Cite Small Text"/>
    <w:basedOn w:val="Normal"/>
    <w:uiPriority w:val="99"/>
    <w:qFormat/>
    <w:rsid w:val="008F1FB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F1FB0"/>
    <w:rPr>
      <w:lang w:val="x-none"/>
    </w:rPr>
  </w:style>
  <w:style w:type="paragraph" w:customStyle="1" w:styleId="Cards1CharChar">
    <w:name w:val="Cards1 Char Char"/>
    <w:basedOn w:val="Normal"/>
    <w:link w:val="Cards1CharCharChar"/>
    <w:qFormat/>
    <w:rsid w:val="008F1FB0"/>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8F1FB0"/>
    <w:rPr>
      <w:color w:val="0000FF"/>
      <w:sz w:val="12"/>
      <w:u w:val="single"/>
    </w:rPr>
  </w:style>
  <w:style w:type="paragraph" w:customStyle="1" w:styleId="Swag">
    <w:name w:val="Swag"/>
    <w:basedOn w:val="Normal"/>
    <w:link w:val="SwagChar"/>
    <w:qFormat/>
    <w:rsid w:val="008F1FB0"/>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8F1FB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F1FB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F1FB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F1FB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F1FB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8F1FB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8F1FB0"/>
    <w:rPr>
      <w:rFonts w:eastAsia="Times New Roman"/>
      <w:b/>
      <w:bCs/>
      <w:u w:val="single"/>
    </w:rPr>
  </w:style>
  <w:style w:type="paragraph" w:customStyle="1" w:styleId="StyleUnderlineChar11ptBold2">
    <w:name w:val="Style Underline Char + 11 pt Bold2"/>
    <w:basedOn w:val="Normal"/>
    <w:link w:val="StyleUnderlineChar11ptBold2Char"/>
    <w:qFormat/>
    <w:rsid w:val="008F1FB0"/>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8F1FB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F1FB0"/>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F1FB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F1FB0"/>
    <w:pPr>
      <w:spacing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8F1FB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8F1FB0"/>
  </w:style>
  <w:style w:type="paragraph" w:customStyle="1" w:styleId="NothingCharCharChar">
    <w:name w:val="Nothing Char Char Char"/>
    <w:link w:val="NothingCharChar"/>
    <w:qFormat/>
    <w:rsid w:val="008F1FB0"/>
    <w:pPr>
      <w:jc w:val="both"/>
    </w:pPr>
  </w:style>
  <w:style w:type="paragraph" w:customStyle="1" w:styleId="StyleLeft021">
    <w:name w:val="Style Left:  0.2&quot;1"/>
    <w:basedOn w:val="Normal"/>
    <w:uiPriority w:val="99"/>
    <w:qFormat/>
    <w:rsid w:val="008F1FB0"/>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F1FB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F1FB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F1FB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F1FB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8F1FB0"/>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8F1FB0"/>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8F1FB0"/>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8F1FB0"/>
    <w:rPr>
      <w:szCs w:val="24"/>
      <w:u w:val="single"/>
      <w:lang w:val="en-US" w:eastAsia="en-US" w:bidi="ar-SA"/>
    </w:rPr>
  </w:style>
  <w:style w:type="character" w:customStyle="1" w:styleId="BoldUnderlineCharChar3">
    <w:name w:val="BoldUnderline Char Char3"/>
    <w:rsid w:val="008F1FB0"/>
    <w:rPr>
      <w:b/>
      <w:bCs w:val="0"/>
      <w:szCs w:val="24"/>
      <w:u w:val="single"/>
      <w:lang w:val="en-US" w:eastAsia="en-US" w:bidi="ar-SA"/>
    </w:rPr>
  </w:style>
  <w:style w:type="character" w:customStyle="1" w:styleId="UnderlineCharChar3">
    <w:name w:val="Underline Char Char3"/>
    <w:rsid w:val="008F1FB0"/>
    <w:rPr>
      <w:szCs w:val="24"/>
      <w:u w:val="single"/>
      <w:lang w:val="en-US" w:eastAsia="en-US" w:bidi="ar-SA"/>
    </w:rPr>
  </w:style>
  <w:style w:type="character" w:customStyle="1" w:styleId="BoldUnderlineCharChar2">
    <w:name w:val="BoldUnderline Char Char2"/>
    <w:rsid w:val="008F1FB0"/>
    <w:rPr>
      <w:b/>
      <w:bCs w:val="0"/>
      <w:szCs w:val="24"/>
      <w:u w:val="single"/>
      <w:lang w:val="en-US" w:eastAsia="en-US" w:bidi="ar-SA"/>
    </w:rPr>
  </w:style>
  <w:style w:type="character" w:customStyle="1" w:styleId="volume-issue">
    <w:name w:val="volume-issue"/>
    <w:rsid w:val="008F1FB0"/>
    <w:rPr>
      <w:rFonts w:ascii="Times New Roman" w:hAnsi="Times New Roman" w:cs="Times New Roman" w:hint="default"/>
    </w:rPr>
  </w:style>
  <w:style w:type="character" w:customStyle="1" w:styleId="boldness1">
    <w:name w:val="boldness1"/>
    <w:rsid w:val="008F1FB0"/>
  </w:style>
  <w:style w:type="character" w:customStyle="1" w:styleId="story-author">
    <w:name w:val="story-author"/>
    <w:basedOn w:val="DefaultParagraphFont"/>
    <w:rsid w:val="008F1FB0"/>
  </w:style>
  <w:style w:type="character" w:customStyle="1" w:styleId="StyleEmphasisArial12ptBoldNotItalic">
    <w:name w:val="Style Emphasis + Arial 12 pt Bold Not Italic"/>
    <w:basedOn w:val="Emphasis"/>
    <w:rsid w:val="008F1FB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8F1FB0"/>
  </w:style>
  <w:style w:type="character" w:customStyle="1" w:styleId="StyleStyle4CharTimesNewRoman11ptItalic">
    <w:name w:val="Style Style4 Char + Times New Roman 11 pt Italic"/>
    <w:basedOn w:val="DefaultParagraphFont"/>
    <w:rsid w:val="008F1FB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F1FB0"/>
  </w:style>
  <w:style w:type="character" w:customStyle="1" w:styleId="ad">
    <w:name w:val="_"/>
    <w:basedOn w:val="DefaultParagraphFont"/>
    <w:rsid w:val="008F1FB0"/>
  </w:style>
  <w:style w:type="character" w:customStyle="1" w:styleId="Heading3CharCharCharChar1">
    <w:name w:val="Heading 3 Char Char Char Char1"/>
    <w:rsid w:val="008F1FB0"/>
    <w:rPr>
      <w:rFonts w:ascii="Arial" w:hAnsi="Arial" w:cs="Arial" w:hint="default"/>
      <w:bCs/>
      <w:szCs w:val="26"/>
      <w:u w:val="single"/>
      <w:lang w:val="en-US" w:eastAsia="en-US" w:bidi="ar-SA"/>
    </w:rPr>
  </w:style>
  <w:style w:type="character" w:customStyle="1" w:styleId="comment-body">
    <w:name w:val="comment-body"/>
    <w:rsid w:val="008F1FB0"/>
  </w:style>
  <w:style w:type="character" w:customStyle="1" w:styleId="UnderlineCharCharChar1">
    <w:name w:val="Underline Char Char Char1"/>
    <w:rsid w:val="008F1FB0"/>
    <w:rPr>
      <w:u w:val="single"/>
      <w:lang w:val="en-US" w:eastAsia="en-US" w:bidi="ar-SA"/>
    </w:rPr>
  </w:style>
  <w:style w:type="character" w:customStyle="1" w:styleId="UnderlineChar1Char">
    <w:name w:val="Underline Char1 Char"/>
    <w:rsid w:val="008F1FB0"/>
    <w:rPr>
      <w:rFonts w:ascii="Calibri" w:eastAsia="MS Mincho" w:hAnsi="Calibri" w:cs="Calibri" w:hint="default"/>
      <w:szCs w:val="20"/>
      <w:u w:val="single"/>
    </w:rPr>
  </w:style>
  <w:style w:type="character" w:customStyle="1" w:styleId="StyleBoldandUnderlineCharChar29pt">
    <w:name w:val="Style Bold and Underline Char Char2 + 9 pt"/>
    <w:rsid w:val="008F1FB0"/>
    <w:rPr>
      <w:rFonts w:ascii="Times New Roman" w:hAnsi="Times New Roman" w:cs="Times New Roman" w:hint="default"/>
      <w:b/>
      <w:bCs/>
      <w:noProof w:val="0"/>
      <w:sz w:val="20"/>
      <w:u w:val="single"/>
    </w:rPr>
  </w:style>
  <w:style w:type="character" w:customStyle="1" w:styleId="StyleUnderlineCharChar19pt">
    <w:name w:val="Style Underline Char Char1 + 9 pt"/>
    <w:rsid w:val="008F1FB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F1FB0"/>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8F1FB0"/>
  </w:style>
  <w:style w:type="character" w:customStyle="1" w:styleId="resultbodyblack">
    <w:name w:val="resultbodyblack"/>
    <w:rsid w:val="008F1FB0"/>
    <w:rPr>
      <w:rFonts w:ascii="Times New Roman" w:hAnsi="Times New Roman" w:cs="Times New Roman" w:hint="default"/>
    </w:rPr>
  </w:style>
  <w:style w:type="character" w:customStyle="1" w:styleId="3TagCite">
    <w:name w:val="3 Tag/Cite"/>
    <w:rsid w:val="008F1FB0"/>
    <w:rPr>
      <w:rFonts w:ascii="Times New Roman" w:hAnsi="Times New Roman" w:cs="Times New Roman" w:hint="default"/>
      <w:b/>
      <w:bCs w:val="0"/>
    </w:rPr>
  </w:style>
  <w:style w:type="character" w:customStyle="1" w:styleId="4Qualifications">
    <w:name w:val="4 Qualifications"/>
    <w:rsid w:val="008F1FB0"/>
    <w:rPr>
      <w:rFonts w:ascii="Times New Roman" w:hAnsi="Times New Roman" w:cs="Times New Roman" w:hint="default"/>
      <w:sz w:val="19"/>
    </w:rPr>
  </w:style>
  <w:style w:type="character" w:customStyle="1" w:styleId="6Underlined">
    <w:name w:val="6 Underlined"/>
    <w:rsid w:val="008F1FB0"/>
    <w:rPr>
      <w:rFonts w:ascii="Times New Roman" w:hAnsi="Times New Roman" w:cs="Times New Roman" w:hint="default"/>
      <w:b/>
      <w:bCs w:val="0"/>
      <w:sz w:val="21"/>
      <w:u w:val="single"/>
    </w:rPr>
  </w:style>
  <w:style w:type="character" w:customStyle="1" w:styleId="nohighlighting">
    <w:name w:val="no highlighting"/>
    <w:rsid w:val="008F1FB0"/>
    <w:rPr>
      <w:rFonts w:ascii="Times New Roman" w:hAnsi="Times New Roman" w:cs="Times New Roman" w:hint="default"/>
      <w:color w:val="auto"/>
      <w:sz w:val="20"/>
      <w:u w:val="thick"/>
      <w:bdr w:val="none" w:sz="0" w:space="0" w:color="auto" w:frame="1"/>
    </w:rPr>
  </w:style>
  <w:style w:type="character" w:customStyle="1" w:styleId="CharChar61">
    <w:name w:val="Char Char61"/>
    <w:rsid w:val="008F1FB0"/>
    <w:rPr>
      <w:rFonts w:ascii="Arial" w:hAnsi="Arial" w:cs="Arial" w:hint="default"/>
      <w:bCs/>
      <w:sz w:val="16"/>
      <w:szCs w:val="26"/>
      <w:lang w:val="en-US" w:eastAsia="en-US" w:bidi="ar-SA"/>
    </w:rPr>
  </w:style>
  <w:style w:type="character" w:customStyle="1" w:styleId="styledate">
    <w:name w:val="styledate"/>
    <w:rsid w:val="008F1FB0"/>
  </w:style>
  <w:style w:type="character" w:customStyle="1" w:styleId="StyleUnderlineChar9ptChar">
    <w:name w:val="Style Underline Char + 9 pt Char"/>
    <w:rsid w:val="008F1FB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F1FB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F1FB0"/>
    <w:rPr>
      <w:b/>
      <w:bCs w:val="0"/>
      <w:szCs w:val="24"/>
      <w:u w:val="single"/>
      <w:lang w:val="en-US" w:eastAsia="en-US" w:bidi="ar-SA"/>
    </w:rPr>
  </w:style>
  <w:style w:type="character" w:customStyle="1" w:styleId="BoldandUnderlineChar1Char2">
    <w:name w:val="Bold and Underline Char1 Char2"/>
    <w:rsid w:val="008F1FB0"/>
    <w:rPr>
      <w:b/>
      <w:bCs w:val="0"/>
      <w:szCs w:val="24"/>
      <w:u w:val="single"/>
      <w:lang w:val="en-US" w:eastAsia="en-US" w:bidi="ar-SA"/>
    </w:rPr>
  </w:style>
  <w:style w:type="character" w:customStyle="1" w:styleId="BoldandUnderlineCharChar1">
    <w:name w:val="Bold and Underline Char Char1"/>
    <w:rsid w:val="008F1FB0"/>
    <w:rPr>
      <w:b/>
      <w:bCs w:val="0"/>
      <w:szCs w:val="24"/>
      <w:u w:val="single"/>
      <w:lang w:val="en-US" w:eastAsia="en-US" w:bidi="ar-SA"/>
    </w:rPr>
  </w:style>
  <w:style w:type="character" w:customStyle="1" w:styleId="authoraffil">
    <w:name w:val="authoraffil"/>
    <w:rsid w:val="008F1FB0"/>
  </w:style>
  <w:style w:type="character" w:customStyle="1" w:styleId="CharChar8">
    <w:name w:val="Char Char8"/>
    <w:rsid w:val="008F1FB0"/>
    <w:rPr>
      <w:rFonts w:ascii="Georgia" w:eastAsia="Times New Roman" w:hAnsi="Georgia" w:hint="default"/>
      <w:b/>
      <w:bCs/>
      <w:sz w:val="30"/>
      <w:szCs w:val="28"/>
      <w:u w:val="single"/>
    </w:rPr>
  </w:style>
  <w:style w:type="character" w:customStyle="1" w:styleId="boldcitationChar">
    <w:name w:val="bold citation Char"/>
    <w:rsid w:val="008F1FB0"/>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8F1FB0"/>
    <w:rPr>
      <w:rFonts w:ascii="SimSun" w:eastAsia="SimSun" w:hAnsi="SimSun"/>
      <w:b/>
      <w:u w:val="single"/>
      <w:lang w:eastAsia="zh-CN"/>
    </w:rPr>
  </w:style>
  <w:style w:type="character" w:customStyle="1" w:styleId="underlinetextchar0">
    <w:name w:val="underlinetextchar"/>
    <w:rsid w:val="008F1FB0"/>
  </w:style>
  <w:style w:type="character" w:customStyle="1" w:styleId="tagCharCharChar1">
    <w:name w:val="tag Char Char Char1"/>
    <w:rsid w:val="008F1FB0"/>
    <w:rPr>
      <w:b/>
      <w:bCs w:val="0"/>
      <w:sz w:val="24"/>
      <w:lang w:val="en-US" w:eastAsia="en-US" w:bidi="ar-SA"/>
    </w:rPr>
  </w:style>
  <w:style w:type="character" w:customStyle="1" w:styleId="bylines">
    <w:name w:val="bylines"/>
    <w:basedOn w:val="DefaultParagraphFont"/>
    <w:rsid w:val="008F1FB0"/>
  </w:style>
  <w:style w:type="character" w:customStyle="1" w:styleId="StyleStyleBoldUnderlineUnderlineIntenseEmphasis1apple-style-2">
    <w:name w:val="Style Style Bold UnderlineUnderlineIntense Emphasis1apple-style-...2"/>
    <w:basedOn w:val="DefaultParagraphFont"/>
    <w:rsid w:val="008F1FB0"/>
    <w:rPr>
      <w:b w:val="0"/>
      <w:bCs/>
      <w:sz w:val="22"/>
      <w:u w:val="single"/>
    </w:rPr>
  </w:style>
  <w:style w:type="character" w:customStyle="1" w:styleId="FontStyle57">
    <w:name w:val="Font Style57"/>
    <w:rsid w:val="008F1FB0"/>
    <w:rPr>
      <w:rFonts w:ascii="Georgia" w:hAnsi="Georgia" w:cs="Georgia" w:hint="default"/>
      <w:b/>
      <w:bCs/>
      <w:sz w:val="14"/>
      <w:szCs w:val="14"/>
    </w:rPr>
  </w:style>
  <w:style w:type="character" w:customStyle="1" w:styleId="FontStyle89">
    <w:name w:val="Font Style89"/>
    <w:rsid w:val="008F1FB0"/>
    <w:rPr>
      <w:rFonts w:ascii="Times New Roman" w:hAnsi="Times New Roman" w:cs="Times New Roman" w:hint="default"/>
      <w:b/>
      <w:bCs/>
      <w:smallCaps/>
      <w:spacing w:val="40"/>
      <w:sz w:val="16"/>
      <w:szCs w:val="16"/>
    </w:rPr>
  </w:style>
  <w:style w:type="character" w:customStyle="1" w:styleId="hvr">
    <w:name w:val="hvr"/>
    <w:basedOn w:val="DefaultParagraphFont"/>
    <w:rsid w:val="008F1FB0"/>
  </w:style>
  <w:style w:type="character" w:customStyle="1" w:styleId="cardChar20">
    <w:name w:val="card Char2"/>
    <w:basedOn w:val="DefaultParagraphFont"/>
    <w:uiPriority w:val="6"/>
    <w:rsid w:val="008F1FB0"/>
    <w:rPr>
      <w:rFonts w:ascii="Times New Roman" w:hAnsi="Times New Roman" w:cs="Calibri"/>
      <w:szCs w:val="20"/>
    </w:rPr>
  </w:style>
  <w:style w:type="paragraph" w:customStyle="1" w:styleId="Pol">
    <w:name w:val="Pol"/>
    <w:basedOn w:val="Heading2"/>
    <w:uiPriority w:val="99"/>
    <w:qFormat/>
    <w:rsid w:val="008F1FB0"/>
  </w:style>
  <w:style w:type="paragraph" w:customStyle="1" w:styleId="Style70">
    <w:name w:val="Style7"/>
    <w:basedOn w:val="Normal"/>
    <w:uiPriority w:val="99"/>
    <w:qFormat/>
    <w:rsid w:val="008F1FB0"/>
    <w:pPr>
      <w:widowControl w:val="0"/>
      <w:autoSpaceDE w:val="0"/>
      <w:autoSpaceDN w:val="0"/>
      <w:adjustRightInd w:val="0"/>
      <w:spacing w:line="229" w:lineRule="exact"/>
    </w:pPr>
  </w:style>
  <w:style w:type="character" w:customStyle="1" w:styleId="red">
    <w:name w:val="red"/>
    <w:basedOn w:val="DefaultParagraphFont"/>
    <w:rsid w:val="008F1FB0"/>
  </w:style>
  <w:style w:type="character" w:customStyle="1" w:styleId="Footnote2Char">
    <w:name w:val="Footnote2 Char"/>
    <w:link w:val="Footnote2"/>
    <w:locked/>
    <w:rsid w:val="008F1FB0"/>
  </w:style>
  <w:style w:type="paragraph" w:customStyle="1" w:styleId="Footnote2">
    <w:name w:val="Footnote2"/>
    <w:basedOn w:val="Normal"/>
    <w:next w:val="Normal"/>
    <w:link w:val="Footnote2Char"/>
    <w:autoRedefine/>
    <w:qFormat/>
    <w:rsid w:val="008F1FB0"/>
    <w:pPr>
      <w:spacing w:after="120" w:line="480" w:lineRule="auto"/>
    </w:pPr>
    <w:rPr>
      <w:rFonts w:asciiTheme="minorHAnsi" w:hAnsiTheme="minorHAnsi" w:cstheme="minorBidi"/>
      <w:sz w:val="24"/>
    </w:rPr>
  </w:style>
  <w:style w:type="character" w:customStyle="1" w:styleId="link">
    <w:name w:val="link"/>
    <w:basedOn w:val="DefaultParagraphFont"/>
    <w:rsid w:val="008F1FB0"/>
  </w:style>
  <w:style w:type="paragraph" w:customStyle="1" w:styleId="xhead">
    <w:name w:val="xhead"/>
    <w:basedOn w:val="Normal"/>
    <w:uiPriority w:val="99"/>
    <w:qFormat/>
    <w:rsid w:val="008F1FB0"/>
    <w:pPr>
      <w:spacing w:before="100" w:beforeAutospacing="1" w:after="100" w:afterAutospacing="1"/>
    </w:pPr>
  </w:style>
  <w:style w:type="paragraph" w:customStyle="1" w:styleId="headlinemeta">
    <w:name w:val="headline_meta"/>
    <w:basedOn w:val="Normal"/>
    <w:uiPriority w:val="99"/>
    <w:qFormat/>
    <w:rsid w:val="008F1FB0"/>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8F1FB0"/>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8F1FB0"/>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8F1FB0"/>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8F1FB0"/>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8F1FB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8F1FB0"/>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8F1FB0"/>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8F1FB0"/>
    <w:rPr>
      <w:rFonts w:ascii="Lucida Grande" w:eastAsia="Cambria" w:hAnsi="Lucida Grande"/>
    </w:rPr>
  </w:style>
  <w:style w:type="paragraph" w:customStyle="1" w:styleId="Pa16">
    <w:name w:val="Pa16"/>
    <w:basedOn w:val="Default"/>
    <w:next w:val="Default"/>
    <w:uiPriority w:val="99"/>
    <w:qFormat/>
    <w:rsid w:val="008F1FB0"/>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8F1FB0"/>
    <w:pPr>
      <w:spacing w:before="100" w:beforeAutospacing="1" w:after="100" w:afterAutospacing="1"/>
    </w:pPr>
  </w:style>
  <w:style w:type="paragraph" w:customStyle="1" w:styleId="Pa22">
    <w:name w:val="Pa2+2"/>
    <w:basedOn w:val="Default"/>
    <w:next w:val="Default"/>
    <w:uiPriority w:val="99"/>
    <w:qFormat/>
    <w:rsid w:val="008F1FB0"/>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8F1FB0"/>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8F1FB0"/>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8F1FB0"/>
  </w:style>
  <w:style w:type="character" w:customStyle="1" w:styleId="meta-sep">
    <w:name w:val="meta-sep"/>
    <w:basedOn w:val="DefaultParagraphFont"/>
    <w:rsid w:val="008F1FB0"/>
  </w:style>
  <w:style w:type="character" w:customStyle="1" w:styleId="A19">
    <w:name w:val="A19"/>
    <w:uiPriority w:val="99"/>
    <w:rsid w:val="008F1FB0"/>
    <w:rPr>
      <w:rFonts w:ascii="Georgia" w:hAnsi="Georgia" w:cs="Georgia" w:hint="default"/>
      <w:color w:val="000000"/>
      <w:sz w:val="20"/>
      <w:szCs w:val="20"/>
      <w:u w:val="single"/>
    </w:rPr>
  </w:style>
  <w:style w:type="character" w:customStyle="1" w:styleId="A130">
    <w:name w:val="A13"/>
    <w:uiPriority w:val="99"/>
    <w:rsid w:val="008F1FB0"/>
    <w:rPr>
      <w:rFonts w:ascii="Georgia" w:hAnsi="Georgia" w:cs="Georgia" w:hint="default"/>
      <w:color w:val="000000"/>
      <w:sz w:val="11"/>
      <w:szCs w:val="11"/>
    </w:rPr>
  </w:style>
  <w:style w:type="character" w:customStyle="1" w:styleId="ontext">
    <w:name w:val="ontext"/>
    <w:basedOn w:val="DefaultParagraphFont"/>
    <w:rsid w:val="008F1FB0"/>
  </w:style>
  <w:style w:type="character" w:customStyle="1" w:styleId="archive-title">
    <w:name w:val="archive-title"/>
    <w:basedOn w:val="DefaultParagraphFont"/>
    <w:rsid w:val="008F1FB0"/>
  </w:style>
  <w:style w:type="character" w:customStyle="1" w:styleId="imgleft">
    <w:name w:val="imgleft"/>
    <w:basedOn w:val="DefaultParagraphFont"/>
    <w:rsid w:val="008F1FB0"/>
  </w:style>
  <w:style w:type="character" w:customStyle="1" w:styleId="imgcenter">
    <w:name w:val="imgcenter"/>
    <w:basedOn w:val="DefaultParagraphFont"/>
    <w:rsid w:val="008F1FB0"/>
  </w:style>
  <w:style w:type="character" w:customStyle="1" w:styleId="A42">
    <w:name w:val="A4+2"/>
    <w:uiPriority w:val="99"/>
    <w:rsid w:val="008F1FB0"/>
    <w:rPr>
      <w:rFonts w:ascii="Helvetica LT Std" w:hAnsi="Helvetica LT Std" w:cs="Helvetica LT Std" w:hint="default"/>
      <w:color w:val="000000"/>
      <w:sz w:val="11"/>
      <w:szCs w:val="11"/>
    </w:rPr>
  </w:style>
  <w:style w:type="character" w:customStyle="1" w:styleId="fstitle">
    <w:name w:val="fs_title"/>
    <w:basedOn w:val="DefaultParagraphFont"/>
    <w:rsid w:val="008F1FB0"/>
  </w:style>
  <w:style w:type="character" w:customStyle="1" w:styleId="reportbody1">
    <w:name w:val="reportbody1"/>
    <w:basedOn w:val="DefaultParagraphFont"/>
    <w:rsid w:val="008F1FB0"/>
    <w:rPr>
      <w:rFonts w:ascii="Tahoma" w:hAnsi="Tahoma" w:cs="Tahoma" w:hint="default"/>
      <w:color w:val="000000"/>
      <w:sz w:val="14"/>
      <w:szCs w:val="14"/>
    </w:rPr>
  </w:style>
  <w:style w:type="character" w:customStyle="1" w:styleId="dateday">
    <w:name w:val="date_day"/>
    <w:basedOn w:val="DefaultParagraphFont"/>
    <w:rsid w:val="008F1FB0"/>
  </w:style>
  <w:style w:type="character" w:customStyle="1" w:styleId="datemonth">
    <w:name w:val="date_month"/>
    <w:basedOn w:val="DefaultParagraphFont"/>
    <w:rsid w:val="008F1FB0"/>
  </w:style>
  <w:style w:type="character" w:customStyle="1" w:styleId="dateyear">
    <w:name w:val="date_year"/>
    <w:basedOn w:val="DefaultParagraphFont"/>
    <w:rsid w:val="008F1FB0"/>
  </w:style>
  <w:style w:type="character" w:customStyle="1" w:styleId="Heading3CharCharCharCharCharChar">
    <w:name w:val="Heading 3 Char Char Char Char Char Char"/>
    <w:basedOn w:val="DefaultParagraphFont"/>
    <w:rsid w:val="008F1FB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F1FB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F1FB0"/>
    <w:rPr>
      <w:sz w:val="24"/>
      <w:szCs w:val="24"/>
      <w:lang w:val="en-US" w:eastAsia="en-US" w:bidi="ar-SA"/>
    </w:rPr>
  </w:style>
  <w:style w:type="character" w:customStyle="1" w:styleId="insideitro">
    <w:name w:val="insideitro"/>
    <w:basedOn w:val="DefaultParagraphFont"/>
    <w:rsid w:val="008F1FB0"/>
  </w:style>
  <w:style w:type="character" w:customStyle="1" w:styleId="wcfont">
    <w:name w:val="wcfont"/>
    <w:basedOn w:val="DefaultParagraphFont"/>
    <w:rsid w:val="008F1FB0"/>
  </w:style>
  <w:style w:type="character" w:customStyle="1" w:styleId="style65">
    <w:name w:val="style65"/>
    <w:basedOn w:val="DefaultParagraphFont"/>
    <w:rsid w:val="008F1FB0"/>
  </w:style>
  <w:style w:type="character" w:customStyle="1" w:styleId="qftext">
    <w:name w:val="qftext"/>
    <w:basedOn w:val="DefaultParagraphFont"/>
    <w:rsid w:val="008F1FB0"/>
  </w:style>
  <w:style w:type="character" w:customStyle="1" w:styleId="leftidx">
    <w:name w:val="leftidx"/>
    <w:basedOn w:val="DefaultParagraphFont"/>
    <w:rsid w:val="008F1FB0"/>
  </w:style>
  <w:style w:type="paragraph" w:customStyle="1" w:styleId="width100">
    <w:name w:val="width100"/>
    <w:basedOn w:val="Normal"/>
    <w:uiPriority w:val="99"/>
    <w:qFormat/>
    <w:rsid w:val="008F1FB0"/>
    <w:pPr>
      <w:spacing w:before="100" w:beforeAutospacing="1" w:after="100" w:afterAutospacing="1"/>
    </w:pPr>
  </w:style>
  <w:style w:type="character" w:customStyle="1" w:styleId="eventtitle">
    <w:name w:val="eventtitle"/>
    <w:basedOn w:val="DefaultParagraphFont"/>
    <w:rsid w:val="008F1FB0"/>
  </w:style>
  <w:style w:type="character" w:customStyle="1" w:styleId="eventsubtitle">
    <w:name w:val="eventsubtitle"/>
    <w:basedOn w:val="DefaultParagraphFont"/>
    <w:rsid w:val="008F1FB0"/>
  </w:style>
  <w:style w:type="character" w:customStyle="1" w:styleId="eventdate">
    <w:name w:val="eventdate"/>
    <w:basedOn w:val="DefaultParagraphFont"/>
    <w:rsid w:val="008F1FB0"/>
  </w:style>
  <w:style w:type="character" w:customStyle="1" w:styleId="legend">
    <w:name w:val="legend"/>
    <w:basedOn w:val="DefaultParagraphFont"/>
    <w:rsid w:val="008F1FB0"/>
  </w:style>
  <w:style w:type="character" w:customStyle="1" w:styleId="Bold12">
    <w:name w:val="Bold12"/>
    <w:uiPriority w:val="1"/>
    <w:qFormat/>
    <w:rsid w:val="008F1FB0"/>
    <w:rPr>
      <w:rFonts w:ascii="Times New Roman" w:hAnsi="Times New Roman"/>
      <w:b/>
      <w:sz w:val="24"/>
    </w:rPr>
  </w:style>
  <w:style w:type="character" w:customStyle="1" w:styleId="NotBold10Final">
    <w:name w:val="NotBold10Final"/>
    <w:uiPriority w:val="1"/>
    <w:qFormat/>
    <w:rsid w:val="008F1FB0"/>
    <w:rPr>
      <w:rFonts w:ascii="Times New Roman" w:hAnsi="Times New Roman"/>
      <w:b w:val="0"/>
      <w:i w:val="0"/>
      <w:sz w:val="20"/>
    </w:rPr>
  </w:style>
  <w:style w:type="character" w:customStyle="1" w:styleId="slug-elocation">
    <w:name w:val="slug-elocation"/>
    <w:basedOn w:val="DefaultParagraphFont"/>
    <w:rsid w:val="008F1FB0"/>
  </w:style>
  <w:style w:type="character" w:customStyle="1" w:styleId="fu-autorenangabe-fu-beschreibung">
    <w:name w:val="fu-autorenangabe-fu-beschreibung"/>
    <w:rsid w:val="008F1FB0"/>
  </w:style>
  <w:style w:type="paragraph" w:customStyle="1" w:styleId="introshadow">
    <w:name w:val="intro_shadow"/>
    <w:basedOn w:val="Normal"/>
    <w:uiPriority w:val="99"/>
    <w:qFormat/>
    <w:rsid w:val="008F1FB0"/>
    <w:pPr>
      <w:spacing w:before="100" w:beforeAutospacing="1" w:after="100" w:afterAutospacing="1"/>
    </w:pPr>
  </w:style>
  <w:style w:type="paragraph" w:customStyle="1" w:styleId="articleintro">
    <w:name w:val="articleintro"/>
    <w:basedOn w:val="Normal"/>
    <w:uiPriority w:val="99"/>
    <w:qFormat/>
    <w:rsid w:val="008F1FB0"/>
    <w:pPr>
      <w:spacing w:before="100" w:beforeAutospacing="1" w:after="100" w:afterAutospacing="1"/>
    </w:pPr>
  </w:style>
  <w:style w:type="character" w:customStyle="1" w:styleId="commentscontainer">
    <w:name w:val="comments_container"/>
    <w:basedOn w:val="DefaultParagraphFont"/>
    <w:rsid w:val="008F1FB0"/>
  </w:style>
  <w:style w:type="paragraph" w:customStyle="1" w:styleId="Caption40">
    <w:name w:val="Caption4"/>
    <w:basedOn w:val="Normal"/>
    <w:uiPriority w:val="99"/>
    <w:qFormat/>
    <w:rsid w:val="008F1FB0"/>
    <w:pPr>
      <w:spacing w:before="100" w:beforeAutospacing="1" w:after="100" w:afterAutospacing="1"/>
    </w:pPr>
  </w:style>
  <w:style w:type="paragraph" w:customStyle="1" w:styleId="publishedon">
    <w:name w:val="published_on"/>
    <w:basedOn w:val="Normal"/>
    <w:uiPriority w:val="99"/>
    <w:qFormat/>
    <w:rsid w:val="008F1FB0"/>
    <w:pPr>
      <w:spacing w:before="100" w:beforeAutospacing="1" w:after="100" w:afterAutospacing="1"/>
    </w:pPr>
  </w:style>
  <w:style w:type="character" w:customStyle="1" w:styleId="hparticlefooter">
    <w:name w:val="hparticlefooter"/>
    <w:basedOn w:val="DefaultParagraphFont"/>
    <w:rsid w:val="008F1FB0"/>
  </w:style>
  <w:style w:type="table" w:customStyle="1" w:styleId="TableGrid2">
    <w:name w:val="Table Grid2"/>
    <w:basedOn w:val="TableNormal"/>
    <w:next w:val="TableGrid"/>
    <w:rsid w:val="008F1FB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F1FB0"/>
  </w:style>
  <w:style w:type="character" w:customStyle="1" w:styleId="BlockCharCharCharCharChar">
    <w:name w:val="Block Char Char Char Char Char"/>
    <w:aliases w:val="Block Char Char Char Char Char Char Char Char,Block Char Char Char Char Char Char Char1"/>
    <w:basedOn w:val="DefaultParagraphFont"/>
    <w:rsid w:val="008F1FB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8F1FB0"/>
    <w:rPr>
      <w:b/>
      <w:color w:val="000000"/>
      <w:u w:val="single"/>
    </w:rPr>
  </w:style>
  <w:style w:type="character" w:customStyle="1" w:styleId="CiteEmphasisChar">
    <w:name w:val="Cite/Emphasis Char"/>
    <w:basedOn w:val="DefaultParagraphFont"/>
    <w:link w:val="CiteEmphasis"/>
    <w:rsid w:val="008F1FB0"/>
    <w:rPr>
      <w:rFonts w:ascii="Calibri" w:hAnsi="Calibri" w:cs="Calibri"/>
      <w:b/>
      <w:color w:val="000000"/>
      <w:sz w:val="22"/>
      <w:u w:val="single"/>
    </w:rPr>
  </w:style>
  <w:style w:type="character" w:customStyle="1" w:styleId="ReadText">
    <w:name w:val="Read Text"/>
    <w:basedOn w:val="DefaultParagraphFont"/>
    <w:rsid w:val="008F1FB0"/>
    <w:rPr>
      <w:rFonts w:ascii="Times New Roman" w:hAnsi="Times New Roman"/>
      <w:b/>
      <w:bCs/>
      <w:sz w:val="24"/>
      <w:u w:val="single"/>
    </w:rPr>
  </w:style>
  <w:style w:type="paragraph" w:customStyle="1" w:styleId="Styleunread8pt">
    <w:name w:val="Style unread + 8 pt"/>
    <w:basedOn w:val="Normal"/>
    <w:link w:val="Styleunread8ptChar"/>
    <w:qFormat/>
    <w:rsid w:val="008F1FB0"/>
    <w:rPr>
      <w:color w:val="000000"/>
      <w:sz w:val="16"/>
    </w:rPr>
  </w:style>
  <w:style w:type="character" w:customStyle="1" w:styleId="Styleunread8ptChar">
    <w:name w:val="Style unread + 8 pt Char"/>
    <w:basedOn w:val="DefaultParagraphFont"/>
    <w:link w:val="Styleunread8pt"/>
    <w:rsid w:val="008F1FB0"/>
    <w:rPr>
      <w:rFonts w:ascii="Calibri" w:hAnsi="Calibri" w:cs="Calibri"/>
      <w:color w:val="000000"/>
      <w:sz w:val="16"/>
    </w:rPr>
  </w:style>
  <w:style w:type="character" w:customStyle="1" w:styleId="main">
    <w:name w:val="main"/>
    <w:basedOn w:val="DefaultParagraphFont"/>
    <w:rsid w:val="008F1FB0"/>
  </w:style>
  <w:style w:type="character" w:customStyle="1" w:styleId="textunderlineCharChar">
    <w:name w:val="text underline Char Char"/>
    <w:basedOn w:val="DefaultParagraphFont"/>
    <w:rsid w:val="008F1FB0"/>
    <w:rPr>
      <w:rFonts w:ascii="Garamond" w:hAnsi="Garamond"/>
      <w:color w:val="000000"/>
      <w:u w:val="single"/>
    </w:rPr>
  </w:style>
  <w:style w:type="paragraph" w:customStyle="1" w:styleId="ekprop-p">
    <w:name w:val="ekprop-p"/>
    <w:basedOn w:val="Normal"/>
    <w:uiPriority w:val="99"/>
    <w:qFormat/>
    <w:rsid w:val="008F1FB0"/>
    <w:pPr>
      <w:spacing w:before="100" w:beforeAutospacing="1" w:after="100" w:afterAutospacing="1"/>
    </w:pPr>
    <w:rPr>
      <w:color w:val="58585B"/>
      <w:sz w:val="16"/>
      <w:szCs w:val="16"/>
    </w:rPr>
  </w:style>
  <w:style w:type="paragraph" w:customStyle="1" w:styleId="ShrinkCharChar">
    <w:name w:val="Shrink Char Char"/>
    <w:link w:val="ShrinkCharCharChar"/>
    <w:qFormat/>
    <w:rsid w:val="008F1FB0"/>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8F1FB0"/>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8F1FB0"/>
    <w:rPr>
      <w:color w:val="000000"/>
      <w:sz w:val="16"/>
    </w:rPr>
  </w:style>
  <w:style w:type="character" w:customStyle="1" w:styleId="SmalltextCharChar">
    <w:name w:val="Smalltext Char Char"/>
    <w:basedOn w:val="DefaultParagraphFont"/>
    <w:link w:val="SmalltextChar1"/>
    <w:rsid w:val="008F1FB0"/>
    <w:rPr>
      <w:rFonts w:ascii="Calibri" w:hAnsi="Calibri" w:cs="Calibri"/>
      <w:color w:val="000000"/>
      <w:sz w:val="16"/>
    </w:rPr>
  </w:style>
  <w:style w:type="character" w:customStyle="1" w:styleId="FullCiteCharChar">
    <w:name w:val="Full Cite Char Char"/>
    <w:basedOn w:val="DefaultParagraphFont"/>
    <w:rsid w:val="008F1FB0"/>
    <w:rPr>
      <w:rFonts w:ascii="Georgia" w:hAnsi="Georgia" w:cs="Calibri"/>
      <w:color w:val="000000"/>
      <w:sz w:val="20"/>
      <w:szCs w:val="24"/>
    </w:rPr>
  </w:style>
  <w:style w:type="character" w:customStyle="1" w:styleId="submitted-wrapper">
    <w:name w:val="submitted-wrapper"/>
    <w:basedOn w:val="DefaultParagraphFont"/>
    <w:rsid w:val="008F1FB0"/>
  </w:style>
  <w:style w:type="paragraph" w:customStyle="1" w:styleId="Spacer">
    <w:name w:val="Spacer"/>
    <w:basedOn w:val="Heading1"/>
    <w:link w:val="SpacerChar"/>
    <w:autoRedefine/>
    <w:uiPriority w:val="4"/>
    <w:qFormat/>
    <w:rsid w:val="008F1FB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F1FB0"/>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8F1FB0"/>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8F1FB0"/>
  </w:style>
  <w:style w:type="character" w:customStyle="1" w:styleId="top-publish">
    <w:name w:val="top-publish"/>
    <w:basedOn w:val="DefaultParagraphFont"/>
    <w:rsid w:val="008F1FB0"/>
  </w:style>
  <w:style w:type="character" w:customStyle="1" w:styleId="byline-italic">
    <w:name w:val="byline-italic"/>
    <w:basedOn w:val="DefaultParagraphFont"/>
    <w:rsid w:val="008F1FB0"/>
  </w:style>
  <w:style w:type="character" w:customStyle="1" w:styleId="CardUnderlinedCharChar0">
    <w:name w:val="Card Underlined Char Char"/>
    <w:rsid w:val="008F1FB0"/>
    <w:rPr>
      <w:rFonts w:ascii="Arial Narrow" w:hAnsi="Arial Narrow"/>
      <w:sz w:val="22"/>
      <w:szCs w:val="24"/>
      <w:u w:val="single"/>
      <w:lang w:val="en-US" w:eastAsia="en-US" w:bidi="ar-SA"/>
    </w:rPr>
  </w:style>
  <w:style w:type="character" w:customStyle="1" w:styleId="gd">
    <w:name w:val="gd"/>
    <w:basedOn w:val="DefaultParagraphFont"/>
    <w:rsid w:val="008F1FB0"/>
  </w:style>
  <w:style w:type="character" w:customStyle="1" w:styleId="g3">
    <w:name w:val="g3"/>
    <w:basedOn w:val="DefaultParagraphFont"/>
    <w:rsid w:val="008F1FB0"/>
  </w:style>
  <w:style w:type="character" w:customStyle="1" w:styleId="hb">
    <w:name w:val="hb"/>
    <w:basedOn w:val="DefaultParagraphFont"/>
    <w:rsid w:val="008F1FB0"/>
  </w:style>
  <w:style w:type="character" w:customStyle="1" w:styleId="g2">
    <w:name w:val="g2"/>
    <w:basedOn w:val="DefaultParagraphFont"/>
    <w:rsid w:val="008F1FB0"/>
  </w:style>
  <w:style w:type="character" w:customStyle="1" w:styleId="nameplatehead">
    <w:name w:val="nameplatehead"/>
    <w:basedOn w:val="DefaultParagraphFont"/>
    <w:rsid w:val="008F1FB0"/>
  </w:style>
  <w:style w:type="character" w:customStyle="1" w:styleId="nameplatelink">
    <w:name w:val="nameplatelink"/>
    <w:basedOn w:val="DefaultParagraphFont"/>
    <w:rsid w:val="008F1FB0"/>
  </w:style>
  <w:style w:type="paragraph" w:customStyle="1" w:styleId="calibre8">
    <w:name w:val="calibre8"/>
    <w:basedOn w:val="Normal"/>
    <w:uiPriority w:val="99"/>
    <w:qFormat/>
    <w:rsid w:val="008F1FB0"/>
    <w:pPr>
      <w:spacing w:before="30" w:after="30"/>
      <w:jc w:val="both"/>
    </w:pPr>
    <w:rPr>
      <w:rFonts w:eastAsia="Times New Roman"/>
      <w:sz w:val="17"/>
      <w:szCs w:val="17"/>
    </w:rPr>
  </w:style>
  <w:style w:type="paragraph" w:customStyle="1" w:styleId="paragraph">
    <w:name w:val="paragraph"/>
    <w:basedOn w:val="Normal"/>
    <w:qFormat/>
    <w:rsid w:val="008F1FB0"/>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8F1FB0"/>
  </w:style>
  <w:style w:type="character" w:customStyle="1" w:styleId="djhat-arrow">
    <w:name w:val="djhat-arrow"/>
    <w:basedOn w:val="DefaultParagraphFont"/>
    <w:rsid w:val="008F1FB0"/>
  </w:style>
  <w:style w:type="character" w:customStyle="1" w:styleId="mname">
    <w:name w:val="mname"/>
    <w:basedOn w:val="DefaultParagraphFont"/>
    <w:rsid w:val="008F1FB0"/>
  </w:style>
  <w:style w:type="character" w:customStyle="1" w:styleId="mvalue">
    <w:name w:val="mvalue"/>
    <w:basedOn w:val="DefaultParagraphFont"/>
    <w:rsid w:val="008F1FB0"/>
  </w:style>
  <w:style w:type="character" w:customStyle="1" w:styleId="mchange">
    <w:name w:val="mchange"/>
    <w:basedOn w:val="DefaultParagraphFont"/>
    <w:rsid w:val="008F1FB0"/>
  </w:style>
  <w:style w:type="character" w:customStyle="1" w:styleId="categoryaside">
    <w:name w:val="category__aside"/>
    <w:basedOn w:val="DefaultParagraphFont"/>
    <w:rsid w:val="008F1FB0"/>
  </w:style>
  <w:style w:type="character" w:customStyle="1" w:styleId="article-breadcrumb-wrapper">
    <w:name w:val="article-breadcrumb-wrapper"/>
    <w:basedOn w:val="DefaultParagraphFont"/>
    <w:rsid w:val="008F1FB0"/>
  </w:style>
  <w:style w:type="character" w:customStyle="1" w:styleId="wsj-article-caption-content">
    <w:name w:val="wsj-article-caption-content"/>
    <w:basedOn w:val="DefaultParagraphFont"/>
    <w:rsid w:val="008F1FB0"/>
  </w:style>
  <w:style w:type="character" w:customStyle="1" w:styleId="wsj-article-credit">
    <w:name w:val="wsj-article-credit"/>
    <w:basedOn w:val="DefaultParagraphFont"/>
    <w:rsid w:val="008F1FB0"/>
  </w:style>
  <w:style w:type="character" w:customStyle="1" w:styleId="wsj-article-credit-tag">
    <w:name w:val="wsj-article-credit-tag"/>
    <w:basedOn w:val="DefaultParagraphFont"/>
    <w:rsid w:val="008F1FB0"/>
  </w:style>
  <w:style w:type="character" w:customStyle="1" w:styleId="commentscounticon">
    <w:name w:val="comments_count_icon"/>
    <w:basedOn w:val="DefaultParagraphFont"/>
    <w:rsid w:val="008F1FB0"/>
  </w:style>
  <w:style w:type="character" w:customStyle="1" w:styleId="comments-count-word">
    <w:name w:val="comments-count-word"/>
    <w:basedOn w:val="DefaultParagraphFont"/>
    <w:rsid w:val="008F1FB0"/>
  </w:style>
  <w:style w:type="character" w:customStyle="1" w:styleId="company-name-type">
    <w:name w:val="company-name-type"/>
    <w:basedOn w:val="DefaultParagraphFont"/>
    <w:rsid w:val="008F1FB0"/>
  </w:style>
  <w:style w:type="character" w:customStyle="1" w:styleId="nav-prevnext-lbl">
    <w:name w:val="nav-prevnext-lbl"/>
    <w:basedOn w:val="DefaultParagraphFont"/>
    <w:rsid w:val="008F1FB0"/>
  </w:style>
  <w:style w:type="character" w:customStyle="1" w:styleId="nav-prevnext-hed">
    <w:name w:val="nav-prevnext-hed"/>
    <w:basedOn w:val="DefaultParagraphFont"/>
    <w:rsid w:val="008F1FB0"/>
  </w:style>
  <w:style w:type="character" w:customStyle="1" w:styleId="readcomments">
    <w:name w:val="readcomments"/>
    <w:basedOn w:val="DefaultParagraphFont"/>
    <w:rsid w:val="008F1FB0"/>
  </w:style>
  <w:style w:type="character" w:customStyle="1" w:styleId="selected-edition">
    <w:name w:val="selected-edition"/>
    <w:basedOn w:val="DefaultParagraphFont"/>
    <w:rsid w:val="008F1FB0"/>
  </w:style>
  <w:style w:type="character" w:customStyle="1" w:styleId="rotate">
    <w:name w:val="rotate"/>
    <w:basedOn w:val="DefaultParagraphFont"/>
    <w:rsid w:val="008F1FB0"/>
  </w:style>
  <w:style w:type="paragraph" w:customStyle="1" w:styleId="column-name">
    <w:name w:val="column-name"/>
    <w:basedOn w:val="Normal"/>
    <w:rsid w:val="008F1FB0"/>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8F1FB0"/>
  </w:style>
  <w:style w:type="character" w:customStyle="1" w:styleId="UnresolvedMention31">
    <w:name w:val="Unresolved Mention31"/>
    <w:basedOn w:val="DefaultParagraphFont"/>
    <w:uiPriority w:val="99"/>
    <w:semiHidden/>
    <w:unhideWhenUsed/>
    <w:rsid w:val="008F1FB0"/>
    <w:rPr>
      <w:color w:val="808080"/>
      <w:shd w:val="clear" w:color="auto" w:fill="E6E6E6"/>
    </w:rPr>
  </w:style>
  <w:style w:type="character" w:customStyle="1" w:styleId="m-765514100411602794gmail-style13ptbold">
    <w:name w:val="m_-765514100411602794gmail-style13ptbold"/>
    <w:basedOn w:val="DefaultParagraphFont"/>
    <w:rsid w:val="008F1FB0"/>
  </w:style>
  <w:style w:type="character" w:customStyle="1" w:styleId="m-765514100411602794gmail-styleunderline">
    <w:name w:val="m_-765514100411602794gmail-styleunderline"/>
    <w:basedOn w:val="DefaultParagraphFont"/>
    <w:rsid w:val="008F1FB0"/>
  </w:style>
  <w:style w:type="character" w:customStyle="1" w:styleId="FontStyle40">
    <w:name w:val="Font Style40"/>
    <w:basedOn w:val="DefaultParagraphFont"/>
    <w:uiPriority w:val="99"/>
    <w:rsid w:val="008F1FB0"/>
    <w:rPr>
      <w:rFonts w:ascii="Cambria" w:hAnsi="Cambria" w:cs="Cambria"/>
      <w:i/>
      <w:iCs/>
      <w:sz w:val="22"/>
      <w:szCs w:val="22"/>
    </w:rPr>
  </w:style>
  <w:style w:type="character" w:customStyle="1" w:styleId="FontStyle42">
    <w:name w:val="Font Style42"/>
    <w:basedOn w:val="DefaultParagraphFont"/>
    <w:uiPriority w:val="99"/>
    <w:rsid w:val="008F1FB0"/>
    <w:rPr>
      <w:rFonts w:ascii="Cambria" w:hAnsi="Cambria" w:cs="Cambria"/>
      <w:sz w:val="22"/>
      <w:szCs w:val="22"/>
    </w:rPr>
  </w:style>
  <w:style w:type="paragraph" w:customStyle="1" w:styleId="Style17">
    <w:name w:val="Style17"/>
    <w:basedOn w:val="Normal"/>
    <w:uiPriority w:val="99"/>
    <w:rsid w:val="008F1FB0"/>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8F1FB0"/>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8F1FB0"/>
    <w:rPr>
      <w:rFonts w:ascii="Times New Roman" w:hAnsi="Times New Roman" w:cs="Times New Roman"/>
      <w:b/>
      <w:bCs/>
      <w:i/>
      <w:iCs/>
      <w:spacing w:val="-10"/>
      <w:sz w:val="18"/>
      <w:szCs w:val="18"/>
    </w:rPr>
  </w:style>
  <w:style w:type="character" w:customStyle="1" w:styleId="FontStyle370">
    <w:name w:val="Font Style370"/>
    <w:uiPriority w:val="99"/>
    <w:rsid w:val="008F1FB0"/>
    <w:rPr>
      <w:rFonts w:ascii="Cambria" w:hAnsi="Cambria" w:cs="Cambria"/>
      <w:b/>
      <w:bCs/>
      <w:spacing w:val="-10"/>
      <w:sz w:val="18"/>
      <w:szCs w:val="18"/>
    </w:rPr>
  </w:style>
  <w:style w:type="character" w:customStyle="1" w:styleId="FontStyle302">
    <w:name w:val="Font Style302"/>
    <w:uiPriority w:val="99"/>
    <w:rsid w:val="008F1FB0"/>
    <w:rPr>
      <w:rFonts w:ascii="Times New Roman" w:hAnsi="Times New Roman" w:cs="Times New Roman"/>
      <w:b/>
      <w:bCs/>
      <w:sz w:val="22"/>
      <w:szCs w:val="22"/>
    </w:rPr>
  </w:style>
  <w:style w:type="character" w:customStyle="1" w:styleId="FontStyle347">
    <w:name w:val="Font Style347"/>
    <w:uiPriority w:val="99"/>
    <w:rsid w:val="008F1FB0"/>
    <w:rPr>
      <w:rFonts w:ascii="Times New Roman" w:hAnsi="Times New Roman" w:cs="Times New Roman"/>
      <w:b/>
      <w:bCs/>
      <w:spacing w:val="-10"/>
      <w:sz w:val="20"/>
      <w:szCs w:val="20"/>
    </w:rPr>
  </w:style>
  <w:style w:type="paragraph" w:customStyle="1" w:styleId="Style27">
    <w:name w:val="Style27"/>
    <w:basedOn w:val="Normal"/>
    <w:uiPriority w:val="99"/>
    <w:rsid w:val="008F1FB0"/>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8F1FB0"/>
    <w:rPr>
      <w:rFonts w:ascii="Times New Roman" w:hAnsi="Times New Roman" w:cs="Times New Roman"/>
      <w:spacing w:val="-10"/>
      <w:sz w:val="18"/>
      <w:szCs w:val="18"/>
    </w:rPr>
  </w:style>
  <w:style w:type="character" w:customStyle="1" w:styleId="FontStyle312">
    <w:name w:val="Font Style312"/>
    <w:uiPriority w:val="99"/>
    <w:rsid w:val="008F1FB0"/>
    <w:rPr>
      <w:rFonts w:ascii="Times New Roman" w:hAnsi="Times New Roman" w:cs="Times New Roman"/>
      <w:b/>
      <w:bCs/>
      <w:spacing w:val="-10"/>
      <w:sz w:val="16"/>
      <w:szCs w:val="16"/>
    </w:rPr>
  </w:style>
  <w:style w:type="character" w:customStyle="1" w:styleId="FontStyle346">
    <w:name w:val="Font Style346"/>
    <w:uiPriority w:val="99"/>
    <w:rsid w:val="008F1FB0"/>
    <w:rPr>
      <w:rFonts w:ascii="Times New Roman" w:hAnsi="Times New Roman" w:cs="Times New Roman"/>
      <w:b/>
      <w:bCs/>
      <w:spacing w:val="-10"/>
      <w:sz w:val="18"/>
      <w:szCs w:val="18"/>
    </w:rPr>
  </w:style>
  <w:style w:type="character" w:customStyle="1" w:styleId="FontStyle330">
    <w:name w:val="Font Style330"/>
    <w:uiPriority w:val="99"/>
    <w:rsid w:val="008F1FB0"/>
    <w:rPr>
      <w:rFonts w:ascii="Times New Roman" w:hAnsi="Times New Roman" w:cs="Times New Roman"/>
      <w:b/>
      <w:bCs/>
      <w:sz w:val="16"/>
      <w:szCs w:val="16"/>
    </w:rPr>
  </w:style>
  <w:style w:type="character" w:customStyle="1" w:styleId="FontStyle372">
    <w:name w:val="Font Style372"/>
    <w:uiPriority w:val="99"/>
    <w:rsid w:val="008F1FB0"/>
    <w:rPr>
      <w:rFonts w:ascii="Times New Roman" w:hAnsi="Times New Roman" w:cs="Times New Roman"/>
      <w:b/>
      <w:bCs/>
      <w:sz w:val="16"/>
      <w:szCs w:val="16"/>
    </w:rPr>
  </w:style>
  <w:style w:type="paragraph" w:customStyle="1" w:styleId="Style59">
    <w:name w:val="Style59"/>
    <w:basedOn w:val="Normal"/>
    <w:uiPriority w:val="99"/>
    <w:rsid w:val="008F1FB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F1FB0"/>
    <w:rPr>
      <w:rFonts w:ascii="Times New Roman" w:hAnsi="Times New Roman" w:cs="Times New Roman"/>
      <w:b/>
      <w:bCs/>
      <w:i/>
      <w:iCs/>
      <w:sz w:val="16"/>
      <w:szCs w:val="16"/>
    </w:rPr>
  </w:style>
  <w:style w:type="paragraph" w:customStyle="1" w:styleId="Style200">
    <w:name w:val="Style20"/>
    <w:basedOn w:val="Normal"/>
    <w:uiPriority w:val="99"/>
    <w:rsid w:val="008F1FB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F1FB0"/>
    <w:rPr>
      <w:rFonts w:ascii="Times New Roman" w:hAnsi="Times New Roman" w:cs="Times New Roman"/>
      <w:smallCaps/>
      <w:sz w:val="14"/>
      <w:szCs w:val="14"/>
    </w:rPr>
  </w:style>
  <w:style w:type="paragraph" w:customStyle="1" w:styleId="Style89">
    <w:name w:val="Style89"/>
    <w:basedOn w:val="Normal"/>
    <w:uiPriority w:val="99"/>
    <w:rsid w:val="008F1FB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F1FB0"/>
    <w:rPr>
      <w:rFonts w:ascii="Times New Roman" w:hAnsi="Times New Roman" w:cs="Times New Roman"/>
      <w:b/>
      <w:bCs/>
      <w:spacing w:val="-10"/>
      <w:sz w:val="22"/>
      <w:szCs w:val="22"/>
    </w:rPr>
  </w:style>
  <w:style w:type="character" w:customStyle="1" w:styleId="FontStyle320">
    <w:name w:val="Font Style320"/>
    <w:uiPriority w:val="99"/>
    <w:rsid w:val="008F1FB0"/>
    <w:rPr>
      <w:rFonts w:ascii="Times New Roman" w:hAnsi="Times New Roman" w:cs="Times New Roman"/>
      <w:b/>
      <w:bCs/>
      <w:spacing w:val="-10"/>
      <w:sz w:val="22"/>
      <w:szCs w:val="22"/>
    </w:rPr>
  </w:style>
  <w:style w:type="character" w:customStyle="1" w:styleId="FontStyle352">
    <w:name w:val="Font Style352"/>
    <w:uiPriority w:val="99"/>
    <w:rsid w:val="008F1FB0"/>
    <w:rPr>
      <w:rFonts w:ascii="Times New Roman" w:hAnsi="Times New Roman" w:cs="Times New Roman"/>
      <w:b/>
      <w:bCs/>
      <w:sz w:val="16"/>
      <w:szCs w:val="16"/>
    </w:rPr>
  </w:style>
  <w:style w:type="character" w:customStyle="1" w:styleId="FontStyle356">
    <w:name w:val="Font Style356"/>
    <w:uiPriority w:val="99"/>
    <w:rsid w:val="008F1FB0"/>
    <w:rPr>
      <w:rFonts w:ascii="Times New Roman" w:hAnsi="Times New Roman" w:cs="Times New Roman"/>
      <w:b/>
      <w:bCs/>
      <w:spacing w:val="-10"/>
      <w:sz w:val="22"/>
      <w:szCs w:val="22"/>
    </w:rPr>
  </w:style>
  <w:style w:type="character" w:customStyle="1" w:styleId="FontStyle298">
    <w:name w:val="Font Style298"/>
    <w:uiPriority w:val="99"/>
    <w:rsid w:val="008F1FB0"/>
    <w:rPr>
      <w:rFonts w:ascii="Times New Roman" w:hAnsi="Times New Roman" w:cs="Times New Roman"/>
      <w:sz w:val="18"/>
      <w:szCs w:val="18"/>
    </w:rPr>
  </w:style>
  <w:style w:type="character" w:customStyle="1" w:styleId="FontStyle311">
    <w:name w:val="Font Style311"/>
    <w:uiPriority w:val="99"/>
    <w:rsid w:val="008F1FB0"/>
    <w:rPr>
      <w:rFonts w:ascii="Times New Roman" w:hAnsi="Times New Roman" w:cs="Times New Roman"/>
      <w:b/>
      <w:bCs/>
      <w:spacing w:val="-10"/>
      <w:sz w:val="18"/>
      <w:szCs w:val="18"/>
    </w:rPr>
  </w:style>
  <w:style w:type="character" w:customStyle="1" w:styleId="FontStyle332">
    <w:name w:val="Font Style332"/>
    <w:uiPriority w:val="99"/>
    <w:rsid w:val="008F1FB0"/>
    <w:rPr>
      <w:rFonts w:ascii="Times New Roman" w:hAnsi="Times New Roman" w:cs="Times New Roman"/>
      <w:b/>
      <w:bCs/>
      <w:i/>
      <w:iCs/>
      <w:spacing w:val="-10"/>
      <w:sz w:val="20"/>
      <w:szCs w:val="20"/>
    </w:rPr>
  </w:style>
  <w:style w:type="character" w:customStyle="1" w:styleId="FontStyle371">
    <w:name w:val="Font Style371"/>
    <w:uiPriority w:val="99"/>
    <w:rsid w:val="008F1FB0"/>
    <w:rPr>
      <w:rFonts w:ascii="Times New Roman" w:hAnsi="Times New Roman" w:cs="Times New Roman"/>
      <w:sz w:val="16"/>
      <w:szCs w:val="16"/>
    </w:rPr>
  </w:style>
  <w:style w:type="character" w:customStyle="1" w:styleId="FontStyle350">
    <w:name w:val="Font Style350"/>
    <w:uiPriority w:val="99"/>
    <w:rsid w:val="008F1FB0"/>
    <w:rPr>
      <w:rFonts w:ascii="Times New Roman" w:hAnsi="Times New Roman" w:cs="Times New Roman"/>
      <w:b/>
      <w:bCs/>
      <w:i/>
      <w:iCs/>
      <w:sz w:val="20"/>
      <w:szCs w:val="20"/>
    </w:rPr>
  </w:style>
  <w:style w:type="paragraph" w:customStyle="1" w:styleId="Style8">
    <w:name w:val="Style8"/>
    <w:basedOn w:val="Normal"/>
    <w:uiPriority w:val="99"/>
    <w:rsid w:val="008F1FB0"/>
    <w:pPr>
      <w:widowControl w:val="0"/>
      <w:autoSpaceDE w:val="0"/>
      <w:autoSpaceDN w:val="0"/>
      <w:adjustRightInd w:val="0"/>
    </w:pPr>
    <w:rPr>
      <w:rFonts w:eastAsia="Times New Roman"/>
      <w:sz w:val="24"/>
    </w:rPr>
  </w:style>
  <w:style w:type="character" w:customStyle="1" w:styleId="FontStyle351">
    <w:name w:val="Font Style351"/>
    <w:uiPriority w:val="99"/>
    <w:rsid w:val="008F1FB0"/>
    <w:rPr>
      <w:rFonts w:ascii="Times New Roman" w:hAnsi="Times New Roman" w:cs="Times New Roman"/>
      <w:b/>
      <w:bCs/>
      <w:sz w:val="22"/>
      <w:szCs w:val="22"/>
    </w:rPr>
  </w:style>
  <w:style w:type="paragraph" w:customStyle="1" w:styleId="Style130">
    <w:name w:val="Style130"/>
    <w:basedOn w:val="Normal"/>
    <w:uiPriority w:val="99"/>
    <w:rsid w:val="008F1FB0"/>
    <w:pPr>
      <w:widowControl w:val="0"/>
      <w:autoSpaceDE w:val="0"/>
      <w:autoSpaceDN w:val="0"/>
      <w:adjustRightInd w:val="0"/>
      <w:jc w:val="both"/>
    </w:pPr>
    <w:rPr>
      <w:rFonts w:eastAsia="Times New Roman"/>
      <w:sz w:val="24"/>
    </w:rPr>
  </w:style>
  <w:style w:type="character" w:customStyle="1" w:styleId="FontStyle369">
    <w:name w:val="Font Style369"/>
    <w:uiPriority w:val="99"/>
    <w:rsid w:val="008F1FB0"/>
    <w:rPr>
      <w:rFonts w:ascii="Times New Roman" w:hAnsi="Times New Roman" w:cs="Times New Roman"/>
      <w:b/>
      <w:bCs/>
      <w:spacing w:val="-10"/>
      <w:sz w:val="20"/>
      <w:szCs w:val="20"/>
    </w:rPr>
  </w:style>
  <w:style w:type="character" w:customStyle="1" w:styleId="FontStyle357">
    <w:name w:val="Font Style357"/>
    <w:uiPriority w:val="99"/>
    <w:rsid w:val="008F1FB0"/>
    <w:rPr>
      <w:rFonts w:ascii="Times New Roman" w:hAnsi="Times New Roman" w:cs="Times New Roman"/>
      <w:b/>
      <w:bCs/>
      <w:spacing w:val="-10"/>
      <w:sz w:val="22"/>
      <w:szCs w:val="22"/>
    </w:rPr>
  </w:style>
  <w:style w:type="paragraph" w:customStyle="1" w:styleId="Style67">
    <w:name w:val="Style67"/>
    <w:basedOn w:val="Normal"/>
    <w:uiPriority w:val="99"/>
    <w:rsid w:val="008F1FB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F1FB0"/>
    <w:rPr>
      <w:rFonts w:ascii="Times New Roman" w:hAnsi="Times New Roman" w:cs="Times New Roman"/>
      <w:sz w:val="20"/>
      <w:szCs w:val="20"/>
    </w:rPr>
  </w:style>
  <w:style w:type="character" w:customStyle="1" w:styleId="FontStyle374">
    <w:name w:val="Font Style374"/>
    <w:uiPriority w:val="99"/>
    <w:rsid w:val="008F1FB0"/>
    <w:rPr>
      <w:rFonts w:ascii="Times New Roman" w:hAnsi="Times New Roman" w:cs="Times New Roman"/>
      <w:b/>
      <w:bCs/>
      <w:spacing w:val="-10"/>
      <w:sz w:val="22"/>
      <w:szCs w:val="22"/>
    </w:rPr>
  </w:style>
  <w:style w:type="paragraph" w:customStyle="1" w:styleId="Style300">
    <w:name w:val="Style30"/>
    <w:basedOn w:val="Normal"/>
    <w:uiPriority w:val="99"/>
    <w:rsid w:val="008F1FB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F1FB0"/>
    <w:rPr>
      <w:rFonts w:ascii="Times New Roman" w:hAnsi="Times New Roman" w:cs="Times New Roman"/>
      <w:smallCaps/>
      <w:sz w:val="16"/>
      <w:szCs w:val="16"/>
    </w:rPr>
  </w:style>
  <w:style w:type="paragraph" w:customStyle="1" w:styleId="Style93">
    <w:name w:val="Style93"/>
    <w:basedOn w:val="Normal"/>
    <w:uiPriority w:val="99"/>
    <w:rsid w:val="008F1FB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F1FB0"/>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8F1FB0"/>
    <w:rPr>
      <w:rFonts w:eastAsia="Times New Roman"/>
      <w:b/>
      <w:sz w:val="28"/>
      <w:u w:val="thick"/>
    </w:rPr>
  </w:style>
  <w:style w:type="character" w:customStyle="1" w:styleId="CardsCharCharChar">
    <w:name w:val="Cards Char Char Char"/>
    <w:rsid w:val="008F1FB0"/>
    <w:rPr>
      <w:szCs w:val="24"/>
      <w:lang w:val="en-US" w:eastAsia="en-US" w:bidi="ar-SA"/>
    </w:rPr>
  </w:style>
  <w:style w:type="character" w:customStyle="1" w:styleId="CardsCharCharCharChar">
    <w:name w:val="Cards Char Char Char Char"/>
    <w:rsid w:val="008F1FB0"/>
    <w:rPr>
      <w:szCs w:val="24"/>
      <w:lang w:val="en-US" w:eastAsia="en-US" w:bidi="ar-SA"/>
    </w:rPr>
  </w:style>
  <w:style w:type="paragraph" w:customStyle="1" w:styleId="NoSpacingCharCharChar">
    <w:name w:val="No Spacing Char Char Char"/>
    <w:next w:val="Normal"/>
    <w:rsid w:val="008F1FB0"/>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8F1FB0"/>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8F1FB0"/>
    <w:rPr>
      <w:rFonts w:ascii="Garamond" w:hAnsi="Garamond"/>
    </w:rPr>
  </w:style>
  <w:style w:type="paragraph" w:customStyle="1" w:styleId="INDENTEDPARAGRAPH">
    <w:name w:val="INDENTED PARAGRAPH"/>
    <w:rsid w:val="008F1FB0"/>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8F1FB0"/>
  </w:style>
  <w:style w:type="paragraph" w:customStyle="1" w:styleId="TagChar1CharCharCharChar">
    <w:name w:val="Tag Char1 Char Char Char Char"/>
    <w:basedOn w:val="Normal"/>
    <w:rsid w:val="008F1FB0"/>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F1FB0"/>
    <w:rPr>
      <w:rFonts w:eastAsia="Times New Roman"/>
      <w:b/>
      <w:sz w:val="24"/>
    </w:rPr>
  </w:style>
  <w:style w:type="paragraph" w:customStyle="1" w:styleId="RepeatHeader0">
    <w:name w:val="Repeat Header"/>
    <w:basedOn w:val="HeaderDebate"/>
    <w:rsid w:val="008F1FB0"/>
    <w:pPr>
      <w:jc w:val="center"/>
      <w:outlineLvl w:val="1"/>
    </w:pPr>
    <w:rPr>
      <w:rFonts w:eastAsia="Times New Roman"/>
      <w:b/>
      <w:sz w:val="48"/>
      <w:szCs w:val="48"/>
      <w:u w:val="words"/>
    </w:rPr>
  </w:style>
  <w:style w:type="character" w:customStyle="1" w:styleId="sectionsubtitle">
    <w:name w:val="sectionsubtitle"/>
    <w:basedOn w:val="DefaultParagraphFont"/>
    <w:rsid w:val="008F1FB0"/>
  </w:style>
  <w:style w:type="character" w:customStyle="1" w:styleId="EvidenceTag">
    <w:name w:val="Evidence Tag"/>
    <w:rsid w:val="008F1FB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F1FB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F1FB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F1FB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F1FB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8F1FB0"/>
  </w:style>
  <w:style w:type="character" w:customStyle="1" w:styleId="StyleUnderlineUnderlineChar">
    <w:name w:val="Style Underline + Underline Char"/>
    <w:rsid w:val="008F1FB0"/>
    <w:rPr>
      <w:rFonts w:ascii="Trebuchet MS" w:hAnsi="Trebuchet MS"/>
      <w:szCs w:val="18"/>
      <w:u w:val="single"/>
      <w:lang w:val="en-US" w:eastAsia="en-US" w:bidi="ar-SA"/>
    </w:rPr>
  </w:style>
  <w:style w:type="paragraph" w:customStyle="1" w:styleId="UnderlineCards">
    <w:name w:val="Underline Cards"/>
    <w:basedOn w:val="Cards"/>
    <w:link w:val="UnderlineCardsChar"/>
    <w:rsid w:val="008F1FB0"/>
    <w:pPr>
      <w:ind w:left="288"/>
      <w:jc w:val="left"/>
    </w:pPr>
    <w:rPr>
      <w:rFonts w:eastAsia="Times New Roman"/>
      <w:szCs w:val="24"/>
      <w:u w:val="thick"/>
    </w:rPr>
  </w:style>
  <w:style w:type="character" w:customStyle="1" w:styleId="UnderlineCardsChar">
    <w:name w:val="Underline Cards Char"/>
    <w:link w:val="UnderlineCards"/>
    <w:rsid w:val="008F1FB0"/>
    <w:rPr>
      <w:rFonts w:ascii="Times New Roman" w:eastAsia="Times New Roman" w:hAnsi="Times New Roman" w:cs="Times New Roman"/>
      <w:sz w:val="20"/>
      <w:u w:val="thick"/>
    </w:rPr>
  </w:style>
  <w:style w:type="character" w:customStyle="1" w:styleId="SmallCardsChar">
    <w:name w:val="Small Cards Char"/>
    <w:link w:val="SmallCards"/>
    <w:rsid w:val="008F1FB0"/>
    <w:rPr>
      <w:rFonts w:ascii="Calibri" w:eastAsia="Times New Roman" w:hAnsi="Calibri" w:cs="Calibri"/>
      <w:sz w:val="16"/>
      <w:szCs w:val="20"/>
    </w:rPr>
  </w:style>
  <w:style w:type="paragraph" w:customStyle="1" w:styleId="ReadingCites">
    <w:name w:val="Reading Cites"/>
    <w:basedOn w:val="Normal"/>
    <w:link w:val="ReadingCitesChar"/>
    <w:rsid w:val="008F1FB0"/>
    <w:rPr>
      <w:rFonts w:eastAsia="Times New Roman"/>
      <w:b/>
      <w:szCs w:val="20"/>
    </w:rPr>
  </w:style>
  <w:style w:type="character" w:customStyle="1" w:styleId="ReadingCitesChar">
    <w:name w:val="Reading Cites Char"/>
    <w:link w:val="ReadingCites"/>
    <w:rsid w:val="008F1FB0"/>
    <w:rPr>
      <w:rFonts w:ascii="Calibri" w:eastAsia="Times New Roman" w:hAnsi="Calibri" w:cs="Calibri"/>
      <w:b/>
      <w:sz w:val="22"/>
      <w:szCs w:val="20"/>
    </w:rPr>
  </w:style>
  <w:style w:type="paragraph" w:customStyle="1" w:styleId="ContentsHeading">
    <w:name w:val="Contents Heading"/>
    <w:basedOn w:val="Heading1"/>
    <w:next w:val="Normal"/>
    <w:rsid w:val="008F1FB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8F1FB0"/>
    <w:pPr>
      <w:spacing w:before="100" w:beforeAutospacing="1" w:after="100" w:afterAutospacing="1"/>
    </w:pPr>
    <w:rPr>
      <w:rFonts w:eastAsia="Times New Roman"/>
    </w:rPr>
  </w:style>
  <w:style w:type="character" w:customStyle="1" w:styleId="CharacterStyle8">
    <w:name w:val="Character Style 8"/>
    <w:rsid w:val="008F1FB0"/>
    <w:rPr>
      <w:sz w:val="22"/>
      <w:szCs w:val="22"/>
    </w:rPr>
  </w:style>
  <w:style w:type="paragraph" w:customStyle="1" w:styleId="Style110">
    <w:name w:val="Style 11"/>
    <w:rsid w:val="008F1FB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8F1FB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8F1FB0"/>
    <w:rPr>
      <w:rFonts w:ascii="Arial Narrow" w:hAnsi="Arial Narrow"/>
      <w:color w:val="000000"/>
      <w:sz w:val="22"/>
      <w:szCs w:val="22"/>
      <w:u w:val="single"/>
      <w:lang w:val="en-US" w:eastAsia="en-US" w:bidi="ar-SA"/>
    </w:rPr>
  </w:style>
  <w:style w:type="character" w:customStyle="1" w:styleId="CardText1Char1">
    <w:name w:val="Card Text 1 Char1"/>
    <w:rsid w:val="008F1FB0"/>
    <w:rPr>
      <w:rFonts w:ascii="Arial Narrow" w:hAnsi="Arial Narrow"/>
      <w:color w:val="000000"/>
      <w:sz w:val="22"/>
      <w:szCs w:val="22"/>
      <w:u w:val="single"/>
      <w:lang w:val="en-US" w:eastAsia="en-US" w:bidi="ar-SA"/>
    </w:rPr>
  </w:style>
  <w:style w:type="paragraph" w:customStyle="1" w:styleId="Style52">
    <w:name w:val="Style 5"/>
    <w:rsid w:val="008F1FB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8F1FB0"/>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8F1FB0"/>
    <w:rPr>
      <w:b/>
      <w:bCs/>
      <w:color w:val="695B54"/>
    </w:rPr>
  </w:style>
  <w:style w:type="paragraph" w:customStyle="1" w:styleId="Heading11">
    <w:name w:val="Heading 11"/>
    <w:basedOn w:val="Normal"/>
    <w:next w:val="Normal"/>
    <w:rsid w:val="008F1FB0"/>
    <w:pPr>
      <w:keepNext/>
      <w:widowControl w:val="0"/>
      <w:suppressAutoHyphens/>
      <w:jc w:val="center"/>
    </w:pPr>
    <w:rPr>
      <w:rFonts w:eastAsia="Tahoma"/>
      <w:b/>
      <w:sz w:val="48"/>
      <w:szCs w:val="32"/>
      <w:u w:val="single"/>
    </w:rPr>
  </w:style>
  <w:style w:type="paragraph" w:customStyle="1" w:styleId="TextHeading">
    <w:name w:val="Text Heading"/>
    <w:basedOn w:val="Heading3"/>
    <w:rsid w:val="008F1FB0"/>
    <w:pPr>
      <w:keepLines w:val="0"/>
      <w:pageBreakBefore w:val="0"/>
      <w:spacing w:before="0"/>
      <w:jc w:val="left"/>
    </w:pPr>
    <w:rPr>
      <w:rFonts w:eastAsia="Times New Roman" w:cs="Arial"/>
      <w:sz w:val="22"/>
      <w:szCs w:val="26"/>
    </w:rPr>
  </w:style>
  <w:style w:type="character" w:customStyle="1" w:styleId="TextHeadingChar">
    <w:name w:val="Text Heading Char"/>
    <w:rsid w:val="008F1FB0"/>
    <w:rPr>
      <w:rFonts w:cs="Arial"/>
      <w:b/>
      <w:bCs/>
      <w:sz w:val="22"/>
      <w:szCs w:val="26"/>
      <w:u w:val="single"/>
      <w:lang w:val="en-US" w:eastAsia="en-US" w:bidi="ar-SA"/>
    </w:rPr>
  </w:style>
  <w:style w:type="character" w:customStyle="1" w:styleId="FootnoteCharacters">
    <w:name w:val="Footnote Characters"/>
    <w:rsid w:val="008F1FB0"/>
    <w:rPr>
      <w:vertAlign w:val="superscript"/>
    </w:rPr>
  </w:style>
  <w:style w:type="paragraph" w:customStyle="1" w:styleId="StyleHeading1BlockTitleHeading1Char1ALEXHeadingBrief-He2">
    <w:name w:val="Style Heading 1Block TitleHeading 1 Char1ALEXHeadingBrief - He...2"/>
    <w:basedOn w:val="Heading1"/>
    <w:autoRedefine/>
    <w:rsid w:val="008F1FB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F1FB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8F1FB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8F1FB0"/>
    <w:rPr>
      <w:rFonts w:ascii="Cambria" w:eastAsia="Cambria" w:hAnsi="Cambria"/>
      <w:b/>
      <w:caps/>
      <w:sz w:val="24"/>
    </w:rPr>
  </w:style>
  <w:style w:type="paragraph" w:customStyle="1" w:styleId="StyleDebateBodyBefore12pt">
    <w:name w:val="Style Debate Body + Before:  12 pt"/>
    <w:basedOn w:val="Normal"/>
    <w:next w:val="Normal"/>
    <w:rsid w:val="008F1FB0"/>
    <w:pPr>
      <w:spacing w:before="240"/>
    </w:pPr>
    <w:rPr>
      <w:rFonts w:ascii="Garamond" w:eastAsia="Times New Roman" w:hAnsi="Garamond"/>
      <w:bCs/>
      <w:szCs w:val="20"/>
    </w:rPr>
  </w:style>
  <w:style w:type="paragraph" w:customStyle="1" w:styleId="StyleDebateBodyBefore12pt1">
    <w:name w:val="Style Debate Body + Before:  12 pt1"/>
    <w:basedOn w:val="Normal"/>
    <w:rsid w:val="008F1FB0"/>
    <w:pPr>
      <w:spacing w:before="240"/>
    </w:pPr>
    <w:rPr>
      <w:rFonts w:ascii="Garamond" w:eastAsia="Times New Roman" w:hAnsi="Garamond"/>
      <w:bCs/>
      <w:szCs w:val="20"/>
    </w:rPr>
  </w:style>
  <w:style w:type="paragraph" w:customStyle="1" w:styleId="PageNumber11">
    <w:name w:val="Page Number11"/>
    <w:basedOn w:val="Normal"/>
    <w:next w:val="Normal"/>
    <w:rsid w:val="008F1FB0"/>
    <w:rPr>
      <w:rFonts w:eastAsia="Times New Roman"/>
    </w:rPr>
  </w:style>
  <w:style w:type="character" w:customStyle="1" w:styleId="Heading2CharCharCharCharCharCharCharCharCharCharCharCharCharChar1">
    <w:name w:val="Heading 2 Char Char Char Char Char Char Char Char Char Char Char Char Char Char1"/>
    <w:rsid w:val="008F1FB0"/>
    <w:rPr>
      <w:rFonts w:eastAsia="SimSun" w:cs="Arial"/>
      <w:b/>
      <w:bCs/>
      <w:iCs/>
      <w:sz w:val="24"/>
      <w:szCs w:val="28"/>
      <w:lang w:val="en-US" w:eastAsia="zh-CN" w:bidi="ar-SA"/>
    </w:rPr>
  </w:style>
  <w:style w:type="character" w:customStyle="1" w:styleId="Char31">
    <w:name w:val="Char31"/>
    <w:rsid w:val="008F1FB0"/>
    <w:rPr>
      <w:rFonts w:cs="Arial"/>
      <w:bCs/>
      <w:u w:val="thick"/>
      <w:lang w:val="en-US" w:eastAsia="en-US" w:bidi="ar-SA"/>
    </w:rPr>
  </w:style>
  <w:style w:type="paragraph" w:customStyle="1" w:styleId="StyleHeading1Centered">
    <w:name w:val="Style Heading 1 + Centered"/>
    <w:basedOn w:val="Heading1"/>
    <w:rsid w:val="008F1FB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8F1FB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8F1FB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8F1FB0"/>
    <w:pPr>
      <w:spacing w:before="120"/>
    </w:pPr>
    <w:rPr>
      <w:rFonts w:eastAsia="Times New Roman"/>
    </w:rPr>
  </w:style>
  <w:style w:type="character" w:customStyle="1" w:styleId="underliningChar3">
    <w:name w:val="underlining Char"/>
    <w:rsid w:val="008F1FB0"/>
    <w:rPr>
      <w:b/>
      <w:szCs w:val="24"/>
      <w:u w:val="single"/>
      <w:lang w:val="en-US" w:eastAsia="en-US" w:bidi="ar-SA"/>
    </w:rPr>
  </w:style>
  <w:style w:type="character" w:customStyle="1" w:styleId="notreadChar">
    <w:name w:val="not read Char"/>
    <w:rsid w:val="008F1FB0"/>
    <w:rPr>
      <w:sz w:val="18"/>
      <w:szCs w:val="24"/>
      <w:lang w:val="en-US" w:eastAsia="en-US" w:bidi="ar-SA"/>
    </w:rPr>
  </w:style>
  <w:style w:type="paragraph" w:customStyle="1" w:styleId="StyleStrong10ptNotBold">
    <w:name w:val="Style Strong + 10 pt Not Bold"/>
    <w:basedOn w:val="Normal"/>
    <w:autoRedefine/>
    <w:rsid w:val="008F1FB0"/>
    <w:pPr>
      <w:ind w:left="720" w:hanging="360"/>
    </w:pPr>
    <w:rPr>
      <w:rFonts w:eastAsia="Times New Roman"/>
      <w:sz w:val="26"/>
      <w:szCs w:val="26"/>
    </w:rPr>
  </w:style>
  <w:style w:type="character" w:customStyle="1" w:styleId="smallCharChar0">
    <w:name w:val="small Char Char"/>
    <w:rsid w:val="008F1FB0"/>
    <w:rPr>
      <w:rFonts w:ascii="Times New Roman" w:eastAsia="Times New Roman" w:hAnsi="Times New Roman" w:cs="Times New Roman"/>
      <w:sz w:val="12"/>
      <w:szCs w:val="16"/>
    </w:rPr>
  </w:style>
  <w:style w:type="character" w:customStyle="1" w:styleId="Undlerine">
    <w:name w:val="Undlerine"/>
    <w:qFormat/>
    <w:rsid w:val="008F1FB0"/>
    <w:rPr>
      <w:rFonts w:ascii="Times New Roman" w:hAnsi="Times New Roman"/>
      <w:w w:val="110"/>
      <w:sz w:val="20"/>
      <w:szCs w:val="20"/>
      <w:u w:val="single"/>
      <w:bdr w:val="none" w:sz="0" w:space="0" w:color="auto"/>
      <w:lang w:bidi="he-IL"/>
    </w:rPr>
  </w:style>
  <w:style w:type="character" w:customStyle="1" w:styleId="Boxes">
    <w:name w:val="Boxes"/>
    <w:qFormat/>
    <w:rsid w:val="008F1FB0"/>
    <w:rPr>
      <w:rFonts w:ascii="Times New Roman" w:hAnsi="Times New Roman"/>
      <w:sz w:val="20"/>
      <w:u w:val="single"/>
      <w:bdr w:val="single" w:sz="4" w:space="0" w:color="auto"/>
    </w:rPr>
  </w:style>
  <w:style w:type="character" w:customStyle="1" w:styleId="tim">
    <w:name w:val="tim"/>
    <w:qFormat/>
    <w:rsid w:val="008F1FB0"/>
    <w:rPr>
      <w:rFonts w:ascii="Times New Roman" w:hAnsi="Times New Roman"/>
      <w:sz w:val="20"/>
      <w:u w:val="single"/>
    </w:rPr>
  </w:style>
  <w:style w:type="character" w:customStyle="1" w:styleId="hl">
    <w:name w:val="hl"/>
    <w:basedOn w:val="DefaultParagraphFont"/>
    <w:rsid w:val="008F1FB0"/>
  </w:style>
  <w:style w:type="character" w:customStyle="1" w:styleId="clock1">
    <w:name w:val="clock1"/>
    <w:rsid w:val="008F1FB0"/>
    <w:rPr>
      <w:color w:val="B51B1B"/>
    </w:rPr>
  </w:style>
  <w:style w:type="character" w:customStyle="1" w:styleId="smallChar10">
    <w:name w:val="small Char1"/>
    <w:rsid w:val="008F1FB0"/>
    <w:rPr>
      <w:sz w:val="12"/>
      <w:szCs w:val="16"/>
      <w:lang w:val="en-US" w:eastAsia="en-US" w:bidi="ar-SA"/>
    </w:rPr>
  </w:style>
  <w:style w:type="character" w:customStyle="1" w:styleId="SmallCardsCharChar">
    <w:name w:val="Small Cards Char Char"/>
    <w:rsid w:val="008F1FB0"/>
    <w:rPr>
      <w:sz w:val="14"/>
      <w:szCs w:val="24"/>
      <w:lang w:val="en-US" w:eastAsia="en-US" w:bidi="ar-SA"/>
    </w:rPr>
  </w:style>
  <w:style w:type="paragraph" w:customStyle="1" w:styleId="NormalCards">
    <w:name w:val="Normal Cards"/>
    <w:basedOn w:val="Normal"/>
    <w:rsid w:val="008F1FB0"/>
    <w:pPr>
      <w:ind w:left="288"/>
    </w:pPr>
    <w:rPr>
      <w:rFonts w:eastAsia="Times New Roman"/>
    </w:rPr>
  </w:style>
  <w:style w:type="character" w:customStyle="1" w:styleId="iniciales">
    <w:name w:val="iniciales"/>
    <w:basedOn w:val="DefaultParagraphFont"/>
    <w:rsid w:val="008F1FB0"/>
  </w:style>
  <w:style w:type="character" w:customStyle="1" w:styleId="Style10ptBoldUnderline">
    <w:name w:val="Style 10 pt Bold Underline"/>
    <w:rsid w:val="008F1FB0"/>
    <w:rPr>
      <w:b/>
      <w:bCs/>
      <w:sz w:val="20"/>
      <w:u w:val="single"/>
    </w:rPr>
  </w:style>
  <w:style w:type="paragraph" w:customStyle="1" w:styleId="outdent">
    <w:name w:val="outdent"/>
    <w:basedOn w:val="Normal"/>
    <w:rsid w:val="008F1FB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F1FB0"/>
    <w:pPr>
      <w:spacing w:before="100" w:beforeAutospacing="1" w:after="100" w:afterAutospacing="1"/>
    </w:pPr>
    <w:rPr>
      <w:rFonts w:eastAsia="Times New Roman"/>
      <w:sz w:val="24"/>
    </w:rPr>
  </w:style>
  <w:style w:type="paragraph" w:customStyle="1" w:styleId="bulletfollow">
    <w:name w:val="bulletfollow"/>
    <w:basedOn w:val="Normal"/>
    <w:rsid w:val="008F1FB0"/>
    <w:pPr>
      <w:spacing w:before="100" w:beforeAutospacing="1" w:after="100" w:afterAutospacing="1"/>
    </w:pPr>
    <w:rPr>
      <w:rFonts w:eastAsia="Times New Roman"/>
      <w:sz w:val="24"/>
    </w:rPr>
  </w:style>
  <w:style w:type="paragraph" w:customStyle="1" w:styleId="bulleted">
    <w:name w:val="bulleted"/>
    <w:basedOn w:val="Normal"/>
    <w:rsid w:val="008F1FB0"/>
    <w:pPr>
      <w:spacing w:before="100" w:beforeAutospacing="1" w:after="100" w:afterAutospacing="1"/>
    </w:pPr>
    <w:rPr>
      <w:rFonts w:eastAsia="Times New Roman"/>
      <w:sz w:val="24"/>
    </w:rPr>
  </w:style>
  <w:style w:type="character" w:customStyle="1" w:styleId="UnderlineCardsCharChar">
    <w:name w:val="Underline Cards Char Char"/>
    <w:rsid w:val="008F1FB0"/>
    <w:rPr>
      <w:rFonts w:eastAsia="SimSun"/>
      <w:szCs w:val="24"/>
      <w:u w:val="thick"/>
      <w:lang w:val="en-US" w:eastAsia="en-US" w:bidi="ar-SA"/>
    </w:rPr>
  </w:style>
  <w:style w:type="paragraph" w:customStyle="1" w:styleId="authorgroup">
    <w:name w:val="authorgroup"/>
    <w:basedOn w:val="Normal"/>
    <w:rsid w:val="008F1FB0"/>
    <w:pPr>
      <w:spacing w:before="100" w:beforeAutospacing="1" w:after="100" w:afterAutospacing="1"/>
    </w:pPr>
    <w:rPr>
      <w:rFonts w:eastAsia="Calibri"/>
      <w:sz w:val="24"/>
    </w:rPr>
  </w:style>
  <w:style w:type="paragraph" w:customStyle="1" w:styleId="affiliation1">
    <w:name w:val="affiliation1"/>
    <w:basedOn w:val="Normal"/>
    <w:rsid w:val="008F1FB0"/>
    <w:pPr>
      <w:spacing w:before="100" w:beforeAutospacing="1" w:after="100" w:afterAutospacing="1"/>
    </w:pPr>
    <w:rPr>
      <w:rFonts w:eastAsia="Calibri"/>
      <w:sz w:val="24"/>
    </w:rPr>
  </w:style>
  <w:style w:type="character" w:customStyle="1" w:styleId="smallcapitals">
    <w:name w:val="smallcapitals"/>
    <w:basedOn w:val="DefaultParagraphFont"/>
    <w:rsid w:val="008F1FB0"/>
  </w:style>
  <w:style w:type="character" w:customStyle="1" w:styleId="number0">
    <w:name w:val="number"/>
    <w:basedOn w:val="DefaultParagraphFont"/>
    <w:rsid w:val="008F1FB0"/>
  </w:style>
  <w:style w:type="character" w:customStyle="1" w:styleId="articlebody1">
    <w:name w:val="articlebody1"/>
    <w:rsid w:val="008F1FB0"/>
  </w:style>
  <w:style w:type="character" w:customStyle="1" w:styleId="small1">
    <w:name w:val="small1"/>
    <w:rsid w:val="008F1FB0"/>
  </w:style>
  <w:style w:type="character" w:customStyle="1" w:styleId="AuthorDateChar1">
    <w:name w:val="Author/Date Char1"/>
    <w:rsid w:val="008F1FB0"/>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8F1FB0"/>
    <w:pPr>
      <w:spacing w:before="120"/>
    </w:pPr>
    <w:rPr>
      <w:b/>
    </w:rPr>
  </w:style>
  <w:style w:type="character" w:customStyle="1" w:styleId="analyticChar0">
    <w:name w:val="analytic Char"/>
    <w:basedOn w:val="DefaultParagraphFont"/>
    <w:link w:val="analytic0"/>
    <w:uiPriority w:val="4"/>
    <w:rsid w:val="008F1FB0"/>
    <w:rPr>
      <w:rFonts w:ascii="Calibri" w:hAnsi="Calibri" w:cs="Calibri"/>
      <w:b/>
      <w:sz w:val="22"/>
    </w:rPr>
  </w:style>
  <w:style w:type="character" w:customStyle="1" w:styleId="Normal30">
    <w:name w:val="Normal3"/>
    <w:basedOn w:val="DefaultParagraphFont"/>
    <w:rsid w:val="008F1FB0"/>
  </w:style>
  <w:style w:type="paragraph" w:customStyle="1" w:styleId="Heading12">
    <w:name w:val="Heading 12"/>
    <w:basedOn w:val="Normal"/>
    <w:next w:val="Normal"/>
    <w:rsid w:val="008F1FB0"/>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8F1FB0"/>
  </w:style>
  <w:style w:type="character" w:customStyle="1" w:styleId="m-3583723223135346788gmail-styleunderline">
    <w:name w:val="m_-3583723223135346788gmail-styleunderline"/>
    <w:basedOn w:val="DefaultParagraphFont"/>
    <w:rsid w:val="008F1FB0"/>
  </w:style>
  <w:style w:type="character" w:customStyle="1" w:styleId="CardsFont6ptChar5">
    <w:name w:val="Cards + Font: 6 pt Char5"/>
    <w:basedOn w:val="DefaultParagraphFont"/>
    <w:locked/>
    <w:rsid w:val="008F1FB0"/>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8F1FB0"/>
  </w:style>
  <w:style w:type="character" w:customStyle="1" w:styleId="m-1146133537900874914m-2819420093854639792gmail-styleunderline">
    <w:name w:val="m_-1146133537900874914m_-2819420093854639792gmail-styleunderline"/>
    <w:basedOn w:val="DefaultParagraphFont"/>
    <w:rsid w:val="008F1FB0"/>
  </w:style>
  <w:style w:type="character" w:customStyle="1" w:styleId="m-7954869243461233974gmail-styleunderline">
    <w:name w:val="m_-7954869243461233974gmail-styleunderline"/>
    <w:basedOn w:val="DefaultParagraphFont"/>
    <w:rsid w:val="008F1FB0"/>
  </w:style>
  <w:style w:type="character" w:customStyle="1" w:styleId="m5577519854659992616gmail-styleunderline">
    <w:name w:val="m_5577519854659992616gmail-styleunderline"/>
    <w:basedOn w:val="DefaultParagraphFont"/>
    <w:rsid w:val="008F1FB0"/>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8F1FB0"/>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8F1FB0"/>
  </w:style>
  <w:style w:type="character" w:customStyle="1" w:styleId="StyleThickunderline1">
    <w:name w:val="Style Thick underline1"/>
    <w:basedOn w:val="DefaultParagraphFont"/>
    <w:rsid w:val="008F1FB0"/>
    <w:rPr>
      <w:u w:val="single"/>
    </w:rPr>
  </w:style>
  <w:style w:type="character" w:customStyle="1" w:styleId="StyleUnderlineChar6CharCharCharCharCharCharCharChar11">
    <w:name w:val="Style Underline Char6 Char Char Char Char Char Char Char Char + 11 ..."/>
    <w:rsid w:val="008F1FB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F1FB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F1FB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F1FB0"/>
    <w:rPr>
      <w:sz w:val="20"/>
      <w:szCs w:val="24"/>
      <w:u w:val="single"/>
      <w:bdr w:val="single" w:sz="4" w:space="0" w:color="auto"/>
      <w:lang w:val="en-US" w:eastAsia="en-US" w:bidi="ar-SA"/>
    </w:rPr>
  </w:style>
  <w:style w:type="paragraph" w:customStyle="1" w:styleId="aba-navigationskip-nav">
    <w:name w:val="aba-navigation__skip-nav"/>
    <w:basedOn w:val="Normal"/>
    <w:rsid w:val="008F1FB0"/>
    <w:pPr>
      <w:spacing w:before="100" w:beforeAutospacing="1" w:after="100" w:afterAutospacing="1"/>
    </w:pPr>
    <w:rPr>
      <w:rFonts w:eastAsia="Times New Roman"/>
      <w:sz w:val="24"/>
    </w:rPr>
  </w:style>
  <w:style w:type="paragraph" w:customStyle="1" w:styleId="aba-navigationnavitem">
    <w:name w:val="aba-navigation__navitem"/>
    <w:basedOn w:val="Normal"/>
    <w:rsid w:val="008F1FB0"/>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8F1FB0"/>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8F1FB0"/>
  </w:style>
  <w:style w:type="character" w:customStyle="1" w:styleId="aba-product-shareshare-wrapperlabel">
    <w:name w:val="aba-product-share__share-wrapper__label"/>
    <w:basedOn w:val="DefaultParagraphFont"/>
    <w:rsid w:val="008F1FB0"/>
  </w:style>
  <w:style w:type="paragraph" w:customStyle="1" w:styleId="aba-topic-recirculationtitle">
    <w:name w:val="aba-topic-recirculation__title"/>
    <w:basedOn w:val="Normal"/>
    <w:rsid w:val="008F1FB0"/>
    <w:pPr>
      <w:spacing w:before="100" w:beforeAutospacing="1" w:after="100" w:afterAutospacing="1"/>
    </w:pPr>
    <w:rPr>
      <w:rFonts w:eastAsia="Times New Roman"/>
      <w:sz w:val="24"/>
    </w:rPr>
  </w:style>
  <w:style w:type="character" w:customStyle="1" w:styleId="s3">
    <w:name w:val="s3"/>
    <w:basedOn w:val="DefaultParagraphFont"/>
    <w:rsid w:val="008F1FB0"/>
  </w:style>
  <w:style w:type="paragraph" w:customStyle="1" w:styleId="signup-small">
    <w:name w:val="signup-small"/>
    <w:basedOn w:val="Normal"/>
    <w:rsid w:val="008F1FB0"/>
    <w:pPr>
      <w:spacing w:before="100" w:beforeAutospacing="1" w:after="100" w:afterAutospacing="1"/>
    </w:pPr>
    <w:rPr>
      <w:rFonts w:eastAsia="Times New Roman"/>
      <w:sz w:val="24"/>
    </w:rPr>
  </w:style>
  <w:style w:type="character" w:customStyle="1" w:styleId="dn">
    <w:name w:val="dn"/>
    <w:basedOn w:val="DefaultParagraphFont"/>
    <w:rsid w:val="008F1FB0"/>
  </w:style>
  <w:style w:type="character" w:customStyle="1" w:styleId="truncate">
    <w:name w:val="truncate"/>
    <w:basedOn w:val="DefaultParagraphFont"/>
    <w:rsid w:val="008F1FB0"/>
  </w:style>
  <w:style w:type="character" w:customStyle="1" w:styleId="pr-xxs">
    <w:name w:val="pr-xxs"/>
    <w:basedOn w:val="DefaultParagraphFont"/>
    <w:rsid w:val="008F1FB0"/>
  </w:style>
  <w:style w:type="character" w:customStyle="1" w:styleId="gray-darkest">
    <w:name w:val="gray-darkest"/>
    <w:basedOn w:val="DefaultParagraphFont"/>
    <w:rsid w:val="008F1FB0"/>
  </w:style>
  <w:style w:type="character" w:customStyle="1" w:styleId="font-xxxs">
    <w:name w:val="font-xxxs"/>
    <w:basedOn w:val="DefaultParagraphFont"/>
    <w:rsid w:val="008F1FB0"/>
  </w:style>
  <w:style w:type="character" w:customStyle="1" w:styleId="pr-xs">
    <w:name w:val="pr-xs"/>
    <w:basedOn w:val="DefaultParagraphFont"/>
    <w:rsid w:val="008F1FB0"/>
  </w:style>
  <w:style w:type="paragraph" w:customStyle="1" w:styleId="font--body">
    <w:name w:val="font--body"/>
    <w:basedOn w:val="Normal"/>
    <w:rsid w:val="008F1FB0"/>
    <w:pPr>
      <w:spacing w:before="100" w:beforeAutospacing="1" w:after="100" w:afterAutospacing="1"/>
    </w:pPr>
    <w:rPr>
      <w:rFonts w:eastAsia="Times New Roman"/>
      <w:sz w:val="24"/>
    </w:rPr>
  </w:style>
  <w:style w:type="paragraph" w:customStyle="1" w:styleId="pb-xs">
    <w:name w:val="pb-xs"/>
    <w:basedOn w:val="Normal"/>
    <w:rsid w:val="008F1FB0"/>
    <w:pPr>
      <w:spacing w:before="100" w:beforeAutospacing="1" w:after="100" w:afterAutospacing="1"/>
    </w:pPr>
    <w:rPr>
      <w:rFonts w:eastAsia="Times New Roman"/>
      <w:sz w:val="24"/>
    </w:rPr>
  </w:style>
  <w:style w:type="paragraph" w:customStyle="1" w:styleId="gntarbp">
    <w:name w:val="gnt_ar_b_p"/>
    <w:basedOn w:val="Normal"/>
    <w:rsid w:val="008F1FB0"/>
    <w:pPr>
      <w:spacing w:before="100" w:beforeAutospacing="1" w:after="100" w:afterAutospacing="1"/>
    </w:pPr>
    <w:rPr>
      <w:rFonts w:eastAsia="Times New Roman"/>
      <w:sz w:val="24"/>
    </w:rPr>
  </w:style>
  <w:style w:type="paragraph" w:customStyle="1" w:styleId="photo-caption">
    <w:name w:val="photo-caption"/>
    <w:basedOn w:val="Normal"/>
    <w:rsid w:val="008F1FB0"/>
    <w:pPr>
      <w:spacing w:before="100" w:beforeAutospacing="1" w:after="100" w:afterAutospacing="1"/>
    </w:pPr>
    <w:rPr>
      <w:rFonts w:eastAsia="Times New Roman"/>
      <w:sz w:val="24"/>
    </w:rPr>
  </w:style>
  <w:style w:type="paragraph" w:customStyle="1" w:styleId="tab-header-and-content">
    <w:name w:val="tab-header-and-content"/>
    <w:basedOn w:val="Normal"/>
    <w:rsid w:val="008F1FB0"/>
    <w:pPr>
      <w:spacing w:before="100" w:beforeAutospacing="1" w:after="100" w:afterAutospacing="1"/>
    </w:pPr>
    <w:rPr>
      <w:rFonts w:eastAsia="Times New Roman"/>
      <w:sz w:val="24"/>
    </w:rPr>
  </w:style>
  <w:style w:type="paragraph" w:customStyle="1" w:styleId="counter-paragraph">
    <w:name w:val="counter-paragraph"/>
    <w:basedOn w:val="Normal"/>
    <w:rsid w:val="008F1FB0"/>
    <w:pPr>
      <w:spacing w:before="100" w:beforeAutospacing="1" w:after="100" w:afterAutospacing="1"/>
    </w:pPr>
    <w:rPr>
      <w:rFonts w:eastAsia="Times New Roman"/>
      <w:sz w:val="24"/>
    </w:rPr>
  </w:style>
  <w:style w:type="character" w:customStyle="1" w:styleId="footnotereverse">
    <w:name w:val="footnotereverse"/>
    <w:basedOn w:val="DefaultParagraphFont"/>
    <w:rsid w:val="008F1FB0"/>
  </w:style>
  <w:style w:type="character" w:customStyle="1" w:styleId="rollover-people">
    <w:name w:val="rollover-people"/>
    <w:basedOn w:val="DefaultParagraphFont"/>
    <w:rsid w:val="008F1FB0"/>
  </w:style>
  <w:style w:type="paragraph" w:customStyle="1" w:styleId="StyleSmallTimesNewRoman11ptBoldThickunderlineBorder1">
    <w:name w:val="Style Small + Times New Roman 11 pt Bold Thick underline Border...1"/>
    <w:link w:val="StyleSmallTimesNewRoman11ptBoldThickunderlineBorder1Char"/>
    <w:rsid w:val="008F1FB0"/>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F1FB0"/>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8F1FB0"/>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8F1FB0"/>
    <w:rPr>
      <w:rFonts w:eastAsia="Times New Roman"/>
      <w:b/>
      <w:bCs/>
      <w:sz w:val="22"/>
      <w:u w:val="thick"/>
    </w:rPr>
  </w:style>
  <w:style w:type="paragraph" w:customStyle="1" w:styleId="StyleSmallTimesNewRoman11pt">
    <w:name w:val="Style Small + Times New Roman 11 pt"/>
    <w:link w:val="StyleSmallTimesNewRoman11ptChar"/>
    <w:rsid w:val="008F1FB0"/>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8F1FB0"/>
    <w:rPr>
      <w:rFonts w:eastAsia="Times New Roman"/>
      <w:sz w:val="22"/>
    </w:rPr>
  </w:style>
  <w:style w:type="paragraph" w:customStyle="1" w:styleId="StyleSmallTimesNewRoman11ptThickunderline">
    <w:name w:val="Style Small + Times New Roman 11 pt Thick underline"/>
    <w:link w:val="StyleSmallTimesNewRoman11ptThickunderlineChar"/>
    <w:rsid w:val="008F1FB0"/>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8F1FB0"/>
    <w:rPr>
      <w:rFonts w:eastAsia="Times New Roman"/>
      <w:sz w:val="22"/>
      <w:u w:val="thick"/>
    </w:rPr>
  </w:style>
  <w:style w:type="character" w:customStyle="1" w:styleId="SmallTextChar3">
    <w:name w:val="Small Text Char"/>
    <w:aliases w:val="Medium Grid 2 Char,Very Small Text Char"/>
    <w:basedOn w:val="DefaultParagraphFont"/>
    <w:uiPriority w:val="99"/>
    <w:rsid w:val="008F1FB0"/>
    <w:rPr>
      <w:rFonts w:eastAsia="MS Mincho"/>
      <w:sz w:val="15"/>
      <w:szCs w:val="24"/>
      <w:lang w:eastAsia="ja-JP"/>
    </w:rPr>
  </w:style>
  <w:style w:type="paragraph" w:customStyle="1" w:styleId="article-text">
    <w:name w:val="article-text"/>
    <w:basedOn w:val="Normal"/>
    <w:rsid w:val="008F1FB0"/>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8F1FB0"/>
    <w:rPr>
      <w:sz w:val="20"/>
      <w:bdr w:val="single" w:sz="4" w:space="0" w:color="auto" w:frame="1"/>
    </w:rPr>
  </w:style>
  <w:style w:type="character" w:customStyle="1" w:styleId="StyleLatinGaramondUnderline">
    <w:name w:val="Style (Latin) Garamond Underline"/>
    <w:rsid w:val="008F1FB0"/>
    <w:rPr>
      <w:rFonts w:ascii="Times New Roman" w:hAnsi="Times New Roman"/>
      <w:sz w:val="20"/>
      <w:u w:val="single"/>
    </w:rPr>
  </w:style>
  <w:style w:type="character" w:customStyle="1" w:styleId="StyleLatinGaramond">
    <w:name w:val="Style (Latin) Garamond"/>
    <w:rsid w:val="008F1FB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8F1FB0"/>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8F1FB0"/>
    <w:rPr>
      <w:rFonts w:ascii="Times" w:eastAsia="Times New Roman" w:hAnsi="Times" w:cs="Arial"/>
      <w:sz w:val="22"/>
      <w:szCs w:val="28"/>
      <w:u w:val="single"/>
    </w:rPr>
  </w:style>
  <w:style w:type="paragraph" w:customStyle="1" w:styleId="HeaderStyle">
    <w:name w:val="Header Style"/>
    <w:basedOn w:val="Normal"/>
    <w:rsid w:val="008F1FB0"/>
    <w:pPr>
      <w:jc w:val="center"/>
    </w:pPr>
    <w:rPr>
      <w:rFonts w:eastAsia="Times New Roman"/>
      <w:b/>
      <w:sz w:val="24"/>
      <w:szCs w:val="20"/>
      <w:u w:val="single"/>
    </w:rPr>
  </w:style>
  <w:style w:type="character" w:customStyle="1" w:styleId="CardChar21">
    <w:name w:val="Card Char2"/>
    <w:basedOn w:val="DefaultParagraphFont"/>
    <w:rsid w:val="008F1FB0"/>
    <w:rPr>
      <w:rFonts w:ascii="Times New Roman" w:eastAsia="Times New Roman" w:hAnsi="Times New Roman" w:cs="Times New Roman"/>
      <w:bCs/>
      <w:color w:val="000000"/>
      <w:sz w:val="20"/>
      <w:szCs w:val="20"/>
    </w:rPr>
  </w:style>
  <w:style w:type="character" w:customStyle="1" w:styleId="A17">
    <w:name w:val="A17"/>
    <w:rsid w:val="008F1FB0"/>
    <w:rPr>
      <w:rFonts w:cs="Baskerville"/>
      <w:color w:val="000000"/>
      <w:sz w:val="12"/>
      <w:szCs w:val="12"/>
    </w:rPr>
  </w:style>
  <w:style w:type="paragraph" w:customStyle="1" w:styleId="Pa19">
    <w:name w:val="Pa19"/>
    <w:basedOn w:val="Normal"/>
    <w:next w:val="Normal"/>
    <w:rsid w:val="008F1FB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8F1FB0"/>
    <w:pPr>
      <w:autoSpaceDE w:val="0"/>
      <w:autoSpaceDN w:val="0"/>
      <w:adjustRightInd w:val="0"/>
      <w:spacing w:line="441" w:lineRule="atLeast"/>
    </w:pPr>
    <w:rPr>
      <w:rFonts w:ascii="Baskerville" w:eastAsia="Times New Roman" w:hAnsi="Baskerville"/>
      <w:sz w:val="24"/>
    </w:rPr>
  </w:style>
  <w:style w:type="character" w:customStyle="1" w:styleId="A14">
    <w:name w:val="A14"/>
    <w:rsid w:val="008F1FB0"/>
    <w:rPr>
      <w:rFonts w:ascii="Frutiger 45 Light" w:hAnsi="Frutiger 45 Light" w:cs="Frutiger 45 Light"/>
      <w:b/>
      <w:bCs/>
      <w:i/>
      <w:iCs/>
      <w:color w:val="000000"/>
      <w:sz w:val="36"/>
      <w:szCs w:val="36"/>
    </w:rPr>
  </w:style>
  <w:style w:type="character" w:customStyle="1" w:styleId="A20">
    <w:name w:val="A20"/>
    <w:rsid w:val="008F1FB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F1FB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F1FB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F1FB0"/>
    <w:rPr>
      <w:rFonts w:cs="Arial"/>
      <w:b/>
      <w:bCs/>
      <w:sz w:val="24"/>
      <w:szCs w:val="26"/>
      <w:lang w:val="en-US" w:eastAsia="en-US" w:bidi="ar-SA"/>
    </w:rPr>
  </w:style>
  <w:style w:type="character" w:customStyle="1" w:styleId="brief-smalltext0">
    <w:name w:val="brief-smalltext"/>
    <w:basedOn w:val="DefaultParagraphFont"/>
    <w:rsid w:val="008F1FB0"/>
  </w:style>
  <w:style w:type="paragraph" w:customStyle="1" w:styleId="Coverintroduction">
    <w:name w:val="Cover introduction"/>
    <w:basedOn w:val="Default"/>
    <w:next w:val="Default"/>
    <w:rsid w:val="008F1FB0"/>
    <w:rPr>
      <w:rFonts w:ascii="Arial" w:hAnsi="Arial"/>
      <w:color w:val="auto"/>
    </w:rPr>
  </w:style>
  <w:style w:type="character" w:customStyle="1" w:styleId="style53">
    <w:name w:val="style5"/>
    <w:basedOn w:val="DefaultParagraphFont"/>
    <w:rsid w:val="008F1FB0"/>
  </w:style>
  <w:style w:type="character" w:customStyle="1" w:styleId="TagCharCharCharCharCharChar">
    <w:name w:val="Tag Char Char Char Char Char Char"/>
    <w:rsid w:val="008F1FB0"/>
    <w:rPr>
      <w:rFonts w:cs="Arial"/>
      <w:b/>
      <w:bCs/>
      <w:sz w:val="24"/>
      <w:szCs w:val="26"/>
      <w:lang w:val="en-US" w:eastAsia="en-US" w:bidi="ar-SA"/>
    </w:rPr>
  </w:style>
  <w:style w:type="character" w:customStyle="1" w:styleId="pmterms3">
    <w:name w:val="pmterms3"/>
    <w:basedOn w:val="DefaultParagraphFont"/>
    <w:rsid w:val="008F1FB0"/>
  </w:style>
  <w:style w:type="character" w:customStyle="1" w:styleId="interiorheadline">
    <w:name w:val="interiorheadline"/>
    <w:basedOn w:val="DefaultParagraphFont"/>
    <w:rsid w:val="008F1FB0"/>
  </w:style>
  <w:style w:type="character" w:customStyle="1" w:styleId="Heading31CharCharCharChar1">
    <w:name w:val="Heading 31 Char Char Char Char1"/>
    <w:rsid w:val="008F1FB0"/>
    <w:rPr>
      <w:rFonts w:cs="Arial"/>
      <w:b/>
      <w:bCs/>
      <w:sz w:val="24"/>
      <w:szCs w:val="26"/>
      <w:lang w:val="en-US" w:eastAsia="en-US" w:bidi="ar-SA"/>
    </w:rPr>
  </w:style>
  <w:style w:type="character" w:customStyle="1" w:styleId="Heading31CharCharChar">
    <w:name w:val="Heading 31 Char Char Char"/>
    <w:rsid w:val="008F1FB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8F1FB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F1FB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8F1FB0"/>
    <w:rPr>
      <w:rFonts w:eastAsia="MS Mincho"/>
      <w:b/>
      <w:u w:val="single"/>
    </w:rPr>
  </w:style>
  <w:style w:type="character" w:customStyle="1" w:styleId="BoldandUnderlineCharChar1CharChar">
    <w:name w:val="Bold and Underline Char Char1 Char Char"/>
    <w:basedOn w:val="DefaultParagraphFont"/>
    <w:link w:val="BoldandUnderlineCharChar1Char"/>
    <w:rsid w:val="008F1FB0"/>
    <w:rPr>
      <w:rFonts w:ascii="Calibri" w:eastAsia="MS Mincho" w:hAnsi="Calibri" w:cs="Calibri"/>
      <w:b/>
      <w:sz w:val="22"/>
      <w:u w:val="single"/>
    </w:rPr>
  </w:style>
  <w:style w:type="character" w:customStyle="1" w:styleId="author-bio-box">
    <w:name w:val="author-bio-box"/>
    <w:basedOn w:val="DefaultParagraphFont"/>
    <w:rsid w:val="008F1FB0"/>
  </w:style>
  <w:style w:type="character" w:customStyle="1" w:styleId="TagsChar">
    <w:name w:val="Tags Char"/>
    <w:aliases w:val="tags Char,No Spacing2 Char,No Spacing21 Char,No Spacing1111 Char"/>
    <w:basedOn w:val="DefaultParagraphFont"/>
    <w:qFormat/>
    <w:rsid w:val="008F1FB0"/>
    <w:rPr>
      <w:rFonts w:ascii="Georgia" w:eastAsia="Calibri" w:hAnsi="Georgia" w:cs="Times New Roman"/>
      <w:b/>
      <w:sz w:val="24"/>
    </w:rPr>
  </w:style>
  <w:style w:type="paragraph" w:customStyle="1" w:styleId="CitationCharChar">
    <w:name w:val="Citation Char Char"/>
    <w:basedOn w:val="Normal"/>
    <w:uiPriority w:val="6"/>
    <w:qFormat/>
    <w:rsid w:val="008F1FB0"/>
    <w:pPr>
      <w:ind w:left="1440" w:right="1440"/>
    </w:pPr>
    <w:rPr>
      <w:bCs/>
      <w:u w:val="single"/>
    </w:rPr>
  </w:style>
  <w:style w:type="character" w:customStyle="1" w:styleId="SubtitleChar2">
    <w:name w:val="Subtitle Char2"/>
    <w:basedOn w:val="DefaultParagraphFont"/>
    <w:uiPriority w:val="11"/>
    <w:rsid w:val="008F1FB0"/>
    <w:rPr>
      <w:rFonts w:eastAsiaTheme="minorEastAsia"/>
      <w:color w:val="5A5A5A" w:themeColor="text1" w:themeTint="A5"/>
      <w:spacing w:val="15"/>
    </w:rPr>
  </w:style>
  <w:style w:type="paragraph" w:customStyle="1" w:styleId="type">
    <w:name w:val="type"/>
    <w:basedOn w:val="Normal"/>
    <w:qFormat/>
    <w:rsid w:val="008F1FB0"/>
    <w:pPr>
      <w:spacing w:before="100" w:beforeAutospacing="1" w:after="100" w:afterAutospacing="1"/>
    </w:pPr>
    <w:rPr>
      <w:rFonts w:eastAsia="Times New Roman"/>
    </w:rPr>
  </w:style>
  <w:style w:type="character" w:customStyle="1" w:styleId="abodyblack3">
    <w:name w:val="abodyblack3"/>
    <w:basedOn w:val="DefaultParagraphFont"/>
    <w:rsid w:val="008F1FB0"/>
  </w:style>
  <w:style w:type="character" w:customStyle="1" w:styleId="TitleChar2">
    <w:name w:val="Title Char2"/>
    <w:basedOn w:val="DefaultParagraphFont"/>
    <w:uiPriority w:val="5"/>
    <w:qFormat/>
    <w:locked/>
    <w:rsid w:val="008F1FB0"/>
    <w:rPr>
      <w:b/>
      <w:bCs/>
      <w:u w:val="single"/>
    </w:rPr>
  </w:style>
  <w:style w:type="character" w:customStyle="1" w:styleId="cit-first-element">
    <w:name w:val="cit-first-element"/>
    <w:basedOn w:val="DefaultParagraphFont"/>
    <w:rsid w:val="008F1FB0"/>
  </w:style>
  <w:style w:type="paragraph" w:customStyle="1" w:styleId="TableParagraph">
    <w:name w:val="Table Paragraph"/>
    <w:basedOn w:val="Normal"/>
    <w:uiPriority w:val="1"/>
    <w:qFormat/>
    <w:rsid w:val="008F1FB0"/>
    <w:pPr>
      <w:widowControl w:val="0"/>
    </w:pPr>
    <w:rPr>
      <w:rFonts w:asciiTheme="minorHAnsi" w:hAnsiTheme="minorHAnsi"/>
    </w:rPr>
  </w:style>
  <w:style w:type="character" w:customStyle="1" w:styleId="UnderlineChar5">
    <w:name w:val="UnderlineChar"/>
    <w:rsid w:val="008F1FB0"/>
    <w:rPr>
      <w:sz w:val="24"/>
      <w:u w:val="single"/>
      <w:shd w:val="clear" w:color="auto" w:fill="auto"/>
    </w:rPr>
  </w:style>
  <w:style w:type="character" w:customStyle="1" w:styleId="m1341753421140884995gmail-styleunderline">
    <w:name w:val="m_1341753421140884995gmail-styleunderline"/>
    <w:basedOn w:val="DefaultParagraphFont"/>
    <w:rsid w:val="008F1FB0"/>
  </w:style>
  <w:style w:type="paragraph" w:styleId="BodyTextFirstIndent2">
    <w:name w:val="Body Text First Indent 2"/>
    <w:aliases w:val="8 Point Font"/>
    <w:basedOn w:val="BodyTextIndent"/>
    <w:link w:val="BodyTextFirstIndent2Char"/>
    <w:qFormat/>
    <w:rsid w:val="008F1FB0"/>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8F1FB0"/>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8F1FB0"/>
  </w:style>
  <w:style w:type="character" w:customStyle="1" w:styleId="m-4779788222740640853gmail-styleunderline">
    <w:name w:val="m_-4779788222740640853gmail-styleunderline"/>
    <w:basedOn w:val="DefaultParagraphFont"/>
    <w:rsid w:val="008F1FB0"/>
  </w:style>
  <w:style w:type="paragraph" w:customStyle="1" w:styleId="m-6141792299627414980gmail-msolistparagraph">
    <w:name w:val="m_-6141792299627414980gmail-msolistparagraph"/>
    <w:basedOn w:val="Normal"/>
    <w:rsid w:val="008F1FB0"/>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8F1FB0"/>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8F1FB0"/>
  </w:style>
  <w:style w:type="character" w:customStyle="1" w:styleId="m-8873710502535438992gmail-styleunderline">
    <w:name w:val="m_-8873710502535438992gmail-styleunderline"/>
    <w:basedOn w:val="DefaultParagraphFont"/>
    <w:rsid w:val="008F1FB0"/>
  </w:style>
  <w:style w:type="character" w:customStyle="1" w:styleId="standing">
    <w:name w:val="standing"/>
    <w:basedOn w:val="DefaultParagraphFont"/>
    <w:rsid w:val="008F1FB0"/>
  </w:style>
  <w:style w:type="paragraph" w:customStyle="1" w:styleId="dcr-s23rjr">
    <w:name w:val="dcr-s23rjr"/>
    <w:basedOn w:val="Normal"/>
    <w:rsid w:val="008F1FB0"/>
    <w:pPr>
      <w:spacing w:before="100" w:beforeAutospacing="1" w:after="100" w:afterAutospacing="1"/>
    </w:pPr>
    <w:rPr>
      <w:rFonts w:eastAsia="Times New Roman"/>
      <w:sz w:val="24"/>
    </w:rPr>
  </w:style>
  <w:style w:type="character" w:customStyle="1" w:styleId="dcr-19x4pdv">
    <w:name w:val="dcr-19x4pdv"/>
    <w:basedOn w:val="DefaultParagraphFont"/>
    <w:rsid w:val="008F1FB0"/>
  </w:style>
  <w:style w:type="paragraph" w:customStyle="1" w:styleId="header-menu-item">
    <w:name w:val="header-menu-item"/>
    <w:basedOn w:val="Normal"/>
    <w:rsid w:val="008F1FB0"/>
    <w:pPr>
      <w:spacing w:before="100" w:beforeAutospacing="1" w:after="100" w:afterAutospacing="1"/>
    </w:pPr>
    <w:rPr>
      <w:rFonts w:eastAsia="Times New Roman"/>
      <w:sz w:val="24"/>
    </w:rPr>
  </w:style>
  <w:style w:type="character" w:customStyle="1" w:styleId="subscribe--long">
    <w:name w:val="subscribe--long"/>
    <w:basedOn w:val="DefaultParagraphFont"/>
    <w:rsid w:val="008F1FB0"/>
  </w:style>
  <w:style w:type="paragraph" w:customStyle="1" w:styleId="header-alt-title">
    <w:name w:val="header-alt-title"/>
    <w:basedOn w:val="Normal"/>
    <w:rsid w:val="008F1FB0"/>
    <w:pPr>
      <w:spacing w:before="100" w:beforeAutospacing="1" w:after="100" w:afterAutospacing="1"/>
    </w:pPr>
    <w:rPr>
      <w:rFonts w:eastAsia="Times New Roman"/>
      <w:sz w:val="24"/>
    </w:rPr>
  </w:style>
  <w:style w:type="character" w:customStyle="1" w:styleId="department-title">
    <w:name w:val="department-title"/>
    <w:basedOn w:val="DefaultParagraphFont"/>
    <w:rsid w:val="008F1FB0"/>
  </w:style>
  <w:style w:type="character" w:customStyle="1" w:styleId="header-alt-titledesktop">
    <w:name w:val="header-alt-title__desktop"/>
    <w:basedOn w:val="DefaultParagraphFont"/>
    <w:rsid w:val="008F1FB0"/>
  </w:style>
  <w:style w:type="character" w:customStyle="1" w:styleId="share-title">
    <w:name w:val="share-title"/>
    <w:basedOn w:val="DefaultParagraphFont"/>
    <w:rsid w:val="008F1FB0"/>
  </w:style>
  <w:style w:type="character" w:customStyle="1" w:styleId="pull-quote-sidebar">
    <w:name w:val="pull-quote-sidebar"/>
    <w:basedOn w:val="DefaultParagraphFont"/>
    <w:rsid w:val="008F1FB0"/>
  </w:style>
  <w:style w:type="paragraph" w:customStyle="1" w:styleId="heading-container">
    <w:name w:val="heading-container"/>
    <w:basedOn w:val="Normal"/>
    <w:rsid w:val="008F1FB0"/>
    <w:pPr>
      <w:spacing w:before="100" w:beforeAutospacing="1" w:after="100" w:afterAutospacing="1"/>
    </w:pPr>
    <w:rPr>
      <w:rFonts w:eastAsia="Times New Roman"/>
      <w:sz w:val="24"/>
    </w:rPr>
  </w:style>
  <w:style w:type="paragraph" w:customStyle="1" w:styleId="dek">
    <w:name w:val="dek"/>
    <w:basedOn w:val="Normal"/>
    <w:uiPriority w:val="99"/>
    <w:rsid w:val="008F1FB0"/>
    <w:pPr>
      <w:spacing w:before="100" w:beforeAutospacing="1" w:after="100" w:afterAutospacing="1"/>
    </w:pPr>
    <w:rPr>
      <w:rFonts w:eastAsia="Times New Roman"/>
      <w:sz w:val="24"/>
    </w:rPr>
  </w:style>
  <w:style w:type="paragraph" w:customStyle="1" w:styleId="calerts-tagsalert">
    <w:name w:val="calerts-tags__alert"/>
    <w:basedOn w:val="Normal"/>
    <w:rsid w:val="008F1FB0"/>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8F1FB0"/>
  </w:style>
  <w:style w:type="character" w:customStyle="1" w:styleId="calerts-tagsalert-body">
    <w:name w:val="calerts-tags__alert-body"/>
    <w:basedOn w:val="DefaultParagraphFont"/>
    <w:rsid w:val="008F1FB0"/>
  </w:style>
  <w:style w:type="paragraph" w:customStyle="1" w:styleId="fp-trending-content">
    <w:name w:val="fp-trending-content"/>
    <w:basedOn w:val="Normal"/>
    <w:rsid w:val="008F1FB0"/>
    <w:pPr>
      <w:spacing w:before="100" w:beforeAutospacing="1" w:after="100" w:afterAutospacing="1"/>
    </w:pPr>
    <w:rPr>
      <w:rFonts w:eastAsia="Times New Roman"/>
      <w:sz w:val="24"/>
    </w:rPr>
  </w:style>
  <w:style w:type="paragraph" w:customStyle="1" w:styleId="signup-prompt">
    <w:name w:val="signup-prompt"/>
    <w:basedOn w:val="Normal"/>
    <w:rsid w:val="008F1FB0"/>
    <w:pPr>
      <w:spacing w:before="100" w:beforeAutospacing="1" w:after="100" w:afterAutospacing="1"/>
    </w:pPr>
    <w:rPr>
      <w:rFonts w:eastAsia="Times New Roman"/>
      <w:sz w:val="24"/>
    </w:rPr>
  </w:style>
  <w:style w:type="paragraph" w:customStyle="1" w:styleId="menu-item">
    <w:name w:val="menu-item"/>
    <w:basedOn w:val="Normal"/>
    <w:rsid w:val="008F1FB0"/>
    <w:pPr>
      <w:spacing w:before="100" w:beforeAutospacing="1" w:after="100" w:afterAutospacing="1"/>
    </w:pPr>
    <w:rPr>
      <w:rFonts w:eastAsia="Times New Roman"/>
      <w:sz w:val="24"/>
    </w:rPr>
  </w:style>
  <w:style w:type="character" w:customStyle="1" w:styleId="nlmetal">
    <w:name w:val="nlm_etal"/>
    <w:basedOn w:val="DefaultParagraphFont"/>
    <w:rsid w:val="008F1FB0"/>
  </w:style>
  <w:style w:type="character" w:customStyle="1" w:styleId="nlmyear">
    <w:name w:val="nlm_year"/>
    <w:basedOn w:val="DefaultParagraphFont"/>
    <w:rsid w:val="008F1FB0"/>
  </w:style>
  <w:style w:type="character" w:customStyle="1" w:styleId="nlmpublisher-loc">
    <w:name w:val="nlm_publisher-loc"/>
    <w:basedOn w:val="DefaultParagraphFont"/>
    <w:rsid w:val="008F1FB0"/>
  </w:style>
  <w:style w:type="character" w:customStyle="1" w:styleId="nlmpublisher-name">
    <w:name w:val="nlm_publisher-name"/>
    <w:basedOn w:val="DefaultParagraphFont"/>
    <w:rsid w:val="008F1FB0"/>
  </w:style>
  <w:style w:type="character" w:customStyle="1" w:styleId="captionlabel">
    <w:name w:val="captionlabel"/>
    <w:basedOn w:val="DefaultParagraphFont"/>
    <w:rsid w:val="008F1FB0"/>
  </w:style>
  <w:style w:type="character" w:customStyle="1" w:styleId="to4-socialtitle">
    <w:name w:val="to4-social__title"/>
    <w:basedOn w:val="DefaultParagraphFont"/>
    <w:rsid w:val="008F1FB0"/>
  </w:style>
  <w:style w:type="character" w:customStyle="1" w:styleId="meta-label">
    <w:name w:val="meta-label"/>
    <w:basedOn w:val="DefaultParagraphFont"/>
    <w:rsid w:val="008F1FB0"/>
  </w:style>
  <w:style w:type="paragraph" w:customStyle="1" w:styleId="gfield">
    <w:name w:val="gfield"/>
    <w:basedOn w:val="Normal"/>
    <w:rsid w:val="008F1FB0"/>
    <w:pPr>
      <w:spacing w:before="100" w:beforeAutospacing="1" w:after="100" w:afterAutospacing="1"/>
    </w:pPr>
    <w:rPr>
      <w:rFonts w:eastAsia="Times New Roman"/>
      <w:sz w:val="24"/>
    </w:rPr>
  </w:style>
  <w:style w:type="character" w:customStyle="1" w:styleId="dcr-l6t30p">
    <w:name w:val="dcr-l6t30p"/>
    <w:basedOn w:val="DefaultParagraphFont"/>
    <w:rsid w:val="008F1FB0"/>
  </w:style>
  <w:style w:type="paragraph" w:customStyle="1" w:styleId="dcr-i43ppq">
    <w:name w:val="dcr-i43ppq"/>
    <w:basedOn w:val="Normal"/>
    <w:rsid w:val="008F1FB0"/>
    <w:pPr>
      <w:spacing w:before="100" w:beforeAutospacing="1" w:after="100" w:afterAutospacing="1"/>
    </w:pPr>
    <w:rPr>
      <w:rFonts w:eastAsia="Times New Roman"/>
      <w:sz w:val="24"/>
    </w:rPr>
  </w:style>
  <w:style w:type="character" w:customStyle="1" w:styleId="amp-wp-fe3f5cc">
    <w:name w:val="amp-wp-fe3f5cc"/>
    <w:basedOn w:val="DefaultParagraphFont"/>
    <w:rsid w:val="008F1FB0"/>
  </w:style>
  <w:style w:type="paragraph" w:customStyle="1" w:styleId="clay-paragraph">
    <w:name w:val="clay-paragraph"/>
    <w:basedOn w:val="Normal"/>
    <w:rsid w:val="008F1FB0"/>
    <w:pPr>
      <w:spacing w:before="100" w:beforeAutospacing="1" w:after="100" w:afterAutospacing="1"/>
    </w:pPr>
    <w:rPr>
      <w:rFonts w:eastAsia="Times New Roman"/>
      <w:sz w:val="24"/>
    </w:rPr>
  </w:style>
  <w:style w:type="paragraph" w:customStyle="1" w:styleId="has-dropcap">
    <w:name w:val="has-dropcap"/>
    <w:basedOn w:val="Normal"/>
    <w:rsid w:val="008F1FB0"/>
    <w:pPr>
      <w:spacing w:before="100" w:beforeAutospacing="1" w:after="100" w:afterAutospacing="1"/>
    </w:pPr>
    <w:rPr>
      <w:rFonts w:eastAsia="Times New Roman"/>
      <w:sz w:val="24"/>
    </w:rPr>
  </w:style>
  <w:style w:type="paragraph" w:customStyle="1" w:styleId="paywall">
    <w:name w:val="paywall"/>
    <w:basedOn w:val="Normal"/>
    <w:rsid w:val="008F1FB0"/>
    <w:pPr>
      <w:spacing w:before="100" w:beforeAutospacing="1" w:after="100" w:afterAutospacing="1"/>
    </w:pPr>
    <w:rPr>
      <w:rFonts w:eastAsia="Times New Roman"/>
      <w:sz w:val="24"/>
    </w:rPr>
  </w:style>
  <w:style w:type="character" w:customStyle="1" w:styleId="basewrap-sc-twddq">
    <w:name w:val="basewrap-sc-twddq"/>
    <w:basedOn w:val="DefaultParagraphFont"/>
    <w:rsid w:val="008F1FB0"/>
  </w:style>
  <w:style w:type="paragraph" w:customStyle="1" w:styleId="basewrap-sc-twddq1">
    <w:name w:val="basewrap-sc-twddq1"/>
    <w:basedOn w:val="Normal"/>
    <w:rsid w:val="008F1FB0"/>
    <w:pPr>
      <w:spacing w:before="100" w:beforeAutospacing="1" w:after="100" w:afterAutospacing="1"/>
    </w:pPr>
    <w:rPr>
      <w:rFonts w:eastAsia="Times New Roman"/>
      <w:sz w:val="24"/>
    </w:rPr>
  </w:style>
  <w:style w:type="character" w:customStyle="1" w:styleId="ad-label">
    <w:name w:val="ad-label"/>
    <w:basedOn w:val="DefaultParagraphFont"/>
    <w:rsid w:val="008F1FB0"/>
  </w:style>
  <w:style w:type="character" w:customStyle="1" w:styleId="skimlinks-unlinked">
    <w:name w:val="skimlinks-unlinked"/>
    <w:basedOn w:val="DefaultParagraphFont"/>
    <w:rsid w:val="008F1FB0"/>
  </w:style>
  <w:style w:type="paragraph" w:customStyle="1" w:styleId="signin-button">
    <w:name w:val="signin-button"/>
    <w:basedOn w:val="Normal"/>
    <w:rsid w:val="008F1FB0"/>
    <w:pPr>
      <w:spacing w:before="100" w:beforeAutospacing="1" w:after="100" w:afterAutospacing="1"/>
    </w:pPr>
    <w:rPr>
      <w:rFonts w:eastAsia="Times New Roman"/>
      <w:sz w:val="24"/>
    </w:rPr>
  </w:style>
  <w:style w:type="paragraph" w:customStyle="1" w:styleId="heading-list">
    <w:name w:val="heading-list"/>
    <w:basedOn w:val="Normal"/>
    <w:rsid w:val="008F1FB0"/>
    <w:pPr>
      <w:spacing w:before="100" w:beforeAutospacing="1" w:after="100" w:afterAutospacing="1"/>
    </w:pPr>
    <w:rPr>
      <w:rFonts w:eastAsia="Times New Roman"/>
      <w:sz w:val="24"/>
    </w:rPr>
  </w:style>
  <w:style w:type="character" w:customStyle="1" w:styleId="desktop">
    <w:name w:val="desktop"/>
    <w:basedOn w:val="DefaultParagraphFont"/>
    <w:rsid w:val="008F1FB0"/>
  </w:style>
  <w:style w:type="paragraph" w:customStyle="1" w:styleId="breadcrumb-item">
    <w:name w:val="breadcrumb-item"/>
    <w:basedOn w:val="Normal"/>
    <w:rsid w:val="008F1FB0"/>
    <w:pPr>
      <w:spacing w:before="100" w:beforeAutospacing="1" w:after="100" w:afterAutospacing="1"/>
    </w:pPr>
    <w:rPr>
      <w:rFonts w:eastAsia="Times New Roman"/>
      <w:sz w:val="24"/>
    </w:rPr>
  </w:style>
  <w:style w:type="character" w:customStyle="1" w:styleId="breadcrumb-title">
    <w:name w:val="breadcrumb-title"/>
    <w:basedOn w:val="DefaultParagraphFont"/>
    <w:rsid w:val="008F1FB0"/>
  </w:style>
  <w:style w:type="character" w:customStyle="1" w:styleId="jw-volume-update">
    <w:name w:val="jw-volume-update"/>
    <w:basedOn w:val="DefaultParagraphFont"/>
    <w:rsid w:val="008F1FB0"/>
  </w:style>
  <w:style w:type="paragraph" w:customStyle="1" w:styleId="author-feedback-text">
    <w:name w:val="author-feedback-text"/>
    <w:basedOn w:val="Normal"/>
    <w:rsid w:val="008F1FB0"/>
    <w:pPr>
      <w:spacing w:before="100" w:beforeAutospacing="1" w:after="100" w:afterAutospacing="1"/>
    </w:pPr>
    <w:rPr>
      <w:rFonts w:eastAsia="Times New Roman"/>
      <w:sz w:val="24"/>
    </w:rPr>
  </w:style>
  <w:style w:type="character" w:customStyle="1" w:styleId="sssh">
    <w:name w:val="ss_sh"/>
    <w:basedOn w:val="DefaultParagraphFont"/>
    <w:rsid w:val="008F1FB0"/>
  </w:style>
  <w:style w:type="character" w:customStyle="1" w:styleId="image-source-caption">
    <w:name w:val="image-source-caption"/>
    <w:basedOn w:val="DefaultParagraphFont"/>
    <w:rsid w:val="008F1FB0"/>
  </w:style>
  <w:style w:type="character" w:customStyle="1" w:styleId="image-source">
    <w:name w:val="image-source"/>
    <w:basedOn w:val="DefaultParagraphFont"/>
    <w:rsid w:val="008F1FB0"/>
  </w:style>
  <w:style w:type="paragraph" w:customStyle="1" w:styleId="Boldunderline2">
    <w:name w:val="Bold/underline"/>
    <w:basedOn w:val="Normal"/>
    <w:link w:val="BoldunderlineChar5"/>
    <w:autoRedefine/>
    <w:rsid w:val="008F1FB0"/>
    <w:rPr>
      <w:rFonts w:ascii="SimSun" w:eastAsia="SimSun" w:hAnsi="SimSun" w:cstheme="minorBidi"/>
      <w:b/>
      <w:sz w:val="24"/>
      <w:u w:val="single"/>
      <w:lang w:eastAsia="zh-CN"/>
    </w:rPr>
  </w:style>
  <w:style w:type="character" w:customStyle="1" w:styleId="hi">
    <w:name w:val="hi"/>
    <w:basedOn w:val="DefaultParagraphFont"/>
    <w:rsid w:val="008F1FB0"/>
  </w:style>
  <w:style w:type="paragraph" w:customStyle="1" w:styleId="footnotedescription">
    <w:name w:val="footnote description"/>
    <w:next w:val="Normal"/>
    <w:link w:val="footnotedescriptionChar"/>
    <w:hidden/>
    <w:rsid w:val="008F1FB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8F1FB0"/>
    <w:rPr>
      <w:rFonts w:ascii="Times New Roman" w:eastAsia="Times New Roman" w:hAnsi="Times New Roman" w:cs="Times New Roman"/>
      <w:color w:val="000000"/>
      <w:sz w:val="16"/>
      <w:szCs w:val="22"/>
    </w:rPr>
  </w:style>
  <w:style w:type="character" w:customStyle="1" w:styleId="footnotemark">
    <w:name w:val="footnote mark"/>
    <w:hidden/>
    <w:rsid w:val="008F1FB0"/>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8F1FB0"/>
  </w:style>
  <w:style w:type="character" w:customStyle="1" w:styleId="latin24compacttimestamp-2v7xiq">
    <w:name w:val="latin24compacttimestamp-2v7xiq"/>
    <w:basedOn w:val="DefaultParagraphFont"/>
    <w:rsid w:val="008F1FB0"/>
  </w:style>
  <w:style w:type="character" w:customStyle="1" w:styleId="article-classifiergap">
    <w:name w:val="article-classifier__gap"/>
    <w:basedOn w:val="DefaultParagraphFont"/>
    <w:rsid w:val="008F1FB0"/>
  </w:style>
  <w:style w:type="paragraph" w:customStyle="1" w:styleId="standardeinzug">
    <w:name w:val="standardeinzug"/>
    <w:basedOn w:val="Normal"/>
    <w:rsid w:val="008F1FB0"/>
    <w:pPr>
      <w:spacing w:before="100" w:beforeAutospacing="1" w:after="100" w:afterAutospacing="1"/>
    </w:pPr>
    <w:rPr>
      <w:rFonts w:eastAsia="Times New Roman"/>
      <w:sz w:val="24"/>
    </w:rPr>
  </w:style>
  <w:style w:type="character" w:customStyle="1" w:styleId="y2iqfc">
    <w:name w:val="y2iqfc"/>
    <w:basedOn w:val="DefaultParagraphFont"/>
    <w:rsid w:val="008F1FB0"/>
  </w:style>
  <w:style w:type="character" w:customStyle="1" w:styleId="edited-3sfazf">
    <w:name w:val="edited-3sfazf"/>
    <w:basedOn w:val="DefaultParagraphFont"/>
    <w:rsid w:val="008F1FB0"/>
  </w:style>
  <w:style w:type="character" w:customStyle="1" w:styleId="xn-money">
    <w:name w:val="xn-money"/>
    <w:basedOn w:val="DefaultParagraphFont"/>
    <w:rsid w:val="008F1FB0"/>
  </w:style>
  <w:style w:type="character" w:customStyle="1" w:styleId="word">
    <w:name w:val="word"/>
    <w:basedOn w:val="DefaultParagraphFont"/>
    <w:rsid w:val="008F1FB0"/>
  </w:style>
  <w:style w:type="character" w:customStyle="1" w:styleId="whitespace">
    <w:name w:val="whitespace"/>
    <w:basedOn w:val="DefaultParagraphFont"/>
    <w:rsid w:val="008F1FB0"/>
  </w:style>
  <w:style w:type="character" w:customStyle="1" w:styleId="ssbf">
    <w:name w:val="ss_bf"/>
    <w:basedOn w:val="DefaultParagraphFont"/>
    <w:rsid w:val="008F1FB0"/>
  </w:style>
  <w:style w:type="character" w:customStyle="1" w:styleId="external-linklast-word">
    <w:name w:val="external-link__last-word"/>
    <w:basedOn w:val="DefaultParagraphFont"/>
    <w:rsid w:val="008F1FB0"/>
  </w:style>
  <w:style w:type="paragraph" w:customStyle="1" w:styleId="field-item">
    <w:name w:val="field-item"/>
    <w:basedOn w:val="Normal"/>
    <w:rsid w:val="008F1FB0"/>
    <w:pPr>
      <w:spacing w:before="100" w:beforeAutospacing="1" w:after="100" w:afterAutospacing="1"/>
    </w:pPr>
    <w:rPr>
      <w:rFonts w:eastAsia="Times New Roman"/>
      <w:sz w:val="24"/>
    </w:rPr>
  </w:style>
  <w:style w:type="paragraph" w:customStyle="1" w:styleId="Emphasis0">
    <w:name w:val="!!_Emphasis"/>
    <w:basedOn w:val="Normal"/>
    <w:uiPriority w:val="20"/>
    <w:qFormat/>
    <w:rsid w:val="008F1FB0"/>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8F1FB0"/>
    <w:rPr>
      <w:color w:val="605E5C"/>
      <w:shd w:val="clear" w:color="auto" w:fill="E1DFDD"/>
    </w:rPr>
  </w:style>
  <w:style w:type="character" w:customStyle="1" w:styleId="UnresolvedMention6">
    <w:name w:val="Unresolved Mention6"/>
    <w:basedOn w:val="DefaultParagraphFont"/>
    <w:uiPriority w:val="99"/>
    <w:semiHidden/>
    <w:unhideWhenUsed/>
    <w:rsid w:val="008F1FB0"/>
    <w:rPr>
      <w:color w:val="605E5C"/>
      <w:shd w:val="clear" w:color="auto" w:fill="E1DFDD"/>
    </w:rPr>
  </w:style>
  <w:style w:type="character" w:customStyle="1" w:styleId="hubidentifier">
    <w:name w:val="hub_identifier"/>
    <w:basedOn w:val="DefaultParagraphFont"/>
    <w:rsid w:val="008F1FB0"/>
  </w:style>
  <w:style w:type="paragraph" w:customStyle="1" w:styleId="aufzhlungnormal">
    <w:name w:val="aufzhlungnormal"/>
    <w:basedOn w:val="Normal"/>
    <w:rsid w:val="008F1FB0"/>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F1FB0"/>
  </w:style>
  <w:style w:type="paragraph" w:customStyle="1" w:styleId="entrefilet">
    <w:name w:val="entrefilet"/>
    <w:basedOn w:val="Normal"/>
    <w:rsid w:val="008F1FB0"/>
    <w:pPr>
      <w:spacing w:before="100" w:beforeAutospacing="1" w:after="100" w:afterAutospacing="1"/>
    </w:pPr>
    <w:rPr>
      <w:rFonts w:eastAsia="Times New Roman"/>
      <w:sz w:val="24"/>
    </w:rPr>
  </w:style>
  <w:style w:type="paragraph" w:customStyle="1" w:styleId="kapitelreferenzkopf">
    <w:name w:val="kapitelreferenzkopf"/>
    <w:basedOn w:val="Normal"/>
    <w:rsid w:val="008F1FB0"/>
    <w:pPr>
      <w:spacing w:before="100" w:beforeAutospacing="1" w:after="100" w:afterAutospacing="1"/>
    </w:pPr>
    <w:rPr>
      <w:rFonts w:eastAsia="Times New Roman"/>
      <w:sz w:val="24"/>
    </w:rPr>
  </w:style>
  <w:style w:type="paragraph" w:customStyle="1" w:styleId="tabberschrift">
    <w:name w:val="tabberschrift"/>
    <w:basedOn w:val="Normal"/>
    <w:rsid w:val="008F1FB0"/>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F1FB0"/>
  </w:style>
  <w:style w:type="character" w:customStyle="1" w:styleId="m-5621139387307470627gmail-style13ptbold">
    <w:name w:val="m_-5621139387307470627gmail-style13ptbold"/>
    <w:basedOn w:val="DefaultParagraphFont"/>
    <w:rsid w:val="008F1FB0"/>
  </w:style>
  <w:style w:type="character" w:customStyle="1" w:styleId="m-5621139387307470627gmail-styleunderline">
    <w:name w:val="m_-5621139387307470627gmail-styleunderline"/>
    <w:basedOn w:val="DefaultParagraphFont"/>
    <w:rsid w:val="008F1FB0"/>
  </w:style>
  <w:style w:type="character" w:customStyle="1" w:styleId="m-4930835733434609408gmail-style13ptbold">
    <w:name w:val="m_-4930835733434609408gmail-style13ptbold"/>
    <w:basedOn w:val="DefaultParagraphFont"/>
    <w:rsid w:val="008F1FB0"/>
  </w:style>
  <w:style w:type="character" w:customStyle="1" w:styleId="m-4930835733434609408gmail-styleunderline">
    <w:name w:val="m_-4930835733434609408gmail-styleunderline"/>
    <w:basedOn w:val="DefaultParagraphFont"/>
    <w:rsid w:val="008F1FB0"/>
  </w:style>
  <w:style w:type="character" w:customStyle="1" w:styleId="m-2456650549122369157gmail-style13ptbold">
    <w:name w:val="m_-2456650549122369157gmail-style13ptbold"/>
    <w:basedOn w:val="DefaultParagraphFont"/>
    <w:rsid w:val="008F1FB0"/>
  </w:style>
  <w:style w:type="character" w:customStyle="1" w:styleId="m-2456650549122369157gmail-styleunderline">
    <w:name w:val="m_-2456650549122369157gmail-styleunderline"/>
    <w:basedOn w:val="DefaultParagraphFont"/>
    <w:rsid w:val="008F1FB0"/>
  </w:style>
  <w:style w:type="paragraph" w:customStyle="1" w:styleId="Second">
    <w:name w:val="Second"/>
    <w:basedOn w:val="Normal"/>
    <w:rsid w:val="008F1FB0"/>
    <w:rPr>
      <w:rFonts w:eastAsia="Calibri"/>
      <w:b/>
      <w:caps/>
      <w:szCs w:val="20"/>
    </w:rPr>
  </w:style>
  <w:style w:type="paragraph" w:customStyle="1" w:styleId="cardbody0">
    <w:name w:val="cardbody"/>
    <w:basedOn w:val="Normal"/>
    <w:rsid w:val="008F1FB0"/>
    <w:pPr>
      <w:spacing w:before="100" w:beforeAutospacing="1" w:after="100" w:afterAutospacing="1"/>
    </w:pPr>
    <w:rPr>
      <w:rFonts w:eastAsia="Times New Roman"/>
    </w:rPr>
  </w:style>
  <w:style w:type="character" w:customStyle="1" w:styleId="title-presub">
    <w:name w:val="title-presub"/>
    <w:basedOn w:val="DefaultParagraphFont"/>
    <w:rsid w:val="008F1FB0"/>
  </w:style>
  <w:style w:type="character" w:customStyle="1" w:styleId="Subtitle3">
    <w:name w:val="Subtitle3"/>
    <w:basedOn w:val="DefaultParagraphFont"/>
    <w:rsid w:val="008F1FB0"/>
  </w:style>
  <w:style w:type="character" w:customStyle="1" w:styleId="zleft">
    <w:name w:val="zleft"/>
    <w:basedOn w:val="DefaultParagraphFont"/>
    <w:rsid w:val="008F1FB0"/>
  </w:style>
  <w:style w:type="character" w:customStyle="1" w:styleId="zright">
    <w:name w:val="zright"/>
    <w:basedOn w:val="DefaultParagraphFont"/>
    <w:rsid w:val="008F1FB0"/>
  </w:style>
  <w:style w:type="character" w:customStyle="1" w:styleId="share-text">
    <w:name w:val="share-text"/>
    <w:basedOn w:val="DefaultParagraphFont"/>
    <w:rsid w:val="008F1FB0"/>
  </w:style>
  <w:style w:type="character" w:customStyle="1" w:styleId="article-byline-reporter-list">
    <w:name w:val="article-byline-reporter-list"/>
    <w:basedOn w:val="DefaultParagraphFont"/>
    <w:rsid w:val="008F1FB0"/>
  </w:style>
  <w:style w:type="character" w:customStyle="1" w:styleId="article-location">
    <w:name w:val="article-location"/>
    <w:basedOn w:val="DefaultParagraphFont"/>
    <w:rsid w:val="008F1FB0"/>
  </w:style>
  <w:style w:type="character" w:customStyle="1" w:styleId="article-date-publish">
    <w:name w:val="article-date-publish"/>
    <w:basedOn w:val="DefaultParagraphFont"/>
    <w:rsid w:val="008F1FB0"/>
  </w:style>
  <w:style w:type="paragraph" w:customStyle="1" w:styleId="temperature">
    <w:name w:val="temperature"/>
    <w:basedOn w:val="Normal"/>
    <w:rsid w:val="008F1FB0"/>
    <w:pPr>
      <w:spacing w:before="100" w:beforeAutospacing="1" w:after="100" w:afterAutospacing="1"/>
    </w:pPr>
    <w:rPr>
      <w:rFonts w:eastAsia="Times New Roman"/>
      <w:sz w:val="24"/>
    </w:rPr>
  </w:style>
  <w:style w:type="paragraph" w:customStyle="1" w:styleId="Strong1">
    <w:name w:val="Strong1"/>
    <w:basedOn w:val="Normal"/>
    <w:rsid w:val="008F1FB0"/>
    <w:pPr>
      <w:spacing w:before="100" w:beforeAutospacing="1" w:after="100" w:afterAutospacing="1"/>
    </w:pPr>
    <w:rPr>
      <w:rFonts w:eastAsia="Times New Roman"/>
      <w:sz w:val="24"/>
    </w:rPr>
  </w:style>
  <w:style w:type="paragraph" w:customStyle="1" w:styleId="search">
    <w:name w:val="search"/>
    <w:basedOn w:val="Normal"/>
    <w:rsid w:val="008F1FB0"/>
    <w:pPr>
      <w:spacing w:before="100" w:beforeAutospacing="1" w:after="100" w:afterAutospacing="1"/>
    </w:pPr>
    <w:rPr>
      <w:rFonts w:eastAsia="Times New Roman"/>
      <w:sz w:val="24"/>
    </w:rPr>
  </w:style>
  <w:style w:type="paragraph" w:customStyle="1" w:styleId="flex-active-slide">
    <w:name w:val="flex-active-slide"/>
    <w:basedOn w:val="Normal"/>
    <w:rsid w:val="008F1FB0"/>
    <w:pPr>
      <w:spacing w:before="100" w:beforeAutospacing="1" w:after="100" w:afterAutospacing="1"/>
    </w:pPr>
    <w:rPr>
      <w:rFonts w:eastAsia="Times New Roman"/>
      <w:sz w:val="24"/>
    </w:rPr>
  </w:style>
  <w:style w:type="paragraph" w:customStyle="1" w:styleId="edit">
    <w:name w:val="edit"/>
    <w:basedOn w:val="Normal"/>
    <w:rsid w:val="008F1FB0"/>
    <w:pPr>
      <w:spacing w:before="100" w:beforeAutospacing="1" w:after="100" w:afterAutospacing="1"/>
    </w:pPr>
    <w:rPr>
      <w:rFonts w:eastAsia="Times New Roman"/>
      <w:sz w:val="24"/>
    </w:rPr>
  </w:style>
  <w:style w:type="paragraph" w:customStyle="1" w:styleId="jtbio">
    <w:name w:val="jt_bio"/>
    <w:basedOn w:val="Normal"/>
    <w:rsid w:val="008F1FB0"/>
    <w:pPr>
      <w:spacing w:before="100" w:beforeAutospacing="1" w:after="100" w:afterAutospacing="1"/>
    </w:pPr>
    <w:rPr>
      <w:rFonts w:eastAsia="Times New Roman"/>
      <w:sz w:val="24"/>
    </w:rPr>
  </w:style>
  <w:style w:type="paragraph" w:customStyle="1" w:styleId="isactive">
    <w:name w:val="is_active"/>
    <w:basedOn w:val="Normal"/>
    <w:rsid w:val="008F1FB0"/>
    <w:pPr>
      <w:spacing w:before="100" w:beforeAutospacing="1" w:after="100" w:afterAutospacing="1"/>
    </w:pPr>
    <w:rPr>
      <w:rFonts w:eastAsia="Times New Roman"/>
      <w:sz w:val="24"/>
    </w:rPr>
  </w:style>
  <w:style w:type="paragraph" w:customStyle="1" w:styleId="tabchangeitem">
    <w:name w:val="tabchange_item"/>
    <w:basedOn w:val="Normal"/>
    <w:rsid w:val="008F1FB0"/>
    <w:pPr>
      <w:spacing w:before="100" w:beforeAutospacing="1" w:after="100" w:afterAutospacing="1"/>
    </w:pPr>
    <w:rPr>
      <w:rFonts w:eastAsia="Times New Roman"/>
      <w:sz w:val="24"/>
    </w:rPr>
  </w:style>
  <w:style w:type="paragraph" w:customStyle="1" w:styleId="blsidedivcommonlistcat">
    <w:name w:val="bl_sidediv_commonlist_cat"/>
    <w:basedOn w:val="Normal"/>
    <w:rsid w:val="008F1FB0"/>
    <w:pPr>
      <w:spacing w:before="100" w:beforeAutospacing="1" w:after="100" w:afterAutospacing="1"/>
    </w:pPr>
    <w:rPr>
      <w:rFonts w:eastAsia="Times New Roman"/>
      <w:sz w:val="24"/>
    </w:rPr>
  </w:style>
  <w:style w:type="paragraph" w:customStyle="1" w:styleId="blsidedivcommonlistttl">
    <w:name w:val="bl_sidediv_commonlist_ttl"/>
    <w:basedOn w:val="Normal"/>
    <w:rsid w:val="008F1FB0"/>
    <w:pPr>
      <w:spacing w:before="100" w:beforeAutospacing="1" w:after="100" w:afterAutospacing="1"/>
    </w:pPr>
    <w:rPr>
      <w:rFonts w:eastAsia="Times New Roman"/>
      <w:sz w:val="24"/>
    </w:rPr>
  </w:style>
  <w:style w:type="paragraph" w:customStyle="1" w:styleId="blsidedivcommonlistlead">
    <w:name w:val="bl_sidediv_commonlist_lead"/>
    <w:basedOn w:val="Normal"/>
    <w:rsid w:val="008F1FB0"/>
    <w:pPr>
      <w:spacing w:before="100" w:beforeAutospacing="1" w:after="100" w:afterAutospacing="1"/>
    </w:pPr>
    <w:rPr>
      <w:rFonts w:eastAsia="Times New Roman"/>
      <w:sz w:val="24"/>
    </w:rPr>
  </w:style>
  <w:style w:type="paragraph" w:customStyle="1" w:styleId="more-btn">
    <w:name w:val="more-btn"/>
    <w:basedOn w:val="Normal"/>
    <w:rsid w:val="008F1FB0"/>
    <w:pPr>
      <w:spacing w:before="100" w:beforeAutospacing="1" w:after="100" w:afterAutospacing="1"/>
    </w:pPr>
    <w:rPr>
      <w:rFonts w:eastAsia="Times New Roman"/>
      <w:sz w:val="24"/>
    </w:rPr>
  </w:style>
  <w:style w:type="paragraph" w:customStyle="1" w:styleId="menu-item-cityguide">
    <w:name w:val="menu-item-cityguide"/>
    <w:basedOn w:val="Normal"/>
    <w:rsid w:val="008F1FB0"/>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8F1FB0"/>
  </w:style>
  <w:style w:type="character" w:customStyle="1" w:styleId="m6540463018285843025gmail-styleunderline">
    <w:name w:val="m_6540463018285843025gmail-styleunderline"/>
    <w:basedOn w:val="DefaultParagraphFont"/>
    <w:rsid w:val="008F1FB0"/>
  </w:style>
  <w:style w:type="character" w:customStyle="1" w:styleId="dispurl">
    <w:name w:val="dispurl"/>
    <w:basedOn w:val="DefaultParagraphFont"/>
    <w:rsid w:val="008F1FB0"/>
  </w:style>
  <w:style w:type="character" w:customStyle="1" w:styleId="StyleUnderline11ptChar">
    <w:name w:val="Style Underline + 11 pt Char"/>
    <w:link w:val="StyleUnderline11pt0"/>
    <w:locked/>
    <w:rsid w:val="008F1FB0"/>
    <w:rPr>
      <w:rFonts w:ascii="Georgia" w:hAnsi="Georgia"/>
      <w:u w:val="single"/>
    </w:rPr>
  </w:style>
  <w:style w:type="paragraph" w:customStyle="1" w:styleId="StyleUnderline11pt0">
    <w:name w:val="Style Underline + 11 pt"/>
    <w:basedOn w:val="Normal"/>
    <w:link w:val="StyleUnderline11ptChar"/>
    <w:rsid w:val="008F1FB0"/>
    <w:rPr>
      <w:rFonts w:ascii="Georgia" w:hAnsi="Georgia" w:cstheme="minorBidi"/>
      <w:sz w:val="24"/>
      <w:u w:val="single"/>
    </w:rPr>
  </w:style>
  <w:style w:type="character" w:customStyle="1" w:styleId="StyleBoldUnderline11ptChar">
    <w:name w:val="Style BoldUnderline + 11 pt Char"/>
    <w:link w:val="StyleBoldUnderline11pt"/>
    <w:locked/>
    <w:rsid w:val="008F1FB0"/>
    <w:rPr>
      <w:rFonts w:ascii="Georgia" w:hAnsi="Georgia"/>
      <w:b/>
      <w:bCs/>
      <w:u w:val="single"/>
    </w:rPr>
  </w:style>
  <w:style w:type="paragraph" w:customStyle="1" w:styleId="StyleBoldUnderline11pt">
    <w:name w:val="Style BoldUnderline + 11 pt"/>
    <w:basedOn w:val="Normal"/>
    <w:link w:val="StyleBoldUnderline11ptChar"/>
    <w:rsid w:val="008F1FB0"/>
    <w:rPr>
      <w:rFonts w:ascii="Georgia" w:hAnsi="Georgia" w:cstheme="minorBidi"/>
      <w:b/>
      <w:bCs/>
      <w:sz w:val="24"/>
      <w:u w:val="single"/>
    </w:rPr>
  </w:style>
  <w:style w:type="paragraph" w:customStyle="1" w:styleId="Notes">
    <w:name w:val="Notes"/>
    <w:basedOn w:val="Normal"/>
    <w:link w:val="NotesChar"/>
    <w:autoRedefine/>
    <w:uiPriority w:val="4"/>
    <w:qFormat/>
    <w:rsid w:val="008F1FB0"/>
    <w:rPr>
      <w:b/>
    </w:rPr>
  </w:style>
  <w:style w:type="character" w:customStyle="1" w:styleId="NotesChar">
    <w:name w:val="Notes Char"/>
    <w:basedOn w:val="DefaultParagraphFont"/>
    <w:link w:val="Notes"/>
    <w:uiPriority w:val="4"/>
    <w:rsid w:val="008F1FB0"/>
    <w:rPr>
      <w:rFonts w:ascii="Calibri" w:hAnsi="Calibri" w:cs="Calibri"/>
      <w:b/>
      <w:sz w:val="22"/>
    </w:rPr>
  </w:style>
  <w:style w:type="paragraph" w:customStyle="1" w:styleId="Notetaking">
    <w:name w:val="Notetaking"/>
    <w:basedOn w:val="Heading6"/>
    <w:link w:val="NotetakingChar"/>
    <w:autoRedefine/>
    <w:uiPriority w:val="4"/>
    <w:qFormat/>
    <w:rsid w:val="008F1FB0"/>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8F1FB0"/>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8F1FB0"/>
    <w:rPr>
      <w:rFonts w:ascii="Avenir LT Std 45 Book" w:hAnsi="Avenir LT Std 45 Book"/>
    </w:rPr>
  </w:style>
  <w:style w:type="character" w:customStyle="1" w:styleId="DateTimeChar">
    <w:name w:val="DateTime Char"/>
    <w:basedOn w:val="DefaultParagraphFont"/>
    <w:link w:val="DateTime0"/>
    <w:uiPriority w:val="4"/>
    <w:rsid w:val="008F1FB0"/>
    <w:rPr>
      <w:rFonts w:ascii="Avenir LT Std 45 Book" w:hAnsi="Avenir LT Std 45 Book" w:cs="Calibri"/>
      <w:sz w:val="22"/>
    </w:rPr>
  </w:style>
  <w:style w:type="paragraph" w:customStyle="1" w:styleId="Lecture">
    <w:name w:val="Lecture"/>
    <w:next w:val="BodyText"/>
    <w:link w:val="LectureChar"/>
    <w:autoRedefine/>
    <w:uiPriority w:val="4"/>
    <w:qFormat/>
    <w:rsid w:val="008F1FB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8F1FB0"/>
    <w:rPr>
      <w:rFonts w:ascii="Arial" w:eastAsiaTheme="minorHAnsi" w:hAnsi="Arial" w:cs="Arial"/>
      <w:spacing w:val="-10"/>
      <w:sz w:val="22"/>
      <w:szCs w:val="22"/>
    </w:rPr>
  </w:style>
  <w:style w:type="character" w:customStyle="1" w:styleId="m4841727538114946087gmail-styleunderline">
    <w:name w:val="m_4841727538114946087gmail-styleunderline"/>
    <w:basedOn w:val="DefaultParagraphFont"/>
    <w:rsid w:val="008F1FB0"/>
  </w:style>
  <w:style w:type="paragraph" w:customStyle="1" w:styleId="BreakTag">
    <w:name w:val="Break Tag"/>
    <w:basedOn w:val="Normal"/>
    <w:autoRedefine/>
    <w:uiPriority w:val="4"/>
    <w:qFormat/>
    <w:rsid w:val="008F1FB0"/>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8F1FB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F1FB0"/>
    <w:rPr>
      <w:rFonts w:ascii="Arial Bold" w:hAnsi="Arial Bold" w:cs="Calibri"/>
      <w:b/>
      <w:caps/>
      <w:sz w:val="32"/>
      <w:u w:val="single"/>
    </w:rPr>
  </w:style>
  <w:style w:type="paragraph" w:customStyle="1" w:styleId="BoldandUnderlineChar2CharChar">
    <w:name w:val="Bold and Underline Char2 Char Char"/>
    <w:basedOn w:val="Normal"/>
    <w:link w:val="BoldandUnderlineChar2CharCharChar"/>
    <w:qFormat/>
    <w:rsid w:val="008F1FB0"/>
    <w:rPr>
      <w:rFonts w:asciiTheme="minorHAnsi" w:hAnsiTheme="minorHAnsi" w:cstheme="minorBidi"/>
      <w:b/>
      <w:sz w:val="24"/>
      <w:u w:val="single"/>
    </w:rPr>
  </w:style>
  <w:style w:type="character" w:customStyle="1" w:styleId="Reduce8ptCharChar">
    <w:name w:val="Reduce 8pt Char Char"/>
    <w:basedOn w:val="DefaultParagraphFont"/>
    <w:link w:val="Reduce8pt"/>
    <w:rsid w:val="008F1FB0"/>
    <w:rPr>
      <w:sz w:val="16"/>
    </w:rPr>
  </w:style>
  <w:style w:type="paragraph" w:customStyle="1" w:styleId="Reduce8pt">
    <w:name w:val="Reduce 8pt"/>
    <w:basedOn w:val="Normal"/>
    <w:link w:val="Reduce8ptCharChar"/>
    <w:qFormat/>
    <w:rsid w:val="008F1FB0"/>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8F1FB0"/>
    <w:rPr>
      <w:color w:val="2B579A"/>
      <w:shd w:val="clear" w:color="auto" w:fill="E6E6E6"/>
    </w:rPr>
  </w:style>
  <w:style w:type="character" w:customStyle="1" w:styleId="m6370699461968006786gmail-styleunderline">
    <w:name w:val="m_6370699461968006786gmail-styleunderline"/>
    <w:basedOn w:val="DefaultParagraphFont"/>
    <w:rsid w:val="008F1FB0"/>
  </w:style>
  <w:style w:type="character" w:customStyle="1" w:styleId="Mention2">
    <w:name w:val="Mention2"/>
    <w:basedOn w:val="DefaultParagraphFont"/>
    <w:uiPriority w:val="99"/>
    <w:semiHidden/>
    <w:unhideWhenUsed/>
    <w:rsid w:val="008F1FB0"/>
    <w:rPr>
      <w:color w:val="2B579A"/>
      <w:shd w:val="clear" w:color="auto" w:fill="E6E6E6"/>
    </w:rPr>
  </w:style>
  <w:style w:type="paragraph" w:customStyle="1" w:styleId="FlashTag">
    <w:name w:val="FlashTag"/>
    <w:basedOn w:val="Normal"/>
    <w:link w:val="FlashTagChar"/>
    <w:autoRedefine/>
    <w:uiPriority w:val="4"/>
    <w:qFormat/>
    <w:rsid w:val="008F1FB0"/>
    <w:rPr>
      <w:rFonts w:asciiTheme="majorHAnsi" w:hAnsiTheme="majorHAnsi"/>
      <w:b/>
      <w:sz w:val="28"/>
    </w:rPr>
  </w:style>
  <w:style w:type="character" w:customStyle="1" w:styleId="FlashTagChar">
    <w:name w:val="FlashTag Char"/>
    <w:basedOn w:val="DefaultParagraphFont"/>
    <w:link w:val="FlashTag"/>
    <w:uiPriority w:val="4"/>
    <w:rsid w:val="008F1FB0"/>
    <w:rPr>
      <w:rFonts w:asciiTheme="majorHAnsi" w:hAnsiTheme="majorHAnsi" w:cs="Calibri"/>
      <w:b/>
      <w:sz w:val="28"/>
    </w:rPr>
  </w:style>
  <w:style w:type="paragraph" w:customStyle="1" w:styleId="Warrant">
    <w:name w:val="Warrant"/>
    <w:autoRedefine/>
    <w:uiPriority w:val="4"/>
    <w:qFormat/>
    <w:rsid w:val="008F1FB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F1FB0"/>
  </w:style>
  <w:style w:type="character" w:customStyle="1" w:styleId="m3965771245576658108gmail-styleunderline">
    <w:name w:val="m_3965771245576658108gmail-styleunderline"/>
    <w:basedOn w:val="DefaultParagraphFont"/>
    <w:rsid w:val="008F1FB0"/>
  </w:style>
  <w:style w:type="character" w:customStyle="1" w:styleId="FontStyle220">
    <w:name w:val="Font Style220"/>
    <w:basedOn w:val="DefaultParagraphFont"/>
    <w:uiPriority w:val="99"/>
    <w:rsid w:val="008F1FB0"/>
    <w:rPr>
      <w:rFonts w:ascii="Candara" w:hAnsi="Candara" w:cs="Candara" w:hint="default"/>
      <w:i/>
      <w:iCs/>
      <w:sz w:val="18"/>
      <w:szCs w:val="18"/>
    </w:rPr>
  </w:style>
  <w:style w:type="character" w:customStyle="1" w:styleId="FontStyle290">
    <w:name w:val="Font Style290"/>
    <w:basedOn w:val="DefaultParagraphFont"/>
    <w:uiPriority w:val="99"/>
    <w:rsid w:val="008F1FB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F1FB0"/>
    <w:rPr>
      <w:rFonts w:ascii="Arial" w:hAnsi="Arial" w:cs="Arial"/>
      <w:b/>
      <w:bCs/>
      <w:sz w:val="16"/>
      <w:szCs w:val="16"/>
    </w:rPr>
  </w:style>
  <w:style w:type="character" w:customStyle="1" w:styleId="m-5498913268213319940gmail-styleunderline">
    <w:name w:val="m_-5498913268213319940gmail-styleunderline"/>
    <w:basedOn w:val="DefaultParagraphFont"/>
    <w:rsid w:val="008F1FB0"/>
  </w:style>
  <w:style w:type="paragraph" w:customStyle="1" w:styleId="speakable">
    <w:name w:val="speakable"/>
    <w:basedOn w:val="Normal"/>
    <w:uiPriority w:val="99"/>
    <w:qFormat/>
    <w:rsid w:val="008F1FB0"/>
    <w:pPr>
      <w:spacing w:before="100" w:beforeAutospacing="1" w:after="100" w:afterAutospacing="1"/>
    </w:pPr>
    <w:rPr>
      <w:rFonts w:eastAsia="Times New Roman"/>
    </w:rPr>
  </w:style>
  <w:style w:type="character" w:customStyle="1" w:styleId="overlay">
    <w:name w:val="overlay"/>
    <w:basedOn w:val="DefaultParagraphFont"/>
    <w:rsid w:val="008F1FB0"/>
  </w:style>
  <w:style w:type="paragraph" w:customStyle="1" w:styleId="g-body">
    <w:name w:val="g-body"/>
    <w:basedOn w:val="Normal"/>
    <w:uiPriority w:val="99"/>
    <w:qFormat/>
    <w:rsid w:val="008F1FB0"/>
    <w:pPr>
      <w:spacing w:before="100" w:beforeAutospacing="1" w:after="100" w:afterAutospacing="1"/>
    </w:pPr>
    <w:rPr>
      <w:rFonts w:eastAsia="Times New Roman"/>
    </w:rPr>
  </w:style>
  <w:style w:type="paragraph" w:customStyle="1" w:styleId="g-pstyle0">
    <w:name w:val="g-pstyle0"/>
    <w:basedOn w:val="Normal"/>
    <w:uiPriority w:val="99"/>
    <w:qFormat/>
    <w:rsid w:val="008F1FB0"/>
    <w:pPr>
      <w:spacing w:before="100" w:beforeAutospacing="1" w:after="100" w:afterAutospacing="1"/>
    </w:pPr>
    <w:rPr>
      <w:rFonts w:eastAsia="Times New Roman"/>
    </w:rPr>
  </w:style>
  <w:style w:type="paragraph" w:customStyle="1" w:styleId="g-pstyle1">
    <w:name w:val="g-pstyle1"/>
    <w:basedOn w:val="Normal"/>
    <w:uiPriority w:val="99"/>
    <w:qFormat/>
    <w:rsid w:val="008F1FB0"/>
    <w:pPr>
      <w:spacing w:before="100" w:beforeAutospacing="1" w:after="100" w:afterAutospacing="1"/>
    </w:pPr>
    <w:rPr>
      <w:rFonts w:eastAsia="Times New Roman"/>
    </w:rPr>
  </w:style>
  <w:style w:type="paragraph" w:customStyle="1" w:styleId="g-asset-hed">
    <w:name w:val="g-asset-hed"/>
    <w:basedOn w:val="Normal"/>
    <w:uiPriority w:val="99"/>
    <w:qFormat/>
    <w:rsid w:val="008F1FB0"/>
    <w:pPr>
      <w:spacing w:before="100" w:beforeAutospacing="1" w:after="100" w:afterAutospacing="1"/>
    </w:pPr>
    <w:rPr>
      <w:rFonts w:eastAsia="Times New Roman"/>
    </w:rPr>
  </w:style>
  <w:style w:type="paragraph" w:customStyle="1" w:styleId="js-tweet-text">
    <w:name w:val="js-tweet-text"/>
    <w:basedOn w:val="Normal"/>
    <w:uiPriority w:val="99"/>
    <w:qFormat/>
    <w:rsid w:val="008F1FB0"/>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8F1FB0"/>
    <w:pPr>
      <w:spacing w:before="100" w:beforeAutospacing="1" w:after="100" w:afterAutospacing="1"/>
    </w:pPr>
  </w:style>
  <w:style w:type="paragraph" w:customStyle="1" w:styleId="speech">
    <w:name w:val="speech"/>
    <w:basedOn w:val="Normal"/>
    <w:uiPriority w:val="99"/>
    <w:qFormat/>
    <w:rsid w:val="008F1FB0"/>
    <w:pPr>
      <w:spacing w:before="100" w:beforeAutospacing="1" w:after="100" w:afterAutospacing="1"/>
    </w:pPr>
  </w:style>
  <w:style w:type="character" w:customStyle="1" w:styleId="adtext0">
    <w:name w:val="adtext"/>
    <w:basedOn w:val="DefaultParagraphFont"/>
    <w:rsid w:val="008F1FB0"/>
  </w:style>
  <w:style w:type="character" w:customStyle="1" w:styleId="qu730rj69h">
    <w:name w:val="qu730rj69h"/>
    <w:basedOn w:val="DefaultParagraphFont"/>
    <w:rsid w:val="008F1FB0"/>
  </w:style>
  <w:style w:type="paragraph" w:customStyle="1" w:styleId="optext">
    <w:name w:val="optext"/>
    <w:basedOn w:val="Normal"/>
    <w:uiPriority w:val="99"/>
    <w:qFormat/>
    <w:rsid w:val="008F1FB0"/>
    <w:pPr>
      <w:spacing w:before="100" w:beforeAutospacing="1" w:after="100" w:afterAutospacing="1"/>
    </w:pPr>
  </w:style>
  <w:style w:type="character" w:customStyle="1" w:styleId="lmy74qr12z">
    <w:name w:val="lmy74qr12z"/>
    <w:basedOn w:val="DefaultParagraphFont"/>
    <w:rsid w:val="008F1FB0"/>
  </w:style>
  <w:style w:type="character" w:customStyle="1" w:styleId="icr880">
    <w:name w:val="icr880"/>
    <w:basedOn w:val="DefaultParagraphFont"/>
    <w:rsid w:val="008F1FB0"/>
  </w:style>
  <w:style w:type="character" w:customStyle="1" w:styleId="hx23q54">
    <w:name w:val="hx23q54"/>
    <w:basedOn w:val="DefaultParagraphFont"/>
    <w:rsid w:val="008F1FB0"/>
  </w:style>
  <w:style w:type="character" w:customStyle="1" w:styleId="m-5348258726587825636gmail-style13ptbold">
    <w:name w:val="m_-5348258726587825636gmail-style13ptbold"/>
    <w:basedOn w:val="DefaultParagraphFont"/>
    <w:rsid w:val="008F1FB0"/>
  </w:style>
  <w:style w:type="character" w:customStyle="1" w:styleId="m-5348258726587825636gmail-styleunderline">
    <w:name w:val="m_-5348258726587825636gmail-styleunderline"/>
    <w:basedOn w:val="DefaultParagraphFont"/>
    <w:rsid w:val="008F1FB0"/>
  </w:style>
  <w:style w:type="paragraph" w:customStyle="1" w:styleId="useless">
    <w:name w:val="useless"/>
    <w:basedOn w:val="Normal"/>
    <w:uiPriority w:val="99"/>
    <w:qFormat/>
    <w:rsid w:val="008F1FB0"/>
    <w:rPr>
      <w:rFonts w:eastAsia="Times New Roman"/>
      <w:sz w:val="12"/>
    </w:rPr>
  </w:style>
  <w:style w:type="character" w:customStyle="1" w:styleId="DDIUnderline">
    <w:name w:val="DDI Underline"/>
    <w:qFormat/>
    <w:rsid w:val="008F1FB0"/>
    <w:rPr>
      <w:rFonts w:ascii="Times New Roman" w:hAnsi="Times New Roman"/>
      <w:sz w:val="24"/>
      <w:u w:val="single"/>
    </w:rPr>
  </w:style>
  <w:style w:type="character" w:customStyle="1" w:styleId="ALLCAPSChar">
    <w:name w:val="ALL CAPS Char"/>
    <w:basedOn w:val="DefaultParagraphFont"/>
    <w:link w:val="ALLCAPS"/>
    <w:rsid w:val="008F1FB0"/>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8F1FB0"/>
    <w:rPr>
      <w:rFonts w:eastAsia="Times New Roman"/>
      <w:b/>
    </w:rPr>
  </w:style>
  <w:style w:type="character" w:customStyle="1" w:styleId="TagCharCharCharCharCharCharCharChar">
    <w:name w:val="Tag Char Char Char Char Char Char Char Char"/>
    <w:basedOn w:val="DefaultParagraphFont"/>
    <w:link w:val="TagCharCharCharCharCharCharChar0"/>
    <w:rsid w:val="008F1FB0"/>
    <w:rPr>
      <w:rFonts w:ascii="Calibri" w:eastAsia="Times New Roman" w:hAnsi="Calibri" w:cs="Calibri"/>
      <w:b/>
      <w:sz w:val="22"/>
    </w:rPr>
  </w:style>
  <w:style w:type="character" w:customStyle="1" w:styleId="m489902567989944824gmail-style13ptbold">
    <w:name w:val="m_489902567989944824gmail-style13ptbold"/>
    <w:basedOn w:val="DefaultParagraphFont"/>
    <w:rsid w:val="008F1FB0"/>
  </w:style>
  <w:style w:type="character" w:customStyle="1" w:styleId="m489902567989944824gmail-styleunderline">
    <w:name w:val="m_489902567989944824gmail-styleunderline"/>
    <w:basedOn w:val="DefaultParagraphFont"/>
    <w:rsid w:val="008F1FB0"/>
  </w:style>
  <w:style w:type="character" w:customStyle="1" w:styleId="Mention3">
    <w:name w:val="Mention3"/>
    <w:basedOn w:val="DefaultParagraphFont"/>
    <w:uiPriority w:val="99"/>
    <w:semiHidden/>
    <w:unhideWhenUsed/>
    <w:rsid w:val="008F1FB0"/>
    <w:rPr>
      <w:color w:val="2B579A"/>
      <w:shd w:val="clear" w:color="auto" w:fill="E6E6E6"/>
    </w:rPr>
  </w:style>
  <w:style w:type="character" w:customStyle="1" w:styleId="m-5251091010484660064gmail-style13ptbold">
    <w:name w:val="m_-5251091010484660064gmail-style13ptbold"/>
    <w:basedOn w:val="DefaultParagraphFont"/>
    <w:rsid w:val="008F1FB0"/>
  </w:style>
  <w:style w:type="character" w:customStyle="1" w:styleId="m-5251091010484660064gmail-styleunderline">
    <w:name w:val="m_-5251091010484660064gmail-styleunderline"/>
    <w:basedOn w:val="DefaultParagraphFont"/>
    <w:rsid w:val="008F1FB0"/>
  </w:style>
  <w:style w:type="character" w:customStyle="1" w:styleId="tablecaption">
    <w:name w:val="tablecaption"/>
    <w:basedOn w:val="DefaultParagraphFont"/>
    <w:rsid w:val="008F1FB0"/>
  </w:style>
  <w:style w:type="character" w:customStyle="1" w:styleId="StyleLatinHelvetica105ptBlack">
    <w:name w:val="Style (Latin) Helvetica 10.5 pt Black"/>
    <w:basedOn w:val="DefaultParagraphFont"/>
    <w:rsid w:val="008F1FB0"/>
    <w:rPr>
      <w:rFonts w:ascii="Times New Roman" w:hAnsi="Times New Roman"/>
      <w:color w:val="000000"/>
      <w:sz w:val="21"/>
    </w:rPr>
  </w:style>
  <w:style w:type="character" w:customStyle="1" w:styleId="m-413333960618644972gmail-style13ptbold">
    <w:name w:val="m_-413333960618644972gmail-style13ptbold"/>
    <w:basedOn w:val="DefaultParagraphFont"/>
    <w:rsid w:val="008F1FB0"/>
  </w:style>
  <w:style w:type="character" w:customStyle="1" w:styleId="m-413333960618644972gmail-styleunderline">
    <w:name w:val="m_-413333960618644972gmail-styleunderline"/>
    <w:basedOn w:val="DefaultParagraphFont"/>
    <w:rsid w:val="008F1FB0"/>
  </w:style>
  <w:style w:type="character" w:customStyle="1" w:styleId="m8314098763611656848gmail-stylestylebold12pt">
    <w:name w:val="m_8314098763611656848gmail-stylestylebold12pt"/>
    <w:basedOn w:val="DefaultParagraphFont"/>
    <w:rsid w:val="008F1FB0"/>
  </w:style>
  <w:style w:type="character" w:customStyle="1" w:styleId="m8314098763611656848gmail-styleboldunderline">
    <w:name w:val="m_8314098763611656848gmail-styleboldunderline"/>
    <w:basedOn w:val="DefaultParagraphFont"/>
    <w:rsid w:val="008F1FB0"/>
  </w:style>
  <w:style w:type="character" w:customStyle="1" w:styleId="tChar">
    <w:name w:val="t Char"/>
    <w:rsid w:val="008F1FB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8F1FB0"/>
    <w:rPr>
      <w:color w:val="2B579A"/>
      <w:shd w:val="clear" w:color="auto" w:fill="E6E6E6"/>
    </w:rPr>
  </w:style>
  <w:style w:type="character" w:customStyle="1" w:styleId="m-895152127622952443gmail-style13ptbold">
    <w:name w:val="m_-895152127622952443gmail-style13ptbold"/>
    <w:basedOn w:val="DefaultParagraphFont"/>
    <w:rsid w:val="008F1FB0"/>
  </w:style>
  <w:style w:type="character" w:customStyle="1" w:styleId="m4133802843404377303gmail-style13ptbold">
    <w:name w:val="m_4133802843404377303gmail-style13ptbold"/>
    <w:basedOn w:val="DefaultParagraphFont"/>
    <w:rsid w:val="008F1FB0"/>
  </w:style>
  <w:style w:type="character" w:customStyle="1" w:styleId="m4133802843404377303gmail-styleunderline">
    <w:name w:val="m_4133802843404377303gmail-styleunderline"/>
    <w:basedOn w:val="DefaultParagraphFont"/>
    <w:rsid w:val="008F1FB0"/>
  </w:style>
  <w:style w:type="character" w:customStyle="1" w:styleId="m1864609289044096952gmail-style13ptbold">
    <w:name w:val="m_1864609289044096952gmail-style13ptbold"/>
    <w:basedOn w:val="DefaultParagraphFont"/>
    <w:rsid w:val="008F1FB0"/>
  </w:style>
  <w:style w:type="character" w:customStyle="1" w:styleId="m-2434640214339110092gmail-style13ptbold">
    <w:name w:val="m_-2434640214339110092gmail-style13ptbold"/>
    <w:basedOn w:val="DefaultParagraphFont"/>
    <w:rsid w:val="008F1FB0"/>
  </w:style>
  <w:style w:type="character" w:customStyle="1" w:styleId="m-2434640214339110092gmail-styleunderline">
    <w:name w:val="m_-2434640214339110092gmail-styleunderline"/>
    <w:basedOn w:val="DefaultParagraphFont"/>
    <w:rsid w:val="008F1FB0"/>
  </w:style>
  <w:style w:type="character" w:customStyle="1" w:styleId="articlepage-articlebody-firstletter">
    <w:name w:val="articlepage-articlebody-firstletter"/>
    <w:basedOn w:val="DefaultParagraphFont"/>
    <w:rsid w:val="008F1FB0"/>
  </w:style>
  <w:style w:type="character" w:customStyle="1" w:styleId="UnresolvedMention32">
    <w:name w:val="Unresolved Mention32"/>
    <w:basedOn w:val="DefaultParagraphFont"/>
    <w:uiPriority w:val="99"/>
    <w:semiHidden/>
    <w:unhideWhenUsed/>
    <w:rsid w:val="008F1FB0"/>
    <w:rPr>
      <w:color w:val="605E5C"/>
      <w:shd w:val="clear" w:color="auto" w:fill="E1DFDD"/>
    </w:rPr>
  </w:style>
  <w:style w:type="character" w:customStyle="1" w:styleId="m-268162420547309261gmail-stylestylebold12pt">
    <w:name w:val="m_-268162420547309261gmail-stylestylebold12pt"/>
    <w:basedOn w:val="DefaultParagraphFont"/>
    <w:rsid w:val="008F1FB0"/>
  </w:style>
  <w:style w:type="character" w:customStyle="1" w:styleId="m-268162420547309261gmail-styleboldunderline">
    <w:name w:val="m_-268162420547309261gmail-styleboldunderline"/>
    <w:basedOn w:val="DefaultParagraphFont"/>
    <w:rsid w:val="008F1FB0"/>
  </w:style>
  <w:style w:type="character" w:customStyle="1" w:styleId="m-3350902899047358468gmail-styleunderline">
    <w:name w:val="m_-3350902899047358468gmail-styleunderline"/>
    <w:basedOn w:val="DefaultParagraphFont"/>
    <w:rsid w:val="008F1FB0"/>
  </w:style>
  <w:style w:type="paragraph" w:customStyle="1" w:styleId="Style5pt">
    <w:name w:val="Style 5 pt"/>
    <w:basedOn w:val="Normal"/>
    <w:link w:val="Style5ptChar"/>
    <w:rsid w:val="008F1FB0"/>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8F1FB0"/>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8F1FB0"/>
  </w:style>
  <w:style w:type="paragraph" w:customStyle="1" w:styleId="m462447500549623171gmail-msonormal">
    <w:name w:val="m_462447500549623171gmail-msonormal"/>
    <w:basedOn w:val="Normal"/>
    <w:uiPriority w:val="99"/>
    <w:rsid w:val="008F1FB0"/>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8F1FB0"/>
  </w:style>
  <w:style w:type="character" w:customStyle="1" w:styleId="arttitle">
    <w:name w:val="art_title"/>
    <w:basedOn w:val="DefaultParagraphFont"/>
    <w:rsid w:val="008F1FB0"/>
  </w:style>
  <w:style w:type="character" w:customStyle="1" w:styleId="serialtitle">
    <w:name w:val="serial_title"/>
    <w:basedOn w:val="DefaultParagraphFont"/>
    <w:rsid w:val="008F1FB0"/>
  </w:style>
  <w:style w:type="character" w:customStyle="1" w:styleId="volumeissue">
    <w:name w:val="volume_issue"/>
    <w:basedOn w:val="DefaultParagraphFont"/>
    <w:rsid w:val="008F1FB0"/>
  </w:style>
  <w:style w:type="character" w:customStyle="1" w:styleId="pagerange">
    <w:name w:val="page_range"/>
    <w:basedOn w:val="DefaultParagraphFont"/>
    <w:rsid w:val="008F1FB0"/>
  </w:style>
  <w:style w:type="character" w:customStyle="1" w:styleId="doilink">
    <w:name w:val="doi_link"/>
    <w:basedOn w:val="DefaultParagraphFont"/>
    <w:rsid w:val="008F1FB0"/>
  </w:style>
  <w:style w:type="character" w:customStyle="1" w:styleId="headingnumber">
    <w:name w:val="headingnumber"/>
    <w:basedOn w:val="DefaultParagraphFont"/>
    <w:rsid w:val="008F1FB0"/>
  </w:style>
  <w:style w:type="character" w:customStyle="1" w:styleId="internalref">
    <w:name w:val="internalref"/>
    <w:basedOn w:val="DefaultParagraphFont"/>
    <w:rsid w:val="008F1FB0"/>
  </w:style>
  <w:style w:type="paragraph" w:customStyle="1" w:styleId="Analyitc">
    <w:name w:val="Analyitc"/>
    <w:basedOn w:val="Normal"/>
    <w:uiPriority w:val="4"/>
    <w:qFormat/>
    <w:rsid w:val="008F1FB0"/>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8F1FB0"/>
  </w:style>
  <w:style w:type="character" w:customStyle="1" w:styleId="m-134349766280542120gmail-msohyperlink">
    <w:name w:val="m_-134349766280542120gmail-msohyperlink"/>
    <w:basedOn w:val="DefaultParagraphFont"/>
    <w:rsid w:val="008F1FB0"/>
  </w:style>
  <w:style w:type="character" w:customStyle="1" w:styleId="m-134349766280542120gmail-styleunderline">
    <w:name w:val="m_-134349766280542120gmail-styleunderline"/>
    <w:basedOn w:val="DefaultParagraphFont"/>
    <w:rsid w:val="008F1FB0"/>
  </w:style>
  <w:style w:type="character" w:customStyle="1" w:styleId="m-134349766280542120gmail-cite">
    <w:name w:val="m_-134349766280542120gmail-cite"/>
    <w:basedOn w:val="DefaultParagraphFont"/>
    <w:rsid w:val="008F1FB0"/>
  </w:style>
  <w:style w:type="character" w:customStyle="1" w:styleId="m-134349766280542120gmail-underline">
    <w:name w:val="m_-134349766280542120gmail-underline"/>
    <w:basedOn w:val="DefaultParagraphFont"/>
    <w:rsid w:val="008F1FB0"/>
  </w:style>
  <w:style w:type="character" w:customStyle="1" w:styleId="m-134349766280542120gmail-underline0">
    <w:name w:val="m_-134349766280542120gmail-underline0"/>
    <w:basedOn w:val="DefaultParagraphFont"/>
    <w:rsid w:val="008F1FB0"/>
  </w:style>
  <w:style w:type="paragraph" w:customStyle="1" w:styleId="element">
    <w:name w:val="element"/>
    <w:basedOn w:val="Normal"/>
    <w:rsid w:val="008F1FB0"/>
    <w:pPr>
      <w:spacing w:before="100" w:beforeAutospacing="1" w:after="100" w:afterAutospacing="1"/>
    </w:pPr>
    <w:rPr>
      <w:rFonts w:eastAsia="Times New Roman"/>
      <w:lang w:eastAsia="zh-CN"/>
    </w:rPr>
  </w:style>
  <w:style w:type="paragraph" w:customStyle="1" w:styleId="p3">
    <w:name w:val="p3"/>
    <w:basedOn w:val="Normal"/>
    <w:rsid w:val="008F1FB0"/>
    <w:pPr>
      <w:spacing w:before="100" w:beforeAutospacing="1" w:after="100" w:afterAutospacing="1"/>
    </w:pPr>
    <w:rPr>
      <w:rFonts w:eastAsia="Times New Roman"/>
      <w:lang w:eastAsia="zh-CN"/>
    </w:rPr>
  </w:style>
  <w:style w:type="paragraph" w:customStyle="1" w:styleId="p5">
    <w:name w:val="p5"/>
    <w:basedOn w:val="Normal"/>
    <w:rsid w:val="008F1FB0"/>
    <w:pPr>
      <w:spacing w:before="100" w:beforeAutospacing="1" w:after="100" w:afterAutospacing="1"/>
    </w:pPr>
    <w:rPr>
      <w:rFonts w:eastAsia="Times New Roman"/>
      <w:lang w:eastAsia="zh-CN"/>
    </w:rPr>
  </w:style>
  <w:style w:type="paragraph" w:customStyle="1" w:styleId="p7">
    <w:name w:val="p7"/>
    <w:basedOn w:val="Normal"/>
    <w:rsid w:val="008F1FB0"/>
    <w:pPr>
      <w:spacing w:before="100" w:beforeAutospacing="1" w:after="100" w:afterAutospacing="1"/>
    </w:pPr>
    <w:rPr>
      <w:rFonts w:eastAsia="Times New Roman"/>
      <w:lang w:eastAsia="zh-CN"/>
    </w:rPr>
  </w:style>
  <w:style w:type="paragraph" w:customStyle="1" w:styleId="p9">
    <w:name w:val="p9"/>
    <w:basedOn w:val="Normal"/>
    <w:rsid w:val="008F1FB0"/>
    <w:pPr>
      <w:spacing w:before="100" w:beforeAutospacing="1" w:after="100" w:afterAutospacing="1"/>
    </w:pPr>
    <w:rPr>
      <w:rFonts w:eastAsia="Times New Roman"/>
      <w:lang w:eastAsia="zh-CN"/>
    </w:rPr>
  </w:style>
  <w:style w:type="paragraph" w:customStyle="1" w:styleId="p11">
    <w:name w:val="p11"/>
    <w:basedOn w:val="Normal"/>
    <w:rsid w:val="008F1FB0"/>
    <w:pPr>
      <w:spacing w:before="100" w:beforeAutospacing="1" w:after="100" w:afterAutospacing="1"/>
    </w:pPr>
    <w:rPr>
      <w:rFonts w:eastAsia="Times New Roman"/>
      <w:lang w:eastAsia="zh-CN"/>
    </w:rPr>
  </w:style>
  <w:style w:type="paragraph" w:customStyle="1" w:styleId="p2">
    <w:name w:val="p2"/>
    <w:basedOn w:val="Normal"/>
    <w:rsid w:val="008F1FB0"/>
    <w:pPr>
      <w:spacing w:before="100" w:beforeAutospacing="1" w:after="100" w:afterAutospacing="1"/>
    </w:pPr>
    <w:rPr>
      <w:rFonts w:eastAsia="Times New Roman"/>
      <w:lang w:eastAsia="zh-CN"/>
    </w:rPr>
  </w:style>
  <w:style w:type="paragraph" w:customStyle="1" w:styleId="p4">
    <w:name w:val="p4"/>
    <w:basedOn w:val="Normal"/>
    <w:rsid w:val="008F1FB0"/>
    <w:pPr>
      <w:spacing w:before="100" w:beforeAutospacing="1" w:after="100" w:afterAutospacing="1"/>
    </w:pPr>
    <w:rPr>
      <w:rFonts w:eastAsia="Times New Roman"/>
      <w:lang w:eastAsia="zh-CN"/>
    </w:rPr>
  </w:style>
  <w:style w:type="paragraph" w:customStyle="1" w:styleId="p6">
    <w:name w:val="p6"/>
    <w:basedOn w:val="Normal"/>
    <w:rsid w:val="008F1FB0"/>
    <w:pPr>
      <w:spacing w:before="100" w:beforeAutospacing="1" w:after="100" w:afterAutospacing="1"/>
    </w:pPr>
    <w:rPr>
      <w:rFonts w:eastAsia="Times New Roman"/>
      <w:lang w:eastAsia="zh-CN"/>
    </w:rPr>
  </w:style>
  <w:style w:type="paragraph" w:customStyle="1" w:styleId="p8">
    <w:name w:val="p8"/>
    <w:basedOn w:val="Normal"/>
    <w:rsid w:val="008F1FB0"/>
    <w:pPr>
      <w:spacing w:before="100" w:beforeAutospacing="1" w:after="100" w:afterAutospacing="1"/>
    </w:pPr>
    <w:rPr>
      <w:rFonts w:eastAsia="Times New Roman"/>
      <w:lang w:eastAsia="zh-CN"/>
    </w:rPr>
  </w:style>
  <w:style w:type="paragraph" w:customStyle="1" w:styleId="p10">
    <w:name w:val="p10"/>
    <w:basedOn w:val="Normal"/>
    <w:rsid w:val="008F1FB0"/>
    <w:pPr>
      <w:spacing w:before="100" w:beforeAutospacing="1" w:after="100" w:afterAutospacing="1"/>
    </w:pPr>
    <w:rPr>
      <w:rFonts w:eastAsia="Times New Roman"/>
      <w:lang w:eastAsia="zh-CN"/>
    </w:rPr>
  </w:style>
  <w:style w:type="paragraph" w:customStyle="1" w:styleId="p12">
    <w:name w:val="p12"/>
    <w:basedOn w:val="Normal"/>
    <w:rsid w:val="008F1FB0"/>
    <w:pPr>
      <w:spacing w:before="100" w:beforeAutospacing="1" w:after="100" w:afterAutospacing="1"/>
    </w:pPr>
    <w:rPr>
      <w:rFonts w:eastAsia="Times New Roman"/>
      <w:lang w:eastAsia="zh-CN"/>
    </w:rPr>
  </w:style>
  <w:style w:type="paragraph" w:customStyle="1" w:styleId="p14">
    <w:name w:val="p14"/>
    <w:basedOn w:val="Normal"/>
    <w:rsid w:val="008F1FB0"/>
    <w:pPr>
      <w:spacing w:before="100" w:beforeAutospacing="1" w:after="100" w:afterAutospacing="1"/>
    </w:pPr>
    <w:rPr>
      <w:rFonts w:eastAsia="Times New Roman"/>
      <w:lang w:eastAsia="zh-CN"/>
    </w:rPr>
  </w:style>
  <w:style w:type="paragraph" w:customStyle="1" w:styleId="initial">
    <w:name w:val="initial"/>
    <w:basedOn w:val="Normal"/>
    <w:rsid w:val="008F1FB0"/>
    <w:pPr>
      <w:spacing w:before="100" w:beforeAutospacing="1" w:after="100" w:afterAutospacing="1"/>
    </w:pPr>
    <w:rPr>
      <w:rFonts w:eastAsia="Times New Roman"/>
      <w:lang w:eastAsia="zh-CN"/>
    </w:rPr>
  </w:style>
  <w:style w:type="paragraph" w:customStyle="1" w:styleId="speakable-paragraph">
    <w:name w:val="speakable-paragraph"/>
    <w:basedOn w:val="Normal"/>
    <w:rsid w:val="008F1FB0"/>
    <w:pPr>
      <w:spacing w:before="100" w:beforeAutospacing="1" w:after="100" w:afterAutospacing="1"/>
    </w:pPr>
    <w:rPr>
      <w:rFonts w:eastAsia="Times New Roman"/>
      <w:lang w:eastAsia="zh-CN"/>
    </w:rPr>
  </w:style>
  <w:style w:type="paragraph" w:customStyle="1" w:styleId="detailsub">
    <w:name w:val="detail__sub"/>
    <w:basedOn w:val="Normal"/>
    <w:rsid w:val="008F1FB0"/>
    <w:pPr>
      <w:spacing w:before="100" w:beforeAutospacing="1" w:after="100" w:afterAutospacing="1"/>
    </w:pPr>
    <w:rPr>
      <w:rFonts w:eastAsia="Times New Roman"/>
      <w:lang w:eastAsia="zh-CN"/>
    </w:rPr>
  </w:style>
  <w:style w:type="paragraph" w:customStyle="1" w:styleId="flfc">
    <w:name w:val="flfc"/>
    <w:basedOn w:val="Normal"/>
    <w:rsid w:val="008F1FB0"/>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8F1FB0"/>
  </w:style>
  <w:style w:type="character" w:customStyle="1" w:styleId="m-299895914748161361gmail-styleunderline">
    <w:name w:val="m_-299895914748161361gmail-styleunderline"/>
    <w:basedOn w:val="DefaultParagraphFont"/>
    <w:rsid w:val="008F1FB0"/>
  </w:style>
  <w:style w:type="paragraph" w:customStyle="1" w:styleId="m-266642551691440061gmail-cites">
    <w:name w:val="m_-266642551691440061gmail-cites"/>
    <w:basedOn w:val="Normal"/>
    <w:rsid w:val="008F1FB0"/>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8F1FB0"/>
  </w:style>
  <w:style w:type="paragraph" w:customStyle="1" w:styleId="m-266642551691440061gmail-cards">
    <w:name w:val="m_-266642551691440061gmail-cards"/>
    <w:basedOn w:val="Normal"/>
    <w:rsid w:val="008F1FB0"/>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8F1FB0"/>
  </w:style>
  <w:style w:type="paragraph" w:customStyle="1" w:styleId="listingexcerpt">
    <w:name w:val="listing__excerpt"/>
    <w:basedOn w:val="Normal"/>
    <w:rsid w:val="008F1FB0"/>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8F1FB0"/>
  </w:style>
  <w:style w:type="paragraph" w:customStyle="1" w:styleId="specialbutton">
    <w:name w:val="special__button"/>
    <w:basedOn w:val="Normal"/>
    <w:rsid w:val="008F1FB0"/>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8F1FB0"/>
  </w:style>
  <w:style w:type="character" w:customStyle="1" w:styleId="m7113523068278247331gmail-underline">
    <w:name w:val="m_7113523068278247331gmail-underline"/>
    <w:basedOn w:val="DefaultParagraphFont"/>
    <w:rsid w:val="008F1FB0"/>
  </w:style>
  <w:style w:type="character" w:customStyle="1" w:styleId="m7113523068278247331gmail-styleunderline">
    <w:name w:val="m_7113523068278247331gmail-styleunderline"/>
    <w:basedOn w:val="DefaultParagraphFont"/>
    <w:rsid w:val="008F1FB0"/>
  </w:style>
  <w:style w:type="character" w:customStyle="1" w:styleId="enhanced-reference">
    <w:name w:val="enhanced-reference"/>
    <w:basedOn w:val="DefaultParagraphFont"/>
    <w:rsid w:val="008F1FB0"/>
  </w:style>
  <w:style w:type="character" w:customStyle="1" w:styleId="ff1">
    <w:name w:val="ff1"/>
    <w:basedOn w:val="DefaultParagraphFont"/>
    <w:rsid w:val="008F1FB0"/>
  </w:style>
  <w:style w:type="character" w:customStyle="1" w:styleId="ff2">
    <w:name w:val="ff2"/>
    <w:basedOn w:val="DefaultParagraphFont"/>
    <w:rsid w:val="008F1FB0"/>
  </w:style>
  <w:style w:type="character" w:customStyle="1" w:styleId="display">
    <w:name w:val="display"/>
    <w:basedOn w:val="DefaultParagraphFont"/>
    <w:rsid w:val="008F1FB0"/>
  </w:style>
  <w:style w:type="character" w:customStyle="1" w:styleId="m2030095631327626865gmail-style13ptbold">
    <w:name w:val="m_2030095631327626865gmail-style13ptbold"/>
    <w:basedOn w:val="DefaultParagraphFont"/>
    <w:rsid w:val="008F1FB0"/>
  </w:style>
  <w:style w:type="character" w:customStyle="1" w:styleId="m2030095631327626865gmail-styleunderline">
    <w:name w:val="m_2030095631327626865gmail-styleunderline"/>
    <w:basedOn w:val="DefaultParagraphFont"/>
    <w:rsid w:val="008F1FB0"/>
  </w:style>
  <w:style w:type="paragraph" w:customStyle="1" w:styleId="m4240400669014671728gmail-msonormal">
    <w:name w:val="m_4240400669014671728gmail-msonormal"/>
    <w:basedOn w:val="Normal"/>
    <w:rsid w:val="008F1FB0"/>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8F1FB0"/>
  </w:style>
  <w:style w:type="character" w:customStyle="1" w:styleId="tweetinfo-heartstat">
    <w:name w:val="tweetinfo-heartstat"/>
    <w:basedOn w:val="DefaultParagraphFont"/>
    <w:rsid w:val="008F1FB0"/>
  </w:style>
  <w:style w:type="character" w:customStyle="1" w:styleId="playbutton-flyout">
    <w:name w:val="playbutton-flyout"/>
    <w:basedOn w:val="DefaultParagraphFont"/>
    <w:rsid w:val="008F1FB0"/>
  </w:style>
  <w:style w:type="character" w:customStyle="1" w:styleId="inlinevideo-videolabel">
    <w:name w:val="inlinevideo-videolabel"/>
    <w:basedOn w:val="DefaultParagraphFont"/>
    <w:rsid w:val="008F1FB0"/>
  </w:style>
  <w:style w:type="character" w:customStyle="1" w:styleId="inlinevideo-videoduration">
    <w:name w:val="inlinevideo-videoduration"/>
    <w:basedOn w:val="DefaultParagraphFont"/>
    <w:rsid w:val="008F1FB0"/>
  </w:style>
  <w:style w:type="character" w:customStyle="1" w:styleId="5yl5">
    <w:name w:val="_5yl5"/>
    <w:basedOn w:val="DefaultParagraphFont"/>
    <w:rsid w:val="008F1FB0"/>
  </w:style>
  <w:style w:type="character" w:customStyle="1" w:styleId="balancedheadline">
    <w:name w:val="balancedheadline"/>
    <w:basedOn w:val="DefaultParagraphFont"/>
    <w:rsid w:val="008F1FB0"/>
  </w:style>
  <w:style w:type="paragraph" w:customStyle="1" w:styleId="css-xhhu0i">
    <w:name w:val="css-xhhu0i"/>
    <w:basedOn w:val="Normal"/>
    <w:rsid w:val="008F1FB0"/>
    <w:pPr>
      <w:spacing w:before="100" w:beforeAutospacing="1" w:after="100" w:afterAutospacing="1"/>
    </w:pPr>
    <w:rPr>
      <w:rFonts w:eastAsia="Times New Roman"/>
    </w:rPr>
  </w:style>
  <w:style w:type="paragraph" w:customStyle="1" w:styleId="fellowname">
    <w:name w:val="fellow__name"/>
    <w:basedOn w:val="Normal"/>
    <w:rsid w:val="008F1FB0"/>
    <w:pPr>
      <w:spacing w:before="100" w:beforeAutospacing="1" w:after="100" w:afterAutospacing="1"/>
    </w:pPr>
    <w:rPr>
      <w:rFonts w:eastAsia="Times New Roman"/>
    </w:rPr>
  </w:style>
  <w:style w:type="paragraph" w:customStyle="1" w:styleId="hword2">
    <w:name w:val="hword2"/>
    <w:basedOn w:val="Normal"/>
    <w:qFormat/>
    <w:rsid w:val="008F1FB0"/>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8F1FB0"/>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8F1FB0"/>
  </w:style>
  <w:style w:type="character" w:customStyle="1" w:styleId="UnresolvedMention10">
    <w:name w:val="Unresolved Mention10"/>
    <w:basedOn w:val="DefaultParagraphFont"/>
    <w:uiPriority w:val="99"/>
    <w:semiHidden/>
    <w:unhideWhenUsed/>
    <w:rsid w:val="008F1FB0"/>
    <w:rPr>
      <w:color w:val="605E5C"/>
      <w:shd w:val="clear" w:color="auto" w:fill="E1DFDD"/>
    </w:rPr>
  </w:style>
  <w:style w:type="character" w:customStyle="1" w:styleId="UnresolvedMention100">
    <w:name w:val="Unresolved Mention100"/>
    <w:basedOn w:val="DefaultParagraphFont"/>
    <w:uiPriority w:val="99"/>
    <w:semiHidden/>
    <w:unhideWhenUsed/>
    <w:rsid w:val="008F1FB0"/>
    <w:rPr>
      <w:color w:val="605E5C"/>
      <w:shd w:val="clear" w:color="auto" w:fill="E1DFDD"/>
    </w:rPr>
  </w:style>
  <w:style w:type="character" w:customStyle="1" w:styleId="UnresolvedMention1000">
    <w:name w:val="Unresolved Mention1000"/>
    <w:basedOn w:val="DefaultParagraphFont"/>
    <w:uiPriority w:val="99"/>
    <w:semiHidden/>
    <w:unhideWhenUsed/>
    <w:rsid w:val="008F1FB0"/>
    <w:rPr>
      <w:color w:val="605E5C"/>
      <w:shd w:val="clear" w:color="auto" w:fill="E1DFDD"/>
    </w:rPr>
  </w:style>
  <w:style w:type="character" w:customStyle="1" w:styleId="UnresolvedMention10000">
    <w:name w:val="Unresolved Mention10000"/>
    <w:basedOn w:val="DefaultParagraphFont"/>
    <w:uiPriority w:val="99"/>
    <w:semiHidden/>
    <w:unhideWhenUsed/>
    <w:rsid w:val="008F1FB0"/>
    <w:rPr>
      <w:color w:val="605E5C"/>
      <w:shd w:val="clear" w:color="auto" w:fill="E1DFDD"/>
    </w:rPr>
  </w:style>
  <w:style w:type="character" w:customStyle="1" w:styleId="UnresolvedMention100000">
    <w:name w:val="Unresolved Mention100000"/>
    <w:basedOn w:val="DefaultParagraphFont"/>
    <w:uiPriority w:val="99"/>
    <w:semiHidden/>
    <w:unhideWhenUsed/>
    <w:rsid w:val="008F1FB0"/>
    <w:rPr>
      <w:color w:val="605E5C"/>
      <w:shd w:val="clear" w:color="auto" w:fill="E1DFDD"/>
    </w:rPr>
  </w:style>
  <w:style w:type="character" w:customStyle="1" w:styleId="UnresolvedMention1000000">
    <w:name w:val="Unresolved Mention1000000"/>
    <w:basedOn w:val="DefaultParagraphFont"/>
    <w:uiPriority w:val="99"/>
    <w:semiHidden/>
    <w:unhideWhenUsed/>
    <w:rsid w:val="008F1FB0"/>
    <w:rPr>
      <w:color w:val="605E5C"/>
      <w:shd w:val="clear" w:color="auto" w:fill="E1DFDD"/>
    </w:rPr>
  </w:style>
  <w:style w:type="character" w:customStyle="1" w:styleId="UnresolvedMention10000000">
    <w:name w:val="Unresolved Mention10000000"/>
    <w:basedOn w:val="DefaultParagraphFont"/>
    <w:uiPriority w:val="99"/>
    <w:semiHidden/>
    <w:unhideWhenUsed/>
    <w:rsid w:val="008F1FB0"/>
    <w:rPr>
      <w:color w:val="605E5C"/>
      <w:shd w:val="clear" w:color="auto" w:fill="E1DFDD"/>
    </w:rPr>
  </w:style>
  <w:style w:type="character" w:customStyle="1" w:styleId="UnresolvedMention100000000">
    <w:name w:val="Unresolved Mention100000000"/>
    <w:basedOn w:val="DefaultParagraphFont"/>
    <w:uiPriority w:val="99"/>
    <w:semiHidden/>
    <w:unhideWhenUsed/>
    <w:rsid w:val="008F1FB0"/>
    <w:rPr>
      <w:color w:val="605E5C"/>
      <w:shd w:val="clear" w:color="auto" w:fill="E1DFDD"/>
    </w:rPr>
  </w:style>
  <w:style w:type="character" w:customStyle="1" w:styleId="UnresolvedMention1000000000">
    <w:name w:val="Unresolved Mention1000000000"/>
    <w:basedOn w:val="DefaultParagraphFont"/>
    <w:uiPriority w:val="99"/>
    <w:semiHidden/>
    <w:unhideWhenUsed/>
    <w:rsid w:val="008F1FB0"/>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8F1FB0"/>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8F1FB0"/>
    <w:rPr>
      <w:color w:val="605E5C"/>
      <w:shd w:val="clear" w:color="auto" w:fill="E1DFDD"/>
    </w:rPr>
  </w:style>
  <w:style w:type="character" w:customStyle="1" w:styleId="m-4768620939706884080gmail-style13ptbold">
    <w:name w:val="m_-4768620939706884080gmail-style13ptbold"/>
    <w:basedOn w:val="DefaultParagraphFont"/>
    <w:rsid w:val="008F1FB0"/>
  </w:style>
  <w:style w:type="character" w:customStyle="1" w:styleId="m-6639950760076288358gmail-style13ptbold">
    <w:name w:val="m_-6639950760076288358gmail-style13ptbold"/>
    <w:basedOn w:val="DefaultParagraphFont"/>
    <w:rsid w:val="008F1FB0"/>
  </w:style>
  <w:style w:type="character" w:customStyle="1" w:styleId="m-6639950760076288358gmail-msohyperlink">
    <w:name w:val="m_-6639950760076288358gmail-msohyperlink"/>
    <w:basedOn w:val="DefaultParagraphFont"/>
    <w:rsid w:val="008F1FB0"/>
  </w:style>
  <w:style w:type="character" w:customStyle="1" w:styleId="m-6639950760076288358gmail-m4841727538114946087gmail-styleunderline">
    <w:name w:val="m_-6639950760076288358gmail-m4841727538114946087gmail-styleunderline"/>
    <w:basedOn w:val="DefaultParagraphFont"/>
    <w:rsid w:val="008F1FB0"/>
  </w:style>
  <w:style w:type="character" w:customStyle="1" w:styleId="m8998500066486699605gmail-style13ptbold">
    <w:name w:val="m_8998500066486699605gmail-style13ptbold"/>
    <w:basedOn w:val="DefaultParagraphFont"/>
    <w:rsid w:val="008F1FB0"/>
  </w:style>
  <w:style w:type="character" w:customStyle="1" w:styleId="m8998500066486699605gmail-styleunderline">
    <w:name w:val="m_8998500066486699605gmail-styleunderline"/>
    <w:basedOn w:val="DefaultParagraphFont"/>
    <w:rsid w:val="008F1FB0"/>
  </w:style>
  <w:style w:type="character" w:customStyle="1" w:styleId="m-4007627453485596929gmail-style13ptbold">
    <w:name w:val="m_-4007627453485596929gmail-style13ptbold"/>
    <w:basedOn w:val="DefaultParagraphFont"/>
    <w:rsid w:val="008F1FB0"/>
  </w:style>
  <w:style w:type="character" w:customStyle="1" w:styleId="QuoteChar2">
    <w:name w:val="Quote Char2"/>
    <w:basedOn w:val="DefaultParagraphFont"/>
    <w:uiPriority w:val="29"/>
    <w:rsid w:val="008F1FB0"/>
    <w:rPr>
      <w:rFonts w:ascii="Cambria" w:hAnsi="Cambria" w:cs="Calibri"/>
      <w:i/>
      <w:iCs/>
      <w:color w:val="404040" w:themeColor="text1" w:themeTint="BF"/>
    </w:rPr>
  </w:style>
  <w:style w:type="character" w:customStyle="1" w:styleId="letter">
    <w:name w:val="letter"/>
    <w:basedOn w:val="DefaultParagraphFont"/>
    <w:rsid w:val="008F1FB0"/>
  </w:style>
  <w:style w:type="character" w:customStyle="1" w:styleId="mdash">
    <w:name w:val="mdash"/>
    <w:basedOn w:val="DefaultParagraphFont"/>
    <w:rsid w:val="008F1FB0"/>
  </w:style>
  <w:style w:type="character" w:customStyle="1" w:styleId="untext">
    <w:name w:val="untext"/>
    <w:basedOn w:val="DefaultParagraphFont"/>
    <w:rsid w:val="008F1FB0"/>
  </w:style>
  <w:style w:type="character" w:customStyle="1" w:styleId="vis">
    <w:name w:val="vis"/>
    <w:basedOn w:val="DefaultParagraphFont"/>
    <w:rsid w:val="008F1FB0"/>
  </w:style>
  <w:style w:type="character" w:customStyle="1" w:styleId="ex-sent">
    <w:name w:val="ex-sent"/>
    <w:basedOn w:val="DefaultParagraphFont"/>
    <w:rsid w:val="008F1FB0"/>
  </w:style>
  <w:style w:type="character" w:customStyle="1" w:styleId="mwtwi">
    <w:name w:val="mw_t_wi"/>
    <w:basedOn w:val="DefaultParagraphFont"/>
    <w:rsid w:val="008F1FB0"/>
  </w:style>
  <w:style w:type="paragraph" w:customStyle="1" w:styleId="marginright">
    <w:name w:val="margin_right"/>
    <w:basedOn w:val="Normal"/>
    <w:rsid w:val="008F1FB0"/>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8F1FB0"/>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8F1FB0"/>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8F1FB0"/>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8F1FB0"/>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8F1FB0"/>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8F1FB0"/>
  </w:style>
  <w:style w:type="character" w:customStyle="1" w:styleId="paddingrightxxs1">
    <w:name w:val="padding_right_xxs1"/>
    <w:basedOn w:val="DefaultParagraphFont"/>
    <w:rsid w:val="008F1FB0"/>
  </w:style>
  <w:style w:type="character" w:customStyle="1" w:styleId="nowrap1">
    <w:name w:val="nowrap1"/>
    <w:basedOn w:val="DefaultParagraphFont"/>
    <w:rsid w:val="008F1FB0"/>
  </w:style>
  <w:style w:type="paragraph" w:customStyle="1" w:styleId="item">
    <w:name w:val="item"/>
    <w:basedOn w:val="Normal"/>
    <w:rsid w:val="008F1FB0"/>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8F1FB0"/>
    <w:rPr>
      <w:rFonts w:ascii="Lora" w:hAnsi="Lora" w:hint="default"/>
      <w:i/>
      <w:iCs/>
      <w:color w:val="000000"/>
      <w:sz w:val="30"/>
      <w:szCs w:val="30"/>
    </w:rPr>
  </w:style>
  <w:style w:type="character" w:customStyle="1" w:styleId="italic1">
    <w:name w:val="italic1"/>
    <w:basedOn w:val="DefaultParagraphFont"/>
    <w:rsid w:val="008F1FB0"/>
    <w:rPr>
      <w:i/>
      <w:iCs/>
    </w:rPr>
  </w:style>
  <w:style w:type="character" w:customStyle="1" w:styleId="articleimagecredit2">
    <w:name w:val="article_image_credit2"/>
    <w:basedOn w:val="DefaultParagraphFont"/>
    <w:rsid w:val="008F1FB0"/>
    <w:rPr>
      <w:rFonts w:ascii="Lora" w:hAnsi="Lora" w:hint="default"/>
      <w:i/>
      <w:iCs/>
      <w:sz w:val="24"/>
      <w:szCs w:val="24"/>
    </w:rPr>
  </w:style>
  <w:style w:type="character" w:customStyle="1" w:styleId="articlesponsored2">
    <w:name w:val="article_sponsored2"/>
    <w:basedOn w:val="DefaultParagraphFont"/>
    <w:rsid w:val="008F1FB0"/>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8F1FB0"/>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8F1FB0"/>
    <w:pPr>
      <w:spacing w:after="180"/>
    </w:pPr>
    <w:rPr>
      <w:rFonts w:ascii="Lora" w:eastAsia="Times New Roman" w:hAnsi="Lora"/>
      <w:szCs w:val="20"/>
      <w:lang w:eastAsia="zh-CN"/>
    </w:rPr>
  </w:style>
  <w:style w:type="paragraph" w:customStyle="1" w:styleId="marginbottomxl1">
    <w:name w:val="margin_bottom_xl1"/>
    <w:basedOn w:val="Normal"/>
    <w:rsid w:val="008F1FB0"/>
    <w:pPr>
      <w:spacing w:after="540"/>
    </w:pPr>
    <w:rPr>
      <w:rFonts w:ascii="Lora" w:eastAsia="Times New Roman" w:hAnsi="Lora"/>
      <w:szCs w:val="20"/>
      <w:lang w:eastAsia="zh-CN"/>
    </w:rPr>
  </w:style>
  <w:style w:type="character" w:customStyle="1" w:styleId="read-morefooter">
    <w:name w:val="read-more__footer"/>
    <w:basedOn w:val="DefaultParagraphFont"/>
    <w:rsid w:val="008F1FB0"/>
  </w:style>
  <w:style w:type="paragraph" w:customStyle="1" w:styleId="jsx-671803276">
    <w:name w:val="jsx-671803276"/>
    <w:basedOn w:val="Normal"/>
    <w:rsid w:val="008F1FB0"/>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8F1FB0"/>
  </w:style>
  <w:style w:type="character" w:customStyle="1" w:styleId="uwnk-">
    <w:name w:val="uwnk-"/>
    <w:basedOn w:val="DefaultParagraphFont"/>
    <w:rsid w:val="008F1FB0"/>
  </w:style>
  <w:style w:type="character" w:customStyle="1" w:styleId="c-messagebody">
    <w:name w:val="c-message__body"/>
    <w:basedOn w:val="DefaultParagraphFont"/>
    <w:rsid w:val="008F1FB0"/>
  </w:style>
  <w:style w:type="paragraph" w:customStyle="1" w:styleId="field-content1">
    <w:name w:val="field-content1"/>
    <w:basedOn w:val="Normal"/>
    <w:rsid w:val="008F1FB0"/>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8F1FB0"/>
  </w:style>
  <w:style w:type="character" w:customStyle="1" w:styleId="navi-barlogo--title">
    <w:name w:val="navi-bar__logo--title"/>
    <w:basedOn w:val="DefaultParagraphFont"/>
    <w:rsid w:val="008F1FB0"/>
  </w:style>
  <w:style w:type="paragraph" w:customStyle="1" w:styleId="navi-sectionsitem">
    <w:name w:val="navi-sections__item"/>
    <w:basedOn w:val="Normal"/>
    <w:rsid w:val="008F1FB0"/>
    <w:pPr>
      <w:spacing w:before="100" w:beforeAutospacing="1" w:after="100" w:afterAutospacing="1"/>
    </w:pPr>
    <w:rPr>
      <w:rFonts w:eastAsia="Times New Roman"/>
      <w:sz w:val="24"/>
    </w:rPr>
  </w:style>
  <w:style w:type="paragraph" w:customStyle="1" w:styleId="navi-submenuitem">
    <w:name w:val="navi-submenu__item"/>
    <w:basedOn w:val="Normal"/>
    <w:rsid w:val="008F1FB0"/>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8F1FB0"/>
  </w:style>
  <w:style w:type="character" w:customStyle="1" w:styleId="updated-wrap">
    <w:name w:val="updated-wrap"/>
    <w:basedOn w:val="DefaultParagraphFont"/>
    <w:rsid w:val="008F1FB0"/>
  </w:style>
  <w:style w:type="character" w:customStyle="1" w:styleId="updated-text">
    <w:name w:val="updated-text"/>
    <w:basedOn w:val="DefaultParagraphFont"/>
    <w:rsid w:val="008F1FB0"/>
  </w:style>
  <w:style w:type="character" w:customStyle="1" w:styleId="link3d1a967505">
    <w:name w:val="link__3d1a967505"/>
    <w:basedOn w:val="DefaultParagraphFont"/>
    <w:rsid w:val="008F1FB0"/>
  </w:style>
  <w:style w:type="character" w:customStyle="1" w:styleId="pricechange35c7f2a303">
    <w:name w:val="pricechange__35c7f2a303"/>
    <w:basedOn w:val="DefaultParagraphFont"/>
    <w:rsid w:val="008F1FB0"/>
  </w:style>
  <w:style w:type="character" w:customStyle="1" w:styleId="percentchange7bf966dc1b">
    <w:name w:val="percentchange__7bf966dc1b"/>
    <w:basedOn w:val="DefaultParagraphFont"/>
    <w:rsid w:val="008F1FB0"/>
  </w:style>
  <w:style w:type="character" w:customStyle="1" w:styleId="follow-author-button-container">
    <w:name w:val="follow-author-button-container"/>
    <w:basedOn w:val="DefaultParagraphFont"/>
    <w:rsid w:val="008F1FB0"/>
  </w:style>
  <w:style w:type="paragraph" w:customStyle="1" w:styleId="abstract-v2item">
    <w:name w:val="abstract-v2__item"/>
    <w:basedOn w:val="Normal"/>
    <w:rsid w:val="008F1FB0"/>
    <w:pPr>
      <w:spacing w:before="100" w:beforeAutospacing="1" w:after="100" w:afterAutospacing="1"/>
    </w:pPr>
    <w:rPr>
      <w:rFonts w:eastAsia="Times New Roman"/>
      <w:sz w:val="24"/>
    </w:rPr>
  </w:style>
  <w:style w:type="character" w:customStyle="1" w:styleId="vjs-control-text">
    <w:name w:val="vjs-control-text"/>
    <w:basedOn w:val="DefaultParagraphFont"/>
    <w:rsid w:val="008F1FB0"/>
  </w:style>
  <w:style w:type="character" w:customStyle="1" w:styleId="stylesstandard24ryh">
    <w:name w:val="styles_standard__24ryh"/>
    <w:basedOn w:val="DefaultParagraphFont"/>
    <w:rsid w:val="008F1FB0"/>
  </w:style>
  <w:style w:type="character" w:customStyle="1" w:styleId="player-emotion-cache-1w0gw13">
    <w:name w:val="player-emotion-cache-1w0gw13"/>
    <w:basedOn w:val="DefaultParagraphFont"/>
    <w:rsid w:val="008F1FB0"/>
  </w:style>
  <w:style w:type="paragraph" w:customStyle="1" w:styleId="buy-copies">
    <w:name w:val="buy-copies"/>
    <w:basedOn w:val="Normal"/>
    <w:rsid w:val="008F1FB0"/>
    <w:pPr>
      <w:spacing w:before="100" w:beforeAutospacing="1" w:after="100" w:afterAutospacing="1"/>
    </w:pPr>
    <w:rPr>
      <w:rFonts w:eastAsia="Times New Roman"/>
      <w:sz w:val="24"/>
    </w:rPr>
  </w:style>
  <w:style w:type="paragraph" w:customStyle="1" w:styleId="print-page">
    <w:name w:val="print-page"/>
    <w:basedOn w:val="Normal"/>
    <w:rsid w:val="008F1FB0"/>
    <w:pPr>
      <w:spacing w:before="100" w:beforeAutospacing="1" w:after="100" w:afterAutospacing="1"/>
    </w:pPr>
    <w:rPr>
      <w:rFonts w:eastAsia="Times New Roman"/>
      <w:sz w:val="24"/>
    </w:rPr>
  </w:style>
  <w:style w:type="character" w:customStyle="1" w:styleId="lead-in">
    <w:name w:val="lead-in"/>
    <w:basedOn w:val="DefaultParagraphFont"/>
    <w:rsid w:val="008F1FB0"/>
  </w:style>
  <w:style w:type="character" w:customStyle="1" w:styleId="lead-in-large">
    <w:name w:val="lead-in-large"/>
    <w:basedOn w:val="DefaultParagraphFont"/>
    <w:rsid w:val="008F1FB0"/>
  </w:style>
  <w:style w:type="character" w:customStyle="1" w:styleId="content-type">
    <w:name w:val="content-type"/>
    <w:basedOn w:val="DefaultParagraphFont"/>
    <w:rsid w:val="008F1FB0"/>
  </w:style>
  <w:style w:type="character" w:customStyle="1" w:styleId="mediatitle">
    <w:name w:val="mediatitle"/>
    <w:basedOn w:val="DefaultParagraphFont"/>
    <w:rsid w:val="008F1FB0"/>
  </w:style>
  <w:style w:type="character" w:customStyle="1" w:styleId="callout">
    <w:name w:val="callout"/>
    <w:basedOn w:val="DefaultParagraphFont"/>
    <w:rsid w:val="008F1FB0"/>
  </w:style>
  <w:style w:type="paragraph" w:customStyle="1" w:styleId="collapsed-text">
    <w:name w:val="collapsed-text"/>
    <w:basedOn w:val="Normal"/>
    <w:rsid w:val="008F1FB0"/>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8F1FB0"/>
  </w:style>
  <w:style w:type="paragraph" w:customStyle="1" w:styleId="endmark">
    <w:name w:val="endmark"/>
    <w:basedOn w:val="Normal"/>
    <w:rsid w:val="008F1FB0"/>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8F1FB0"/>
  </w:style>
  <w:style w:type="paragraph" w:customStyle="1" w:styleId="navnavlistitemh3j9r">
    <w:name w:val="nav_navlistitem__h3j9r"/>
    <w:basedOn w:val="Normal"/>
    <w:rsid w:val="008F1FB0"/>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8F1FB0"/>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8F1FB0"/>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8F1FB0"/>
  </w:style>
  <w:style w:type="character" w:customStyle="1" w:styleId="nudgeexpandedcounttext4nyhl">
    <w:name w:val="nudgeexpanded_counttext__4nyhl"/>
    <w:basedOn w:val="DefaultParagraphFont"/>
    <w:rsid w:val="008F1FB0"/>
  </w:style>
  <w:style w:type="character" w:customStyle="1" w:styleId="nudge-expandedlogin-cta-span">
    <w:name w:val="nudge-expanded__login-cta-span"/>
    <w:basedOn w:val="DefaultParagraphFont"/>
    <w:rsid w:val="008F1FB0"/>
  </w:style>
  <w:style w:type="paragraph" w:customStyle="1" w:styleId="regionselector">
    <w:name w:val="regionselector"/>
    <w:basedOn w:val="Normal"/>
    <w:rsid w:val="008F1FB0"/>
    <w:pPr>
      <w:spacing w:before="100" w:beforeAutospacing="1" w:after="100" w:afterAutospacing="1"/>
    </w:pPr>
    <w:rPr>
      <w:rFonts w:eastAsia="Times New Roman"/>
      <w:sz w:val="24"/>
    </w:rPr>
  </w:style>
  <w:style w:type="character" w:customStyle="1" w:styleId="md-pr-8px">
    <w:name w:val="md-pr-8px"/>
    <w:basedOn w:val="DefaultParagraphFont"/>
    <w:rsid w:val="008F1FB0"/>
  </w:style>
  <w:style w:type="paragraph" w:customStyle="1" w:styleId="breadcrumbs-item">
    <w:name w:val="breadcrumbs-item"/>
    <w:basedOn w:val="Normal"/>
    <w:rsid w:val="008F1FB0"/>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8F1FB0"/>
  </w:style>
  <w:style w:type="character" w:customStyle="1" w:styleId="author-role">
    <w:name w:val="author-role"/>
    <w:basedOn w:val="DefaultParagraphFont"/>
    <w:rsid w:val="008F1FB0"/>
  </w:style>
  <w:style w:type="paragraph" w:customStyle="1" w:styleId="author-block-v2artice-date">
    <w:name w:val="author-block-v2__artice-date"/>
    <w:basedOn w:val="Normal"/>
    <w:rsid w:val="008F1FB0"/>
    <w:pPr>
      <w:spacing w:before="100" w:beforeAutospacing="1" w:after="100" w:afterAutospacing="1"/>
    </w:pPr>
    <w:rPr>
      <w:rFonts w:eastAsia="Times New Roman"/>
      <w:sz w:val="24"/>
    </w:rPr>
  </w:style>
  <w:style w:type="character" w:customStyle="1" w:styleId="media-credit">
    <w:name w:val="media-credit"/>
    <w:basedOn w:val="DefaultParagraphFont"/>
    <w:rsid w:val="008F1FB0"/>
  </w:style>
  <w:style w:type="paragraph" w:customStyle="1" w:styleId="bocitem-list">
    <w:name w:val="boc__item-list"/>
    <w:basedOn w:val="Normal"/>
    <w:rsid w:val="008F1FB0"/>
    <w:pPr>
      <w:spacing w:before="100" w:beforeAutospacing="1" w:after="100" w:afterAutospacing="1"/>
    </w:pPr>
    <w:rPr>
      <w:rFonts w:eastAsia="Times New Roman"/>
      <w:sz w:val="24"/>
    </w:rPr>
  </w:style>
  <w:style w:type="character" w:customStyle="1" w:styleId="more-text">
    <w:name w:val="more-text"/>
    <w:basedOn w:val="DefaultParagraphFont"/>
    <w:rsid w:val="008F1FB0"/>
  </w:style>
  <w:style w:type="character" w:customStyle="1" w:styleId="mr-4">
    <w:name w:val="mr-4"/>
    <w:basedOn w:val="DefaultParagraphFont"/>
    <w:rsid w:val="008F1FB0"/>
  </w:style>
  <w:style w:type="paragraph" w:customStyle="1" w:styleId="desk">
    <w:name w:val="desk"/>
    <w:basedOn w:val="Normal"/>
    <w:rsid w:val="008F1FB0"/>
    <w:pPr>
      <w:spacing w:before="100" w:beforeAutospacing="1" w:after="100" w:afterAutospacing="1"/>
    </w:pPr>
    <w:rPr>
      <w:rFonts w:eastAsia="Times New Roman"/>
      <w:sz w:val="24"/>
    </w:rPr>
  </w:style>
  <w:style w:type="paragraph" w:customStyle="1" w:styleId="editorial">
    <w:name w:val="editorial"/>
    <w:basedOn w:val="Normal"/>
    <w:rsid w:val="008F1FB0"/>
    <w:pPr>
      <w:spacing w:before="100" w:beforeAutospacing="1" w:after="100" w:afterAutospacing="1"/>
    </w:pPr>
    <w:rPr>
      <w:rFonts w:eastAsia="Times New Roman"/>
      <w:sz w:val="24"/>
    </w:rPr>
  </w:style>
  <w:style w:type="character" w:customStyle="1" w:styleId="texto-cursiva">
    <w:name w:val="texto-cursiva"/>
    <w:basedOn w:val="DefaultParagraphFont"/>
    <w:rsid w:val="008F1FB0"/>
  </w:style>
  <w:style w:type="paragraph" w:customStyle="1" w:styleId="cargo-editorial">
    <w:name w:val="cargo-editorial"/>
    <w:basedOn w:val="Normal"/>
    <w:rsid w:val="008F1FB0"/>
    <w:pPr>
      <w:spacing w:before="100" w:beforeAutospacing="1" w:after="100" w:afterAutospacing="1"/>
    </w:pPr>
    <w:rPr>
      <w:rFonts w:eastAsia="Times New Roman"/>
      <w:sz w:val="24"/>
    </w:rPr>
  </w:style>
  <w:style w:type="character" w:customStyle="1" w:styleId="jordigual">
    <w:name w:val="jordigual"/>
    <w:basedOn w:val="DefaultParagraphFont"/>
    <w:rsid w:val="008F1FB0"/>
  </w:style>
  <w:style w:type="paragraph" w:customStyle="1" w:styleId="related-user-position">
    <w:name w:val="related-user-position"/>
    <w:basedOn w:val="Normal"/>
    <w:rsid w:val="008F1FB0"/>
    <w:pPr>
      <w:spacing w:before="100" w:beforeAutospacing="1" w:after="100" w:afterAutospacing="1"/>
    </w:pPr>
    <w:rPr>
      <w:rFonts w:eastAsia="Times New Roman"/>
      <w:sz w:val="24"/>
    </w:rPr>
  </w:style>
  <w:style w:type="character" w:customStyle="1" w:styleId="credit--ctn">
    <w:name w:val="credit--ctn"/>
    <w:basedOn w:val="DefaultParagraphFont"/>
    <w:rsid w:val="008F1FB0"/>
  </w:style>
  <w:style w:type="paragraph" w:customStyle="1" w:styleId="stop-here">
    <w:name w:val="stop-here"/>
    <w:basedOn w:val="Normal"/>
    <w:rsid w:val="008F1FB0"/>
    <w:pPr>
      <w:spacing w:before="100" w:beforeAutospacing="1" w:after="100" w:afterAutospacing="1"/>
    </w:pPr>
    <w:rPr>
      <w:rFonts w:eastAsia="Times New Roman"/>
      <w:sz w:val="24"/>
    </w:rPr>
  </w:style>
  <w:style w:type="paragraph" w:customStyle="1" w:styleId="rtejustify">
    <w:name w:val="rtejustify"/>
    <w:basedOn w:val="Normal"/>
    <w:rsid w:val="008F1FB0"/>
    <w:pPr>
      <w:spacing w:before="100" w:beforeAutospacing="1" w:after="100" w:afterAutospacing="1"/>
    </w:pPr>
    <w:rPr>
      <w:rFonts w:eastAsia="Times New Roman"/>
      <w:sz w:val="24"/>
    </w:rPr>
  </w:style>
  <w:style w:type="paragraph" w:customStyle="1" w:styleId="articlebody0">
    <w:name w:val="article__body"/>
    <w:basedOn w:val="Normal"/>
    <w:rsid w:val="008F1FB0"/>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8F1FB0"/>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8F1FB0"/>
    <w:rPr>
      <w:rFonts w:ascii="Arial" w:hAnsi="Arial" w:cs="Arial" w:hint="default"/>
      <w:b/>
      <w:bCs/>
      <w:iCs/>
      <w:sz w:val="24"/>
      <w:szCs w:val="28"/>
      <w:lang w:val="en-US" w:eastAsia="en-US" w:bidi="ar-SA"/>
    </w:rPr>
  </w:style>
  <w:style w:type="character" w:customStyle="1" w:styleId="10garamond">
    <w:name w:val="10 garamond"/>
    <w:rsid w:val="008F1FB0"/>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ytimes.com/2012/12/07/business/global/senate-passes-russian-trade-bill-with-conditions.html" TargetMode="External"/><Relationship Id="rId18" Type="http://schemas.openxmlformats.org/officeDocument/2006/relationships/hyperlink" Target="https://chicagounbound.uchicago.edu/cgi/viewcontent.cgi?article=1269&amp;context=cjil" TargetMode="External"/><Relationship Id="rId2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9" Type="http://schemas.openxmlformats.org/officeDocument/2006/relationships/fontTable" Target="fontTable.xml"/><Relationship Id="rId21" Type="http://schemas.openxmlformats.org/officeDocument/2006/relationships/hyperlink" Target="http://www.thespacereview.com/article/3633/1" TargetMode="External"/><Relationship Id="rId34" Type="http://schemas.openxmlformats.org/officeDocument/2006/relationships/hyperlink" Target="https://www.space.com/asteroid-apophis-2029-flyby-planetary-defense.html" TargetMode="External"/><Relationship Id="rId7" Type="http://schemas.openxmlformats.org/officeDocument/2006/relationships/settings" Target="settings.xml"/><Relationship Id="rId12" Type="http://schemas.openxmlformats.org/officeDocument/2006/relationships/hyperlink" Target="http://www.nytimes.com/2011/12/09/world/europe/putin-accuses-clinton-of-instigating-russian-protests.html" TargetMode="External"/><Relationship Id="rId17" Type="http://schemas.openxmlformats.org/officeDocument/2006/relationships/hyperlink" Target="http://wciom.ru/index.php?id=236&amp;uid=115866" TargetMode="External"/><Relationship Id="rId25" Type="http://schemas.openxmlformats.org/officeDocument/2006/relationships/hyperlink" Target="https://www.amazon.com/dp/B003QP4NPE/ref=dp-kindle-redirect?_encoding=UTF8&amp;btkr=1" TargetMode="External"/><Relationship Id="rId33" Type="http://schemas.openxmlformats.org/officeDocument/2006/relationships/hyperlink" Target="https://space.nss.org/technologies-for-asteroid-capture-into-earth-orbit/" TargetMode="External"/><Relationship Id="rId38" Type="http://schemas.openxmlformats.org/officeDocument/2006/relationships/hyperlink" Target="https://ccdcoe.org/uploads/2019/06/Art_12_The-Cyber-ASAT.pdf" TargetMode="External"/><Relationship Id="rId2" Type="http://schemas.openxmlformats.org/officeDocument/2006/relationships/customXml" Target="../customXml/item2.xml"/><Relationship Id="rId16" Type="http://schemas.openxmlformats.org/officeDocument/2006/relationships/hyperlink" Target="http://wciom.ru/index.php?id=236&amp;uid=115866" TargetMode="External"/><Relationship Id="rId20" Type="http://schemas.openxmlformats.org/officeDocument/2006/relationships/hyperlink" Target="https://en.wikipedia.org/wiki/Memex" TargetMode="External"/><Relationship Id="rId29" Type="http://schemas.openxmlformats.org/officeDocument/2006/relationships/hyperlink" Target="https://www.forbes.com/sites/scottsnowden/2019/03/12/solar-power-stations-in-space-could-supply-the-world-with-limitless-ener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ctsd.org/bridges-news/bridges/news/russia-finds-us-support-in-wto-accession-efforts-though-obstacles-remain" TargetMode="External"/><Relationship Id="rId24" Type="http://schemas.openxmlformats.org/officeDocument/2006/relationships/hyperlink" Target="https://www.nasa.gov/directorates/spacetech/niac/2017_Phase_I_Phase_II/Sustainable_Human_Exploration/" TargetMode="External"/><Relationship Id="rId32" Type="http://schemas.openxmlformats.org/officeDocument/2006/relationships/hyperlink" Target="https://mashable.com/article/armageddon-asteroid-threat" TargetMode="External"/><Relationship Id="rId37" Type="http://schemas.openxmlformats.org/officeDocument/2006/relationships/hyperlink" Target="https://mashable.com/category/space-junk"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levada.ru/indikatory/odobrenie-organov-vlasti/" TargetMode="External"/><Relationship Id="rId23" Type="http://schemas.openxmlformats.org/officeDocument/2006/relationships/hyperlink" Target="https://www.space.com/japan-hayabusa2-asteroid-bomb-video.html" TargetMode="External"/><Relationship Id="rId28" Type="http://schemas.openxmlformats.org/officeDocument/2006/relationships/hyperlink" Target="https://en.wikipedia.org/wiki/Space-based_solar_power" TargetMode="External"/><Relationship Id="rId36"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foreignpolicy.com/2016/12/09/the-russian-reset-that-never-was-putin-obama-medvedev-libya-mikhail-zygar-all-the-kremlin-men/" TargetMode="External"/><Relationship Id="rId19" Type="http://schemas.openxmlformats.org/officeDocument/2006/relationships/hyperlink" Target="http://www.asterank.com/" TargetMode="External"/><Relationship Id="rId31" Type="http://schemas.openxmlformats.org/officeDocument/2006/relationships/hyperlink" Target="https://en.wikipedia.org/wiki/O%27Neill_cylinder" TargetMode="External"/><Relationship Id="rId4" Type="http://schemas.openxmlformats.org/officeDocument/2006/relationships/customXml" Target="../customXml/item4.xml"/><Relationship Id="rId9" Type="http://schemas.openxmlformats.org/officeDocument/2006/relationships/hyperlink" Target="https://jia.sipa.columbia.edu/online-articles/trump-russia-reset" TargetMode="External"/><Relationship Id="rId14" Type="http://schemas.openxmlformats.org/officeDocument/2006/relationships/hyperlink" Target="https://www.washingtonpost.com/world/europe/russia-set-to-ban-us-adoptions/2012/12/27/fd49c542-504f-11e2-8b49-64675006147f_story.html?utm_term=.4f248a205703" TargetMode="External"/><Relationship Id="rId22" Type="http://schemas.openxmlformats.org/officeDocument/2006/relationships/hyperlink" Target="https://www.space.com/41941-hayabusa2-asteroid-rovers-hopping-tech.html" TargetMode="External"/><Relationship Id="rId27" Type="http://schemas.openxmlformats.org/officeDocument/2006/relationships/hyperlink" Target="https://www.washingtonpost.com/opinions/the-247-trillion-global-debt-bomb/2018/07/15/64c5bbaa-86c2-11e8-8f6c-46cb43e3f306_story.html?noredirect=on&amp;utm_term=.5fb3ff1155d9" TargetMode="External"/><Relationship Id="rId30" Type="http://schemas.openxmlformats.org/officeDocument/2006/relationships/hyperlink" Target="https://medium.com/fitch-blog/why-is-big-pharma-interested-in-the-space-economy-c078ac1bf67c" TargetMode="External"/><Relationship Id="rId35" Type="http://schemas.openxmlformats.org/officeDocument/2006/relationships/hyperlink" Target="https://www.nationalgeographic.com/science/phenomena/2014/06/24/diamond-the-size-of-earth/"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16817</Words>
  <Characters>95861</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4</cp:revision>
  <dcterms:created xsi:type="dcterms:W3CDTF">2022-01-17T16:39:00Z</dcterms:created>
  <dcterms:modified xsi:type="dcterms:W3CDTF">2022-01-17T16:41:00Z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