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B357E" w14:textId="77777777" w:rsidR="00772D29" w:rsidRDefault="00772D29" w:rsidP="00772D29">
      <w:pPr>
        <w:pStyle w:val="Heading1"/>
      </w:pPr>
      <w:r>
        <w:t>NC</w:t>
      </w:r>
    </w:p>
    <w:p w14:paraId="31E294B3" w14:textId="39415238" w:rsidR="00782018" w:rsidRDefault="00782018" w:rsidP="00772D29">
      <w:pPr>
        <w:pStyle w:val="Heading2"/>
      </w:pPr>
      <w:r>
        <w:lastRenderedPageBreak/>
        <w:t>1</w:t>
      </w:r>
    </w:p>
    <w:p w14:paraId="74150D47" w14:textId="775820C5" w:rsidR="00782018" w:rsidRPr="007142A4" w:rsidRDefault="00782018" w:rsidP="00782018">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t>health inequality</w:t>
      </w:r>
      <w:r w:rsidRPr="007142A4">
        <w:t xml:space="preserve"> is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66AB5FFE" w14:textId="77777777" w:rsidR="00782018" w:rsidRPr="00F1071C" w:rsidRDefault="00782018" w:rsidP="00782018">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 xml:space="preserve">The commons, they suggest, is a concept that seeks not only to liberate us from predatory and </w:t>
      </w:r>
      <w:r w:rsidRPr="002F2989">
        <w:rPr>
          <w:rStyle w:val="StyleUnderline"/>
        </w:rPr>
        <w:lastRenderedPageBreak/>
        <w:t>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578E6F36" w14:textId="77777777" w:rsidR="00782018" w:rsidRDefault="00782018" w:rsidP="00782018">
      <w:pPr>
        <w:ind w:left="720"/>
        <w:rPr>
          <w:rStyle w:val="Emphasis"/>
        </w:rPr>
      </w:pPr>
    </w:p>
    <w:p w14:paraId="0E4D3F97" w14:textId="77777777" w:rsidR="00782018" w:rsidRPr="00052514" w:rsidRDefault="00782018" w:rsidP="00782018">
      <w:pPr>
        <w:ind w:left="720"/>
        <w:rPr>
          <w:sz w:val="12"/>
        </w:rPr>
      </w:pPr>
    </w:p>
    <w:p w14:paraId="448D3695" w14:textId="77777777" w:rsidR="00782018" w:rsidRDefault="00782018" w:rsidP="00782018">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7873CAD7" w14:textId="77777777" w:rsidR="00782018" w:rsidRPr="001C47F7" w:rsidRDefault="00782018" w:rsidP="00782018">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0D399CB5" w14:textId="77777777" w:rsidR="00782018" w:rsidRDefault="00782018" w:rsidP="00782018">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w:t>
      </w:r>
      <w:r w:rsidRPr="000F255C">
        <w:rPr>
          <w:rStyle w:val="StyleUnderline"/>
        </w:rPr>
        <w:lastRenderedPageBreak/>
        <w:t>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763D964E" w14:textId="7D1D20BB" w:rsidR="00782018" w:rsidRPr="00201E5B" w:rsidRDefault="00782018" w:rsidP="00782018">
      <w:pPr>
        <w:pStyle w:val="Heading4"/>
      </w:pPr>
      <w:r w:rsidRPr="00201E5B">
        <w:t>Neoliberalism rips apart communal bonds to maintain the illusion that structural inequalities are individual problems – the impact is systemic victim-blaming, poverty, and violence.</w:t>
      </w:r>
    </w:p>
    <w:p w14:paraId="33BC2446" w14:textId="77777777" w:rsidR="00782018" w:rsidRPr="00201E5B" w:rsidRDefault="00782018" w:rsidP="00782018">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53C867AC" w14:textId="77777777" w:rsidR="00782018" w:rsidRPr="00E51987" w:rsidRDefault="00782018" w:rsidP="00782018">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7767645F" w14:textId="77777777" w:rsidR="00782018" w:rsidRPr="003C07C8" w:rsidRDefault="00782018" w:rsidP="001E2574">
      <w:pPr>
        <w:rPr>
          <w:sz w:val="16"/>
          <w:szCs w:val="16"/>
        </w:rPr>
      </w:pPr>
    </w:p>
    <w:p w14:paraId="54828AB8" w14:textId="77777777" w:rsidR="00782018" w:rsidRPr="00C46288" w:rsidRDefault="00782018" w:rsidP="00782018">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2F109893" w14:textId="77777777" w:rsidR="00782018" w:rsidRDefault="00782018" w:rsidP="00782018">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19FC033D" w14:textId="3F0B60D8" w:rsidR="00782018" w:rsidRPr="00782018" w:rsidRDefault="00782018" w:rsidP="00782018">
      <w:pPr>
        <w:ind w:left="720"/>
        <w:rPr>
          <w:b/>
          <w:iCs/>
          <w:u w:val="single"/>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5A2964F0" w14:textId="4200C06B" w:rsidR="00772D29" w:rsidRDefault="00782018" w:rsidP="00772D29">
      <w:pPr>
        <w:pStyle w:val="Heading2"/>
      </w:pPr>
      <w:r>
        <w:lastRenderedPageBreak/>
        <w:t>2</w:t>
      </w:r>
    </w:p>
    <w:p w14:paraId="45C82631" w14:textId="527EDE58" w:rsidR="00772D29" w:rsidRPr="008F6424" w:rsidRDefault="00772D29" w:rsidP="00772D29">
      <w:pPr>
        <w:pStyle w:val="Heading4"/>
      </w:pPr>
      <w:r>
        <w:t xml:space="preserve">CP: </w:t>
      </w:r>
      <w:r>
        <w:t>The member nations of the World Trade Organization ought to implement a universal healthcare system</w:t>
      </w:r>
      <w:r>
        <w:t>.</w:t>
      </w:r>
      <w:r>
        <w:t xml:space="preserve"> </w:t>
      </w:r>
    </w:p>
    <w:p w14:paraId="26161066" w14:textId="28445C8F" w:rsidR="00772D29" w:rsidRDefault="00772D29" w:rsidP="00772D29">
      <w:pPr>
        <w:pStyle w:val="Heading4"/>
      </w:pPr>
      <w:r>
        <w:t xml:space="preserve">Implementing a UHC system gets </w:t>
      </w:r>
      <w:r w:rsidR="00BC62D9">
        <w:t>medicine</w:t>
      </w:r>
      <w:r>
        <w:t xml:space="preserve"> to the uninsured </w:t>
      </w:r>
    </w:p>
    <w:p w14:paraId="377FE70E" w14:textId="77777777" w:rsidR="00772D29" w:rsidRPr="006B567B" w:rsidRDefault="00772D29" w:rsidP="00772D29">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40CFE14C" w14:textId="77777777" w:rsidR="00772D29" w:rsidRPr="008F6424" w:rsidRDefault="00772D29" w:rsidP="00772D29">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0" w:history="1">
        <w:r w:rsidRPr="008F6424">
          <w:rPr>
            <w:rStyle w:val="Hyperlink"/>
            <w:sz w:val="16"/>
            <w:szCs w:val="16"/>
          </w:rPr>
          <w:t>https://democracyjournal.org/magazine/55/insulin-should-be-free-yes-free/</w:t>
        </w:r>
      </w:hyperlink>
      <w:r w:rsidRPr="008F6424">
        <w:rPr>
          <w:sz w:val="16"/>
          <w:szCs w:val="16"/>
        </w:rPr>
        <w:t xml:space="preserve"> // AW</w:t>
      </w:r>
    </w:p>
    <w:p w14:paraId="0202F8F4" w14:textId="77777777" w:rsidR="00772D29" w:rsidRPr="00CA4911" w:rsidRDefault="00772D29" w:rsidP="00772D29">
      <w:pPr>
        <w:rPr>
          <w:sz w:val="16"/>
        </w:rPr>
      </w:pPr>
      <w:r w:rsidRPr="00CA4911">
        <w:rPr>
          <w:sz w:val="16"/>
        </w:rPr>
        <w:t xml:space="preserve">Later in the year, on the eve of the second Democratic Party debate, </w:t>
      </w:r>
      <w:r w:rsidRPr="000F0FAB">
        <w:rPr>
          <w:u w:val="single"/>
        </w:rPr>
        <w:t xml:space="preserve">Senator Bernie Sanders, who has made Medicare-for-All his signature policy proposal, took a busload of diabetics to Canada to purchase insulin that is one-tenth the United States price. </w:t>
      </w:r>
      <w:r w:rsidRPr="000F0FAB">
        <w:rPr>
          <w:b/>
          <w:bCs/>
          <w:u w:val="single"/>
        </w:rPr>
        <w:t xml:space="preserve">Sanders’s </w:t>
      </w:r>
      <w:r w:rsidRPr="006B567B">
        <w:rPr>
          <w:b/>
          <w:bCs/>
          <w:highlight w:val="green"/>
          <w:u w:val="single"/>
        </w:rPr>
        <w:t>single-payer system would go beyond negotiating lower prices</w:t>
      </w:r>
      <w:r w:rsidRPr="000F0FAB">
        <w:rPr>
          <w:u w:val="single"/>
        </w:rPr>
        <w:t xml:space="preserve"> as is done in Canada and other industrialized nations. </w:t>
      </w:r>
      <w:r w:rsidRPr="000F0FAB">
        <w:rPr>
          <w:b/>
          <w:bCs/>
          <w:u w:val="single"/>
        </w:rPr>
        <w:t xml:space="preserve">It would </w:t>
      </w:r>
      <w:proofErr w:type="gramStart"/>
      <w:r w:rsidRPr="006B567B">
        <w:rPr>
          <w:b/>
          <w:bCs/>
          <w:highlight w:val="green"/>
          <w:u w:val="single"/>
        </w:rPr>
        <w:t>completely eliminate</w:t>
      </w:r>
      <w:proofErr w:type="gramEnd"/>
      <w:r w:rsidRPr="006B567B">
        <w:rPr>
          <w:b/>
          <w:bCs/>
          <w:highlight w:val="green"/>
          <w:u w:val="single"/>
        </w:rPr>
        <w:t xml:space="preserve"> the copays and deductibles that stand in the way of </w:t>
      </w:r>
      <w:r w:rsidRPr="006B567B">
        <w:rPr>
          <w:b/>
          <w:bCs/>
          <w:u w:val="single"/>
        </w:rPr>
        <w:t xml:space="preserve">many </w:t>
      </w:r>
      <w:r w:rsidRPr="006B567B">
        <w:rPr>
          <w:b/>
          <w:bCs/>
          <w:highlight w:val="green"/>
          <w:u w:val="single"/>
        </w:rPr>
        <w:t>patients</w:t>
      </w:r>
      <w:r w:rsidRPr="000F0FAB">
        <w:rPr>
          <w:u w:val="single"/>
        </w:rPr>
        <w:t>—including some who are well-insured—</w:t>
      </w:r>
      <w:r w:rsidRPr="006B567B">
        <w:rPr>
          <w:highlight w:val="green"/>
          <w:u w:val="single"/>
        </w:rPr>
        <w:t>getting</w:t>
      </w:r>
      <w:r w:rsidRPr="000F0FAB">
        <w:rPr>
          <w:u w:val="single"/>
        </w:rPr>
        <w:t xml:space="preserve"> the </w:t>
      </w:r>
      <w:r w:rsidRPr="006B567B">
        <w:rPr>
          <w:highlight w:val="green"/>
          <w:u w:val="single"/>
        </w:rPr>
        <w:t>medications</w:t>
      </w:r>
      <w:r w:rsidRPr="000F0FAB">
        <w:rPr>
          <w:u w:val="single"/>
        </w:rPr>
        <w:t xml:space="preserve"> they need.</w:t>
      </w:r>
      <w:r w:rsidRPr="00CA4911">
        <w:rPr>
          <w:sz w:val="16"/>
        </w:rPr>
        <w:t xml:space="preserve"> That </w:t>
      </w:r>
      <w:r w:rsidRPr="000F0FAB">
        <w:rPr>
          <w:u w:val="single"/>
        </w:rPr>
        <w:t xml:space="preserve">our </w:t>
      </w:r>
      <w:r w:rsidRPr="006B567B">
        <w:rPr>
          <w:highlight w:val="green"/>
          <w:u w:val="single"/>
        </w:rPr>
        <w:t>health-care</w:t>
      </w:r>
      <w:r w:rsidRPr="000F0FAB">
        <w:rPr>
          <w:u w:val="single"/>
        </w:rPr>
        <w:t xml:space="preserve"> system </w:t>
      </w:r>
      <w:r w:rsidRPr="006B567B">
        <w:rPr>
          <w:highlight w:val="green"/>
          <w:u w:val="single"/>
        </w:rPr>
        <w:t>fails</w:t>
      </w:r>
      <w:r w:rsidRPr="000F0FAB">
        <w:rPr>
          <w:u w:val="single"/>
        </w:rPr>
        <w:t xml:space="preserve"> </w:t>
      </w:r>
      <w:r w:rsidRPr="006B567B">
        <w:rPr>
          <w:highlight w:val="green"/>
          <w:u w:val="single"/>
        </w:rPr>
        <w:t>to provide</w:t>
      </w:r>
      <w:r w:rsidRPr="000F0FAB">
        <w:rPr>
          <w:u w:val="single"/>
        </w:rPr>
        <w:t xml:space="preserve"> essential medicines to people who face immediate death or injury without them is morally outrageous. The </w:t>
      </w:r>
      <w:r w:rsidRPr="006B567B">
        <w:rPr>
          <w:highlight w:val="green"/>
          <w:u w:val="single"/>
        </w:rPr>
        <w:t>pricing and access</w:t>
      </w:r>
      <w:r w:rsidRPr="000F0FAB">
        <w:rPr>
          <w:u w:val="single"/>
        </w:rPr>
        <w:t xml:space="preserve"> policies </w:t>
      </w:r>
      <w:r w:rsidRPr="006B567B">
        <w:rPr>
          <w:highlight w:val="green"/>
          <w:u w:val="single"/>
        </w:rPr>
        <w:t>of</w:t>
      </w:r>
      <w:r w:rsidRPr="000F0FAB">
        <w:rPr>
          <w:u w:val="single"/>
        </w:rPr>
        <w:t xml:space="preserve"> profit-seeking drug </w:t>
      </w:r>
      <w:r w:rsidRPr="006B567B">
        <w:rPr>
          <w:highlight w:val="green"/>
          <w:u w:val="single"/>
        </w:rPr>
        <w:t>companies</w:t>
      </w:r>
      <w:r w:rsidRPr="000F0FAB">
        <w:rPr>
          <w:u w:val="single"/>
        </w:rPr>
        <w:t xml:space="preserve"> also </w:t>
      </w:r>
      <w:r w:rsidRPr="006B567B">
        <w:rPr>
          <w:highlight w:val="green"/>
          <w:u w:val="single"/>
        </w:rPr>
        <w:t>make</w:t>
      </w:r>
      <w:r w:rsidRPr="000F0FAB">
        <w:rPr>
          <w:u w:val="single"/>
        </w:rPr>
        <w:t xml:space="preserve"> that </w:t>
      </w:r>
      <w:r w:rsidRPr="006B567B">
        <w:rPr>
          <w:highlight w:val="green"/>
          <w:u w:val="single"/>
        </w:rPr>
        <w:t>failure</w:t>
      </w:r>
      <w:r w:rsidRPr="000F0FAB">
        <w:rPr>
          <w:u w:val="single"/>
        </w:rPr>
        <w:t xml:space="preserve"> quite literally </w:t>
      </w:r>
      <w:r w:rsidRPr="006B567B">
        <w:rPr>
          <w:highlight w:val="green"/>
          <w:u w:val="single"/>
        </w:rPr>
        <w:t>a human rights violation</w:t>
      </w:r>
      <w:r w:rsidRPr="00CA4911">
        <w:rPr>
          <w:sz w:val="16"/>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47156209" w14:textId="1B71C918" w:rsidR="00772D29" w:rsidRDefault="00772D29" w:rsidP="00772D29">
      <w:pPr>
        <w:pStyle w:val="Heading4"/>
      </w:pPr>
      <w:r>
        <w:t>Medicine</w:t>
      </w:r>
      <w:r>
        <w:t xml:space="preserve"> needs to </w:t>
      </w:r>
      <w:proofErr w:type="gramStart"/>
      <w:r>
        <w:t>made</w:t>
      </w:r>
      <w:proofErr w:type="gramEnd"/>
      <w:r>
        <w:t xml:space="preserve"> free DIRECTLY – even after IP removal, likely new laws + industry subsidies to keep big pharma in power </w:t>
      </w:r>
    </w:p>
    <w:p w14:paraId="1A5ED25C" w14:textId="77777777" w:rsidR="00772D29" w:rsidRPr="006B567B" w:rsidRDefault="00772D29" w:rsidP="00772D29">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42B8CACB" w14:textId="77777777" w:rsidR="00772D29" w:rsidRPr="008F6424" w:rsidRDefault="00772D29" w:rsidP="00772D29">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1" w:history="1">
        <w:r w:rsidRPr="008F6424">
          <w:rPr>
            <w:rStyle w:val="Hyperlink"/>
            <w:sz w:val="16"/>
            <w:szCs w:val="16"/>
          </w:rPr>
          <w:t>https://democracyjournal.org/magazine/55/insulin-should-be-free-yes-free/</w:t>
        </w:r>
      </w:hyperlink>
      <w:r w:rsidRPr="008F6424">
        <w:rPr>
          <w:sz w:val="16"/>
          <w:szCs w:val="16"/>
        </w:rPr>
        <w:t xml:space="preserve"> // AW</w:t>
      </w:r>
    </w:p>
    <w:p w14:paraId="2056EAF0" w14:textId="6DA807C6" w:rsidR="00772D29" w:rsidRPr="00772D29" w:rsidRDefault="00772D29" w:rsidP="00772D29">
      <w:pPr>
        <w:rPr>
          <w:sz w:val="16"/>
        </w:rPr>
      </w:pPr>
      <w:r w:rsidRPr="00CA4911">
        <w:rPr>
          <w:sz w:val="16"/>
        </w:rPr>
        <w:t xml:space="preserve">But flagrant violations of international norms have not convinced Congress to put an end to this human rights abuse. </w:t>
      </w:r>
      <w:r w:rsidRPr="008F6424">
        <w:rPr>
          <w:u w:val="single"/>
        </w:rPr>
        <w:t xml:space="preserve">The </w:t>
      </w:r>
      <w:r w:rsidRPr="008F6424">
        <w:rPr>
          <w:highlight w:val="green"/>
          <w:u w:val="single"/>
        </w:rPr>
        <w:t>drug industry’s protectors include</w:t>
      </w:r>
      <w:r w:rsidRPr="008F6424">
        <w:rPr>
          <w:u w:val="single"/>
        </w:rPr>
        <w:t xml:space="preserve"> virtually </w:t>
      </w:r>
      <w:r w:rsidRPr="008F6424">
        <w:rPr>
          <w:highlight w:val="green"/>
          <w:u w:val="single"/>
        </w:rPr>
        <w:t>every</w:t>
      </w:r>
      <w:r w:rsidRPr="008F6424">
        <w:rPr>
          <w:u w:val="single"/>
        </w:rPr>
        <w:t xml:space="preserve"> member of the </w:t>
      </w:r>
      <w:r w:rsidRPr="008F6424">
        <w:rPr>
          <w:highlight w:val="green"/>
          <w:u w:val="single"/>
        </w:rPr>
        <w:t>Republican</w:t>
      </w:r>
      <w:r w:rsidRPr="008F6424">
        <w:rPr>
          <w:u w:val="single"/>
        </w:rPr>
        <w:t xml:space="preserve"> Party, which marches in lockstep with the </w:t>
      </w:r>
      <w:r w:rsidRPr="008F6424">
        <w:rPr>
          <w:highlight w:val="green"/>
          <w:u w:val="single"/>
        </w:rPr>
        <w:t>army of lobbyists</w:t>
      </w:r>
      <w:r w:rsidRPr="008F6424">
        <w:rPr>
          <w:u w:val="single"/>
        </w:rPr>
        <w:t xml:space="preserve"> deployed </w:t>
      </w:r>
      <w:r w:rsidRPr="008F6424">
        <w:rPr>
          <w:highlight w:val="green"/>
          <w:u w:val="single"/>
        </w:rPr>
        <w:t>by Big Pharma</w:t>
      </w:r>
      <w:r w:rsidRPr="008F6424">
        <w:rPr>
          <w:u w:val="single"/>
        </w:rPr>
        <w:t>.</w:t>
      </w:r>
      <w:r w:rsidRPr="00CA4911">
        <w:rPr>
          <w:sz w:val="16"/>
        </w:rPr>
        <w:t xml:space="preserve"> Last year, </w:t>
      </w:r>
      <w:r w:rsidRPr="008F6424">
        <w:rPr>
          <w:u w:val="single"/>
        </w:rPr>
        <w:t xml:space="preserve">the drug industry spent </w:t>
      </w:r>
      <w:r w:rsidRPr="008F6424">
        <w:rPr>
          <w:highlight w:val="green"/>
          <w:u w:val="single"/>
        </w:rPr>
        <w:t>$169.8 million on lobbying</w:t>
      </w:r>
      <w:r w:rsidRPr="00CA4911">
        <w:rPr>
          <w:sz w:val="16"/>
        </w:rPr>
        <w:t xml:space="preserve">, more than any other industry. It’s on track to spend even more this year, having poured $129.4 million into its Washington influence machine through September, according to the Center for Responsive Politics. Despite their numerous protests, </w:t>
      </w:r>
      <w:r w:rsidRPr="008F6424">
        <w:rPr>
          <w:u w:val="single"/>
        </w:rPr>
        <w:t xml:space="preserve">many </w:t>
      </w:r>
      <w:r w:rsidRPr="008F6424">
        <w:rPr>
          <w:highlight w:val="green"/>
          <w:u w:val="single"/>
        </w:rPr>
        <w:t>Democratic</w:t>
      </w:r>
      <w:r w:rsidRPr="008F6424">
        <w:rPr>
          <w:u w:val="single"/>
        </w:rPr>
        <w:t xml:space="preserve"> Party </w:t>
      </w:r>
      <w:r w:rsidRPr="008F6424">
        <w:rPr>
          <w:highlight w:val="green"/>
          <w:u w:val="single"/>
        </w:rPr>
        <w:t>leaders</w:t>
      </w:r>
      <w:r w:rsidRPr="008F6424">
        <w:rPr>
          <w:u w:val="single"/>
        </w:rPr>
        <w:t xml:space="preserve"> remain </w:t>
      </w:r>
      <w:r w:rsidRPr="008F6424">
        <w:rPr>
          <w:highlight w:val="green"/>
          <w:u w:val="single"/>
        </w:rPr>
        <w:t>conflicted</w:t>
      </w:r>
      <w:r w:rsidRPr="008F6424">
        <w:rPr>
          <w:u w:val="single"/>
        </w:rPr>
        <w:t xml:space="preserve"> about how to solve the problem</w:t>
      </w:r>
      <w:r w:rsidRPr="00CA4911">
        <w:rPr>
          <w:sz w:val="16"/>
        </w:rPr>
        <w:t xml:space="preserve">. Too many </w:t>
      </w:r>
      <w:r w:rsidRPr="008F6424">
        <w:rPr>
          <w:highlight w:val="green"/>
          <w:u w:val="single"/>
        </w:rPr>
        <w:t>legislators buy into</w:t>
      </w:r>
      <w:r w:rsidRPr="008F6424">
        <w:rPr>
          <w:u w:val="single"/>
        </w:rPr>
        <w:t xml:space="preserve"> the industry’s </w:t>
      </w:r>
      <w:r w:rsidRPr="008F6424">
        <w:rPr>
          <w:highlight w:val="green"/>
          <w:u w:val="single"/>
        </w:rPr>
        <w:t>assertions that high prices are necessary</w:t>
      </w:r>
      <w:r w:rsidRPr="008F6424">
        <w:rPr>
          <w:u w:val="single"/>
        </w:rPr>
        <w:t xml:space="preserve"> to incentivize innovation</w:t>
      </w:r>
      <w:r w:rsidRPr="00CA4911">
        <w:rPr>
          <w:sz w:val="16"/>
        </w:rPr>
        <w:t xml:space="preserve">. Most </w:t>
      </w:r>
      <w:r w:rsidRPr="008F6424">
        <w:rPr>
          <w:highlight w:val="green"/>
          <w:u w:val="single"/>
        </w:rPr>
        <w:t>Democrats</w:t>
      </w:r>
      <w:r w:rsidRPr="008F6424">
        <w:rPr>
          <w:u w:val="single"/>
        </w:rPr>
        <w:t xml:space="preserve"> also </w:t>
      </w:r>
      <w:r w:rsidRPr="008F6424">
        <w:rPr>
          <w:highlight w:val="green"/>
          <w:u w:val="single"/>
        </w:rPr>
        <w:t>accept</w:t>
      </w:r>
      <w:r w:rsidRPr="008F6424">
        <w:rPr>
          <w:u w:val="single"/>
        </w:rPr>
        <w:t xml:space="preserve"> drug and insurance </w:t>
      </w:r>
      <w:r w:rsidRPr="008F6424">
        <w:rPr>
          <w:highlight w:val="green"/>
          <w:u w:val="single"/>
        </w:rPr>
        <w:t>industry</w:t>
      </w:r>
      <w:r w:rsidRPr="008F6424">
        <w:rPr>
          <w:u w:val="single"/>
        </w:rPr>
        <w:t xml:space="preserve"> campaign </w:t>
      </w:r>
      <w:r w:rsidRPr="008F6424">
        <w:rPr>
          <w:highlight w:val="green"/>
          <w:u w:val="single"/>
        </w:rPr>
        <w:t>contributions</w:t>
      </w:r>
      <w:r w:rsidRPr="008F6424">
        <w:rPr>
          <w:u w:val="single"/>
        </w:rPr>
        <w:t>,</w:t>
      </w:r>
      <w:r w:rsidRPr="00CA4911">
        <w:rPr>
          <w:sz w:val="16"/>
        </w:rPr>
        <w:t xml:space="preserve"> making them </w:t>
      </w:r>
      <w:r w:rsidRPr="008F6424">
        <w:rPr>
          <w:highlight w:val="green"/>
          <w:u w:val="single"/>
        </w:rPr>
        <w:t>reluctant</w:t>
      </w:r>
      <w:r w:rsidRPr="008F6424">
        <w:rPr>
          <w:u w:val="single"/>
        </w:rPr>
        <w:t xml:space="preserve"> </w:t>
      </w:r>
      <w:r w:rsidRPr="008F6424">
        <w:rPr>
          <w:highlight w:val="green"/>
          <w:u w:val="single"/>
        </w:rPr>
        <w:t>to</w:t>
      </w:r>
      <w:r w:rsidRPr="008F6424">
        <w:rPr>
          <w:u w:val="single"/>
        </w:rPr>
        <w:t xml:space="preserve"> </w:t>
      </w:r>
      <w:r w:rsidRPr="008F6424">
        <w:rPr>
          <w:highlight w:val="green"/>
          <w:u w:val="single"/>
        </w:rPr>
        <w:t>pursue</w:t>
      </w:r>
      <w:r w:rsidRPr="008F6424">
        <w:rPr>
          <w:u w:val="single"/>
        </w:rPr>
        <w:t xml:space="preserve"> dramatic </w:t>
      </w:r>
      <w:r w:rsidRPr="008F6424">
        <w:rPr>
          <w:highlight w:val="green"/>
          <w:u w:val="single"/>
        </w:rPr>
        <w:t>changes</w:t>
      </w:r>
      <w:r w:rsidRPr="008F6424">
        <w:rPr>
          <w:u w:val="single"/>
        </w:rPr>
        <w:t xml:space="preserve"> in the status quo</w:t>
      </w:r>
      <w:r w:rsidRPr="00CA4911">
        <w:rPr>
          <w:sz w:val="16"/>
        </w:rPr>
        <w:t xml:space="preserve">.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w:t>
      </w:r>
      <w:r w:rsidRPr="008F6424">
        <w:rPr>
          <w:highlight w:val="green"/>
          <w:u w:val="single"/>
        </w:rPr>
        <w:t>Democrat</w:t>
      </w:r>
      <w:r w:rsidRPr="00CA4911">
        <w:rPr>
          <w:sz w:val="16"/>
        </w:rPr>
        <w:t xml:space="preserve"> </w:t>
      </w:r>
      <w:r w:rsidRPr="008F6424">
        <w:rPr>
          <w:u w:val="single"/>
        </w:rPr>
        <w:t>Anna Eshoo, who</w:t>
      </w:r>
      <w:r w:rsidRPr="00CA4911">
        <w:rPr>
          <w:sz w:val="16"/>
        </w:rPr>
        <w:t xml:space="preserve"> </w:t>
      </w:r>
      <w:r w:rsidRPr="008F6424">
        <w:rPr>
          <w:highlight w:val="green"/>
          <w:u w:val="single"/>
        </w:rPr>
        <w:t>chairs</w:t>
      </w:r>
      <w:r w:rsidRPr="008F6424">
        <w:rPr>
          <w:u w:val="single"/>
        </w:rPr>
        <w:t xml:space="preserve"> that committee’s </w:t>
      </w:r>
      <w:r w:rsidRPr="008F6424">
        <w:rPr>
          <w:highlight w:val="green"/>
          <w:u w:val="single"/>
        </w:rPr>
        <w:t>health</w:t>
      </w:r>
      <w:r w:rsidRPr="008F6424">
        <w:rPr>
          <w:u w:val="single"/>
        </w:rPr>
        <w:t xml:space="preserve"> subcommittee</w:t>
      </w:r>
      <w:r w:rsidRPr="00CA4911">
        <w:rPr>
          <w:sz w:val="16"/>
        </w:rPr>
        <w:t xml:space="preserve"> and is a vocal defender of her Silicon Valley district’s biotech companies, </w:t>
      </w:r>
      <w:r w:rsidRPr="008F6424">
        <w:rPr>
          <w:highlight w:val="green"/>
          <w:u w:val="single"/>
        </w:rPr>
        <w:t>raised</w:t>
      </w:r>
      <w:r w:rsidRPr="00CA4911">
        <w:rPr>
          <w:sz w:val="16"/>
        </w:rPr>
        <w:t xml:space="preserve"> </w:t>
      </w:r>
      <w:r w:rsidRPr="008F6424">
        <w:rPr>
          <w:u w:val="single"/>
        </w:rPr>
        <w:t xml:space="preserve">$115,700 </w:t>
      </w:r>
      <w:r w:rsidRPr="008F6424">
        <w:rPr>
          <w:highlight w:val="green"/>
          <w:u w:val="single"/>
        </w:rPr>
        <w:t>from Big Pharma</w:t>
      </w:r>
      <w:r w:rsidRPr="00CA4911">
        <w:rPr>
          <w:sz w:val="16"/>
        </w:rPr>
        <w:t xml:space="preserve"> and $106,350 from medical professionals. That is fully </w:t>
      </w:r>
      <w:r w:rsidRPr="008F6424">
        <w:rPr>
          <w:highlight w:val="green"/>
          <w:u w:val="single"/>
        </w:rPr>
        <w:t>26 percent of her campaign</w:t>
      </w:r>
      <w:r w:rsidRPr="00CA4911">
        <w:rPr>
          <w:sz w:val="16"/>
        </w:rPr>
        <w:t xml:space="preserve"> </w:t>
      </w:r>
      <w:r w:rsidRPr="008F6424">
        <w:rPr>
          <w:u w:val="single"/>
        </w:rPr>
        <w:t>contributions</w:t>
      </w:r>
      <w:r w:rsidRPr="00CA4911">
        <w:rPr>
          <w:sz w:val="16"/>
        </w:rPr>
        <w:t xml:space="preserve"> so far this year. Drug and biotechnology companies are concentrated in areas (eastern Pennsylvania/New Jersey, Boston, and San Francisco/Silicon Valley) that are heavily Democratic. </w:t>
      </w:r>
    </w:p>
    <w:p w14:paraId="7120DD59" w14:textId="77777777" w:rsidR="00772D29" w:rsidRPr="00772D29" w:rsidRDefault="00772D29" w:rsidP="00772D29"/>
    <w:p w14:paraId="0A051C6C" w14:textId="42C606D4" w:rsidR="00772D29" w:rsidRDefault="00782018" w:rsidP="00772D29">
      <w:pPr>
        <w:pStyle w:val="Heading2"/>
      </w:pPr>
      <w:r>
        <w:lastRenderedPageBreak/>
        <w:t>3</w:t>
      </w:r>
    </w:p>
    <w:p w14:paraId="08A33A3D" w14:textId="77777777" w:rsidR="00435727" w:rsidRPr="00177904" w:rsidRDefault="00435727" w:rsidP="00435727">
      <w:pPr>
        <w:keepNext/>
        <w:keepLines/>
        <w:spacing w:before="40" w:after="0"/>
        <w:outlineLvl w:val="3"/>
        <w:rPr>
          <w:rFonts w:eastAsia="MS Gothic" w:cs="Times New Roman"/>
          <w:b/>
          <w:iCs/>
          <w:sz w:val="26"/>
        </w:rPr>
      </w:pPr>
      <w:r>
        <w:rPr>
          <w:rFonts w:eastAsia="MS Gothic" w:cs="Times New Roman"/>
          <w:b/>
          <w:iCs/>
          <w:sz w:val="26"/>
        </w:rPr>
        <w:t>The WTO is dying, but the IPR waiver saves it.</w:t>
      </w:r>
    </w:p>
    <w:p w14:paraId="78FDE583" w14:textId="77777777" w:rsidR="00435727" w:rsidRPr="00177904" w:rsidRDefault="00435727" w:rsidP="00435727">
      <w:pPr>
        <w:rPr>
          <w:rFonts w:eastAsia="Cambria"/>
        </w:rPr>
      </w:pPr>
      <w:proofErr w:type="spellStart"/>
      <w:r>
        <w:rPr>
          <w:rStyle w:val="Style13ptBold"/>
        </w:rPr>
        <w:t>Stangler</w:t>
      </w:r>
      <w:proofErr w:type="spellEnd"/>
      <w:r>
        <w:rPr>
          <w:rStyle w:val="Style13ptBold"/>
        </w:rPr>
        <w:t xml:space="preserve"> 9/10 - </w:t>
      </w:r>
      <w:r w:rsidRPr="00177904">
        <w:rPr>
          <w:rFonts w:eastAsia="Cambria"/>
        </w:rPr>
        <w:t xml:space="preserve">Cole </w:t>
      </w:r>
      <w:proofErr w:type="spellStart"/>
      <w:r w:rsidRPr="00177904">
        <w:rPr>
          <w:rFonts w:eastAsia="Cambria"/>
        </w:rPr>
        <w:t>Stangler</w:t>
      </w:r>
      <w:proofErr w:type="spellEnd"/>
      <w:r w:rsidRPr="00177904">
        <w:rPr>
          <w:rFonts w:eastAsia="Cambria"/>
        </w:rPr>
        <w:t>, 9-10, 11, Jacobin, Joe Biden Is Still Fighting a Vaccine Waiver for the Rest of the World, https://jacobinmag.com/2021/09/joe-biden-vaccine-waiver-global-ip-world-trade</w:t>
      </w:r>
    </w:p>
    <w:p w14:paraId="3F5ACB00" w14:textId="77777777" w:rsidR="00435727" w:rsidRPr="00177904" w:rsidRDefault="00435727" w:rsidP="00435727">
      <w:pPr>
        <w:ind w:left="720"/>
        <w:rPr>
          <w:rFonts w:eastAsia="Cambria"/>
          <w:sz w:val="12"/>
        </w:rPr>
      </w:pPr>
      <w:r w:rsidRPr="00177904">
        <w:rPr>
          <w:rFonts w:eastAsia="Cambria"/>
          <w:sz w:val="12"/>
        </w:rPr>
        <w:t xml:space="preserve">In May, the Biden administration made a bombshell declaration, endorsing a call to temporarily suspend intellectual property (IP) rights on COVID vaccines that health and trade experts say could greatly improve access to shots in the Global South — a move that appeared to mark a turning point in the global fight against the pandemic. Months later, though, as </w:t>
      </w:r>
      <w:r w:rsidRPr="00177904">
        <w:rPr>
          <w:rFonts w:eastAsia="Cambria"/>
          <w:b/>
          <w:bCs/>
          <w:highlight w:val="yellow"/>
          <w:u w:val="single"/>
        </w:rPr>
        <w:t>the pandemic rages</w:t>
      </w:r>
      <w:r w:rsidRPr="00177904">
        <w:rPr>
          <w:rFonts w:eastAsia="Cambria"/>
          <w:sz w:val="12"/>
        </w:rPr>
        <w:t xml:space="preserve"> and </w:t>
      </w:r>
      <w:r w:rsidRPr="00177904">
        <w:rPr>
          <w:rFonts w:eastAsia="Cambria"/>
          <w:b/>
          <w:bCs/>
          <w:highlight w:val="yellow"/>
          <w:u w:val="single"/>
        </w:rPr>
        <w:t>the glaring gap in vaccine access grows, the effort remains blocked at the</w:t>
      </w:r>
      <w:r w:rsidRPr="00177904">
        <w:rPr>
          <w:rFonts w:eastAsia="Cambria"/>
          <w:sz w:val="12"/>
        </w:rPr>
        <w:t xml:space="preserve"> World Trade Organization </w:t>
      </w:r>
      <w:r w:rsidRPr="00177904">
        <w:rPr>
          <w:rFonts w:eastAsia="Cambria"/>
          <w:b/>
          <w:bCs/>
          <w:highlight w:val="yellow"/>
          <w:u w:val="single"/>
        </w:rPr>
        <w:t>(WT</w:t>
      </w:r>
      <w:r w:rsidRPr="00177904">
        <w:rPr>
          <w:rFonts w:eastAsia="Cambria"/>
          <w:b/>
          <w:highlight w:val="yellow"/>
          <w:u w:val="single"/>
        </w:rPr>
        <w:t>O</w:t>
      </w:r>
      <w:r w:rsidRPr="00177904">
        <w:rPr>
          <w:rFonts w:eastAsia="Cambria"/>
          <w:sz w:val="12"/>
        </w:rPr>
        <w:t xml:space="preserve">). Any waiver for vaccines needs the green light from the organization’s TRIPS Council — the commission in charge of IP rights — and unanimous support from all 164 members. But as delegations return to Geneva after summer break, a long-circulated proposal backed by India and South Africa has yet to gain traction. Meanwhile, the Biden administration — which has deep ties to the pharmaceutical industry — has proven unwilling to share vaccine recipes with other countries, as we reported earlier this week. “It’s really upsetting watching this process,” says Hu Yuan </w:t>
      </w:r>
      <w:proofErr w:type="spellStart"/>
      <w:r w:rsidRPr="00177904">
        <w:rPr>
          <w:rFonts w:eastAsia="Cambria"/>
          <w:sz w:val="12"/>
        </w:rPr>
        <w:t>Qiong</w:t>
      </w:r>
      <w:proofErr w:type="spellEnd"/>
      <w:r w:rsidRPr="00177904">
        <w:rPr>
          <w:rFonts w:eastAsia="Cambria"/>
          <w:sz w:val="12"/>
        </w:rPr>
        <w:t xml:space="preserve">, policy co-coordinator and senior legal and policy adviser for Doctors Without Borders’ Access Campaign. “Viruses disregard whatever game we’re playing in human society; they just carry on and mutate.” The deadlock is the product of multiple factors. Hostility from the United Kingdom and the European Union as well as criticism from Big Pharma have complicated efforts, but as experts tell us, so has the apparent unwillingness of the Biden administration to go beyond its four-month-old statement and </w:t>
      </w:r>
      <w:proofErr w:type="gramStart"/>
      <w:r w:rsidRPr="00177904">
        <w:rPr>
          <w:rFonts w:eastAsia="Cambria"/>
          <w:sz w:val="12"/>
        </w:rPr>
        <w:t>actually start</w:t>
      </w:r>
      <w:proofErr w:type="gramEnd"/>
      <w:r w:rsidRPr="00177904">
        <w:rPr>
          <w:rFonts w:eastAsia="Cambria"/>
          <w:sz w:val="12"/>
        </w:rPr>
        <w:t xml:space="preserve"> pressing for a waiver. “I’ve been working on trade policy for a while, and I know that when the United States wants something, they get it,” </w:t>
      </w:r>
      <w:proofErr w:type="spellStart"/>
      <w:r w:rsidRPr="00177904">
        <w:rPr>
          <w:rFonts w:eastAsia="Cambria"/>
          <w:sz w:val="12"/>
        </w:rPr>
        <w:t>Burcu</w:t>
      </w:r>
      <w:proofErr w:type="spellEnd"/>
      <w:r w:rsidRPr="00177904">
        <w:rPr>
          <w:rFonts w:eastAsia="Cambria"/>
          <w:sz w:val="12"/>
        </w:rPr>
        <w:t xml:space="preserve"> </w:t>
      </w:r>
      <w:proofErr w:type="spellStart"/>
      <w:r w:rsidRPr="00177904">
        <w:rPr>
          <w:rFonts w:eastAsia="Cambria"/>
          <w:sz w:val="12"/>
        </w:rPr>
        <w:t>Kilic</w:t>
      </w:r>
      <w:proofErr w:type="spellEnd"/>
      <w:r w:rsidRPr="00177904">
        <w:rPr>
          <w:rFonts w:eastAsia="Cambria"/>
          <w:sz w:val="12"/>
        </w:rPr>
        <w:t>, a trade policy expert at Public Citizen, tells us. “The United States should [play] a proactive role in this discussion.” European Intransigence Amid Pharma’s Lobbying Blitz One immediate obstacle is the United Kingdom. As Hu from Doctors Without Borders says, Prime Minister Boris Johnson’s government has shown little interest in changing its position over the last few months. She says it’s effectively stuck to the talking points of AstraZeneca, pointing to the pharmaceutical company’s willingness to work with producers in the developing world as supposed evidence that a waiver is unnecessary. Appearing before the TRIPS Council in June, for instance, the British government argued that technology transfers and voluntary licensing “exemplified by the Oxford AstraZeneca vaccine” and its partnerships are “making real, positive impact.” In a statement, the UK said it was not “convinced how an IP waiver, if agreed, would increase the supply of COVID-19 goods.” Hu doesn’t buy it. “We’ve explained to them, ‘We’re not just talking about AstraZeneca vaccines, we’re talking about many vaccines and many treatments,’” she says of the UK. “Maybe a company like AstraZeneca has done a little bit more than another company, but that will not solve the global issue</w:t>
      </w:r>
      <w:r w:rsidRPr="00351339">
        <w:rPr>
          <w:sz w:val="12"/>
        </w:rPr>
        <w:t xml:space="preserve">.” An ideal waiver on IP rights, she stresses, would also cover the two messenger RNA (mRNA) vaccines developed by Pfizer and </w:t>
      </w:r>
      <w:proofErr w:type="spellStart"/>
      <w:r w:rsidRPr="00351339">
        <w:rPr>
          <w:sz w:val="12"/>
        </w:rPr>
        <w:t>Moderna</w:t>
      </w:r>
      <w:proofErr w:type="spellEnd"/>
      <w:r w:rsidRPr="00351339">
        <w:rPr>
          <w:sz w:val="12"/>
        </w:rPr>
        <w:t xml:space="preserve">, as well as medical equipment, technologies used for therapeutic treatment, and future vaccines. Lobbying disclosure regulations in the UK are relatively weak. Only lobbyists working for third-party firms are required to sign the country’s lobbying register, which, as a result, covers just a small fraction of the country’s lobbyists, most of whom are employed in-house. Still, British government departments are required to disclose information about meetings with external organizations — and, according to records compiled by Transparency International and consulted by us, no single external organization in the UK has met more with the British government since the beginning of 2021 than AstraZeneca. The Cambridge-based pharmaceutical giant beat out the country’s top business lobby, the Confederation of British Industry, and the Port of Dover, the massive seaport that has struggled to adjust to Brexit. In the meantime, the European Union also continues to oppose a proposed TRIPS waiver. While several national governments — including France and Spain — have said they support a waiver, what ultimately counts in Geneva is the stance of the EU’s executive branch, the European Commission. Rather than </w:t>
      </w:r>
      <w:proofErr w:type="gramStart"/>
      <w:r w:rsidRPr="00351339">
        <w:rPr>
          <w:sz w:val="12"/>
        </w:rPr>
        <w:t>open up</w:t>
      </w:r>
      <w:proofErr w:type="gramEnd"/>
      <w:r w:rsidRPr="00351339">
        <w:rPr>
          <w:sz w:val="12"/>
        </w:rPr>
        <w:t xml:space="preserve"> talks over the text backed by South Africa and India, the EU has offered up a separate proposal of its own, bogging down the discussion. EU officials maintain that a broad waiver on IP rights for vaccines doesn’t address the underlying problem of inadequate manufacturing capacity. According to this argument, even if producers in lower-income countries had the legal authority to start churning out COVID vaccines, they wouldn’t be able to, because they lack the factories or technological know-how. But Hu of Doctors Without Borders says that’s a red herring. Like many supporters of a temporary suspension in IP rights, she doesn’t claim a waiver will result in a transformation overnight. Instead, she views it as a launching pad to a scenario in which knowledge, data, and technology can flow more freely between states and manufacturers. “We can’t say, ‘Okay, you have a law,’ and then tomorrow start [producing]’ — it’s not going to happen that fast,” she explains. “But the earlier you open the door, the more certainty you can provide for the producers so they can prepare . . . the longer they don’t allow this door to open, the more problems we’ll face.”</w:t>
      </w:r>
      <w:r w:rsidRPr="00177904">
        <w:rPr>
          <w:rFonts w:eastAsia="Cambria"/>
          <w:b/>
          <w:bCs/>
          <w:highlight w:val="yellow"/>
          <w:u w:val="single"/>
        </w:rPr>
        <w:t xml:space="preserve"> </w:t>
      </w:r>
      <w:r w:rsidRPr="00177904">
        <w:rPr>
          <w:rFonts w:eastAsia="Cambria"/>
          <w:sz w:val="12"/>
        </w:rPr>
        <w:t xml:space="preserve">As we have previously reported, Big Pharma boasts a heavy presence in Brussels. Between March 2020 and May 2021, EU commissioners involved in medicine and vaccine issues met 140 times with pharmaceutical companies, and just once with an organization that supports a waiver on IP rights, according to the Corporate Europe Observatory, a watchdog group. Last year, Europe’s top pharmaceutical lobby spent more than €5.25 million on lobbying EU officials, the eighth-highest amount reported by any lobbying organization in the EU in 2020. For Hu, Big Pharma’s political influence helps explain the hostility from both London and Brussels to a waiver. “We strongly believe there is a direct correlation,” she says. Closely related political and ideological factors help drive pushback as well — especially when it comes to Europe’s largest economy and most prominent opponent of a waiver, Germany. The country is home to BioNTech, which developed the widely used mRNA shot alongside Pfizer. Even though the latter company has reaped most of the vaccine’s financial rewards, </w:t>
      </w:r>
      <w:proofErr w:type="spellStart"/>
      <w:r w:rsidRPr="00177904">
        <w:rPr>
          <w:rFonts w:eastAsia="Cambria"/>
          <w:sz w:val="12"/>
        </w:rPr>
        <w:t>Burcu</w:t>
      </w:r>
      <w:proofErr w:type="spellEnd"/>
      <w:r w:rsidRPr="00177904">
        <w:rPr>
          <w:rFonts w:eastAsia="Cambria"/>
          <w:sz w:val="12"/>
        </w:rPr>
        <w:t xml:space="preserve"> </w:t>
      </w:r>
      <w:proofErr w:type="spellStart"/>
      <w:r w:rsidRPr="00177904">
        <w:rPr>
          <w:rFonts w:eastAsia="Cambria"/>
          <w:sz w:val="12"/>
        </w:rPr>
        <w:t>Kilic</w:t>
      </w:r>
      <w:proofErr w:type="spellEnd"/>
      <w:r w:rsidRPr="00177904">
        <w:rPr>
          <w:rFonts w:eastAsia="Cambria"/>
          <w:sz w:val="12"/>
        </w:rPr>
        <w:t xml:space="preserve"> of Public Citizen says that officials in Berlin seem to regard vaccine development as a source of national pride. For many within Chancellor Angela Merkel’s ruling party, the Christian Democratic Union, there is a sense that lifting IP protections amounts to a slap in the face to national industry. “It goes beyond BioNTech,” </w:t>
      </w:r>
      <w:proofErr w:type="spellStart"/>
      <w:r w:rsidRPr="00177904">
        <w:rPr>
          <w:rFonts w:eastAsia="Cambria"/>
          <w:sz w:val="12"/>
        </w:rPr>
        <w:t>Kilic</w:t>
      </w:r>
      <w:proofErr w:type="spellEnd"/>
      <w:r w:rsidRPr="00177904">
        <w:rPr>
          <w:rFonts w:eastAsia="Cambria"/>
          <w:sz w:val="12"/>
        </w:rPr>
        <w:t xml:space="preserve"> says. “It’s about German inventions, German [small and midsize enterprises], Germany saving the world . . . it’s political, but it’s also emotional.” American Indifference Both Hu and </w:t>
      </w:r>
      <w:proofErr w:type="spellStart"/>
      <w:r w:rsidRPr="00177904">
        <w:rPr>
          <w:rFonts w:eastAsia="Cambria"/>
          <w:sz w:val="12"/>
        </w:rPr>
        <w:t>Kilic</w:t>
      </w:r>
      <w:proofErr w:type="spellEnd"/>
      <w:r w:rsidRPr="00177904">
        <w:rPr>
          <w:rFonts w:eastAsia="Cambria"/>
          <w:sz w:val="12"/>
        </w:rPr>
        <w:t xml:space="preserve"> argue the United States should be more aggressive — by putting pressure on its allies to back a waiver or, at the very least, by jump-starting serious negotiations. Up until now, the Biden administration has largely kept to the sidelines on the issue of IP rights. However, the US government may already have a strong case that it owns the IP on the </w:t>
      </w:r>
      <w:proofErr w:type="spellStart"/>
      <w:r w:rsidRPr="00177904">
        <w:rPr>
          <w:rFonts w:eastAsia="Cambria"/>
          <w:sz w:val="12"/>
        </w:rPr>
        <w:t>Moderna</w:t>
      </w:r>
      <w:proofErr w:type="spellEnd"/>
      <w:r w:rsidRPr="00177904">
        <w:rPr>
          <w:rFonts w:eastAsia="Cambria"/>
          <w:sz w:val="12"/>
        </w:rPr>
        <w:t xml:space="preserve"> vaccine, given its role in the shot’s development. The Biden administration could, in theory, share information about the dose with other producers — as the South Korean government has already requested. But even beyond the narrow issue of the </w:t>
      </w:r>
      <w:proofErr w:type="spellStart"/>
      <w:r w:rsidRPr="00177904">
        <w:rPr>
          <w:rFonts w:eastAsia="Cambria"/>
          <w:sz w:val="12"/>
        </w:rPr>
        <w:t>Moderna</w:t>
      </w:r>
      <w:proofErr w:type="spellEnd"/>
      <w:r w:rsidRPr="00177904">
        <w:rPr>
          <w:rFonts w:eastAsia="Cambria"/>
          <w:sz w:val="12"/>
        </w:rPr>
        <w:t xml:space="preserve"> shot, the American agency that negotiates trade policy, the United States Trade Representative (USTR), hasn’t issued a statement </w:t>
      </w:r>
      <w:proofErr w:type="gramStart"/>
      <w:r w:rsidRPr="00177904">
        <w:rPr>
          <w:rFonts w:eastAsia="Cambria"/>
          <w:sz w:val="12"/>
        </w:rPr>
        <w:t>on the subject of a</w:t>
      </w:r>
      <w:proofErr w:type="gramEnd"/>
      <w:r w:rsidRPr="00177904">
        <w:rPr>
          <w:rFonts w:eastAsia="Cambria"/>
          <w:sz w:val="12"/>
        </w:rPr>
        <w:t xml:space="preserve"> vaccine waiver since its widely celebrated declaration of support back in May. “That’s not usually what the United States or USTR does in these types of negotiations,” says </w:t>
      </w:r>
      <w:proofErr w:type="spellStart"/>
      <w:r w:rsidRPr="00177904">
        <w:rPr>
          <w:rFonts w:eastAsia="Cambria"/>
          <w:sz w:val="12"/>
        </w:rPr>
        <w:t>Kilic</w:t>
      </w:r>
      <w:proofErr w:type="spellEnd"/>
      <w:r w:rsidRPr="00177904">
        <w:rPr>
          <w:rFonts w:eastAsia="Cambria"/>
          <w:sz w:val="12"/>
        </w:rPr>
        <w:t xml:space="preserve"> from Public Citizen. “It’s like Lionel Messi saying, ‘I want to be in the World Cup,’ but then he’s not playing. You say you want a waiver, but you don’t do anything about it.” The USTR did not respond to a request for comment. In any case, the WTO’s TRIPS Council is slated to meet informally next week, on September 14. After weeks of inaction, that meeting could prove the impetus for progress, even if a full breakthrough doesn’t come until later in the year</w:t>
      </w:r>
      <w:r w:rsidRPr="00351339">
        <w:rPr>
          <w:sz w:val="12"/>
        </w:rPr>
        <w:t xml:space="preserve">. </w:t>
      </w:r>
      <w:proofErr w:type="spellStart"/>
      <w:r w:rsidRPr="00351339">
        <w:rPr>
          <w:sz w:val="12"/>
        </w:rPr>
        <w:t>Kilic</w:t>
      </w:r>
      <w:proofErr w:type="spellEnd"/>
      <w:r w:rsidRPr="00351339">
        <w:rPr>
          <w:sz w:val="12"/>
        </w:rPr>
        <w:t xml:space="preserve"> remains optimistic that the deadlock will break. For one, she says political pressure is mounting on the United States, EU, and UK. But she also argues</w:t>
      </w:r>
      <w:r w:rsidRPr="00177904">
        <w:rPr>
          <w:rFonts w:eastAsia="Cambria"/>
          <w:b/>
          <w:bCs/>
          <w:highlight w:val="yellow"/>
          <w:u w:val="single"/>
        </w:rPr>
        <w:t xml:space="preserve"> the future of the WTO is at stake </w:t>
      </w:r>
      <w:r w:rsidRPr="00351339">
        <w:rPr>
          <w:sz w:val="12"/>
        </w:rPr>
        <w:t xml:space="preserve">— a fact that helps explain why the organization’s newly appointed director-general Ngozi </w:t>
      </w:r>
      <w:proofErr w:type="spellStart"/>
      <w:r w:rsidRPr="00351339">
        <w:rPr>
          <w:sz w:val="12"/>
        </w:rPr>
        <w:t>Okonjo</w:t>
      </w:r>
      <w:proofErr w:type="spellEnd"/>
      <w:r w:rsidRPr="00351339">
        <w:rPr>
          <w:sz w:val="12"/>
        </w:rPr>
        <w:t>-Iweala has taken an active role in talks.</w:t>
      </w:r>
      <w:r w:rsidRPr="00177904">
        <w:rPr>
          <w:rFonts w:eastAsia="Cambria"/>
          <w:b/>
          <w:bCs/>
          <w:highlight w:val="yellow"/>
          <w:u w:val="single"/>
        </w:rPr>
        <w:t xml:space="preserve"> “In the last decade, the WTO became </w:t>
      </w:r>
      <w:r w:rsidRPr="00351339">
        <w:rPr>
          <w:sz w:val="12"/>
        </w:rPr>
        <w:t>a</w:t>
      </w:r>
      <w:r w:rsidRPr="00177904">
        <w:rPr>
          <w:rFonts w:eastAsia="Cambria"/>
          <w:b/>
          <w:bCs/>
          <w:highlight w:val="yellow"/>
          <w:u w:val="single"/>
        </w:rPr>
        <w:t xml:space="preserve"> nonfunctional </w:t>
      </w:r>
      <w:r w:rsidRPr="00351339">
        <w:rPr>
          <w:sz w:val="12"/>
        </w:rPr>
        <w:t>organization, and</w:t>
      </w:r>
      <w:r w:rsidRPr="00177904">
        <w:rPr>
          <w:rFonts w:eastAsia="Cambria"/>
          <w:b/>
          <w:bCs/>
          <w:highlight w:val="yellow"/>
          <w:u w:val="single"/>
        </w:rPr>
        <w:t xml:space="preserve"> there’s pressure </w:t>
      </w:r>
      <w:r w:rsidRPr="00351339">
        <w:rPr>
          <w:sz w:val="12"/>
        </w:rPr>
        <w:t>on the WTO and the WTO leadership</w:t>
      </w:r>
      <w:r w:rsidRPr="00177904">
        <w:rPr>
          <w:rFonts w:eastAsia="Cambria"/>
          <w:b/>
          <w:bCs/>
          <w:highlight w:val="yellow"/>
          <w:u w:val="single"/>
        </w:rPr>
        <w:t xml:space="preserve"> to do something </w:t>
      </w:r>
      <w:r w:rsidRPr="00351339">
        <w:rPr>
          <w:sz w:val="12"/>
        </w:rPr>
        <w:t xml:space="preserve">about that,” </w:t>
      </w:r>
      <w:proofErr w:type="spellStart"/>
      <w:r w:rsidRPr="00351339">
        <w:rPr>
          <w:sz w:val="12"/>
        </w:rPr>
        <w:t>Kilic</w:t>
      </w:r>
      <w:proofErr w:type="spellEnd"/>
      <w:r w:rsidRPr="00351339">
        <w:rPr>
          <w:sz w:val="12"/>
        </w:rPr>
        <w:t xml:space="preserve"> says.</w:t>
      </w:r>
      <w:r w:rsidRPr="00177904">
        <w:rPr>
          <w:rFonts w:eastAsia="Cambria"/>
          <w:b/>
          <w:bCs/>
          <w:highlight w:val="yellow"/>
          <w:u w:val="single"/>
        </w:rPr>
        <w:t xml:space="preserve"> “[The director-general] knows that if they let this go, this’ll be the end of the WTO.” </w:t>
      </w:r>
      <w:r w:rsidRPr="00177904">
        <w:rPr>
          <w:rFonts w:eastAsia="Cambria"/>
          <w:sz w:val="12"/>
        </w:rPr>
        <w:t xml:space="preserve">That doesn’t necessarily mean the result will be to the liking of those pushing for a broad waiver. Unlike India and South Africa, for instance, the United States has called for a waiver that covers vaccines alone — not medical equipment or other COVID-related treatments. </w:t>
      </w:r>
      <w:proofErr w:type="spellStart"/>
      <w:r w:rsidRPr="00177904">
        <w:rPr>
          <w:rFonts w:eastAsia="Cambria"/>
          <w:sz w:val="12"/>
        </w:rPr>
        <w:t>Kilic</w:t>
      </w:r>
      <w:proofErr w:type="spellEnd"/>
      <w:r w:rsidRPr="00177904">
        <w:rPr>
          <w:rFonts w:eastAsia="Cambria"/>
          <w:sz w:val="12"/>
        </w:rPr>
        <w:t xml:space="preserve"> also expects Big Pharma to start flexing its muscles in the coming weeks. If a deal at the WTO appears inevitable, industry will want to shape that outcome in its favor. </w:t>
      </w:r>
      <w:r w:rsidRPr="00177904">
        <w:rPr>
          <w:rFonts w:eastAsia="Cambria"/>
          <w:sz w:val="12"/>
        </w:rPr>
        <w:lastRenderedPageBreak/>
        <w:t xml:space="preserve">She says much of the </w:t>
      </w:r>
      <w:proofErr w:type="gramStart"/>
      <w:r w:rsidRPr="00177904">
        <w:rPr>
          <w:rFonts w:eastAsia="Cambria"/>
          <w:sz w:val="12"/>
        </w:rPr>
        <w:t>final outcome</w:t>
      </w:r>
      <w:proofErr w:type="gramEnd"/>
      <w:r w:rsidRPr="00177904">
        <w:rPr>
          <w:rFonts w:eastAsia="Cambria"/>
          <w:sz w:val="12"/>
        </w:rPr>
        <w:t xml:space="preserve"> may depend on the Biden administration. “We need them to take the lead,” </w:t>
      </w:r>
      <w:proofErr w:type="spellStart"/>
      <w:r w:rsidRPr="00177904">
        <w:rPr>
          <w:rFonts w:eastAsia="Cambria"/>
          <w:sz w:val="12"/>
        </w:rPr>
        <w:t>Kilic</w:t>
      </w:r>
      <w:proofErr w:type="spellEnd"/>
      <w:r w:rsidRPr="00177904">
        <w:rPr>
          <w:rFonts w:eastAsia="Cambria"/>
          <w:sz w:val="12"/>
        </w:rPr>
        <w:t xml:space="preserve"> says of the United States. “I believe there will be something, but the question is, what will it be?”</w:t>
      </w:r>
    </w:p>
    <w:p w14:paraId="192A94F2" w14:textId="77777777" w:rsidR="00435727" w:rsidRDefault="00435727" w:rsidP="00435727">
      <w:pPr>
        <w:pStyle w:val="Heading4"/>
      </w:pPr>
      <w:r>
        <w:t>The WTO is key to international trade.</w:t>
      </w:r>
    </w:p>
    <w:p w14:paraId="11A0C881" w14:textId="77777777" w:rsidR="00435727" w:rsidRDefault="00435727" w:rsidP="00435727">
      <w:r>
        <w:rPr>
          <w:rStyle w:val="Style13ptBold"/>
        </w:rPr>
        <w:t xml:space="preserve">WTO ’21 - </w:t>
      </w:r>
      <w:r>
        <w:t>World Trade Organization, “WTO in Brief,” (2021). &lt;</w:t>
      </w:r>
      <w:r w:rsidRPr="00351339">
        <w:t>https://www.wto.org/english/thewto_e/whatis_e/inbrief_e/inbr_e.pdf</w:t>
      </w:r>
      <w:r>
        <w:t>&gt; AT</w:t>
      </w:r>
    </w:p>
    <w:p w14:paraId="6038C65E" w14:textId="77777777" w:rsidR="00435727" w:rsidRDefault="00435727" w:rsidP="00435727">
      <w:pPr>
        <w:ind w:left="720"/>
        <w:rPr>
          <w:sz w:val="12"/>
        </w:rPr>
      </w:pPr>
      <w:r w:rsidRPr="00351339">
        <w:rPr>
          <w:sz w:val="12"/>
        </w:rPr>
        <w:t>In brief, the World Trade Organization (</w:t>
      </w:r>
      <w:r w:rsidRPr="004A1501">
        <w:rPr>
          <w:rStyle w:val="StyleUnderline"/>
          <w:highlight w:val="yellow"/>
        </w:rPr>
        <w:t>WTO</w:t>
      </w:r>
      <w:r w:rsidRPr="00351339">
        <w:rPr>
          <w:sz w:val="12"/>
        </w:rPr>
        <w:t xml:space="preserve">) </w:t>
      </w:r>
      <w:r w:rsidRPr="004A1501">
        <w:rPr>
          <w:rStyle w:val="StyleUnderline"/>
          <w:highlight w:val="yellow"/>
        </w:rPr>
        <w:t xml:space="preserve">is the only international organization dealing with the global rules of trade. Its </w:t>
      </w:r>
      <w:r w:rsidRPr="00351339">
        <w:rPr>
          <w:sz w:val="12"/>
        </w:rPr>
        <w:t>main</w:t>
      </w:r>
      <w:r w:rsidRPr="004A1501">
        <w:rPr>
          <w:rStyle w:val="StyleUnderline"/>
          <w:sz w:val="12"/>
          <w:highlight w:val="yellow"/>
        </w:rPr>
        <w:t xml:space="preserve"> </w:t>
      </w:r>
      <w:r w:rsidRPr="004A1501">
        <w:rPr>
          <w:rStyle w:val="StyleUnderline"/>
          <w:highlight w:val="yellow"/>
        </w:rPr>
        <w:t>function is to ensure that trade flows</w:t>
      </w:r>
      <w:r w:rsidRPr="00351339">
        <w:rPr>
          <w:sz w:val="12"/>
        </w:rPr>
        <w:t xml:space="preserve"> as smoothly, predictably and </w:t>
      </w:r>
      <w:r w:rsidRPr="004A1501">
        <w:rPr>
          <w:rStyle w:val="StyleUnderline"/>
          <w:highlight w:val="yellow"/>
        </w:rPr>
        <w:t>freely</w:t>
      </w:r>
      <w:r w:rsidRPr="00351339">
        <w:rPr>
          <w:sz w:val="12"/>
        </w:rPr>
        <w:t xml:space="preserve"> as </w:t>
      </w:r>
      <w:proofErr w:type="gramStart"/>
      <w:r w:rsidRPr="00351339">
        <w:rPr>
          <w:sz w:val="12"/>
        </w:rPr>
        <w:t>possible.¶</w:t>
      </w:r>
      <w:proofErr w:type="gramEnd"/>
      <w:r w:rsidRPr="00351339">
        <w:rPr>
          <w:sz w:val="12"/>
        </w:rPr>
        <w:t xml:space="preserve"> Global trade rules¶ Global </w:t>
      </w:r>
      <w:r w:rsidRPr="004A1501">
        <w:rPr>
          <w:rStyle w:val="StyleUnderline"/>
          <w:highlight w:val="yellow"/>
        </w:rPr>
        <w:t>rules of trade provide assurance</w:t>
      </w:r>
      <w:r w:rsidRPr="00351339">
        <w:rPr>
          <w:sz w:val="12"/>
        </w:rPr>
        <w:t xml:space="preserve"> and stability. Consumers and producers know they can enjoy secure supplies and greater choice of the finished products, components, raw </w:t>
      </w:r>
      <w:proofErr w:type="gramStart"/>
      <w:r w:rsidRPr="00351339">
        <w:rPr>
          <w:sz w:val="12"/>
        </w:rPr>
        <w:t>materials</w:t>
      </w:r>
      <w:proofErr w:type="gramEnd"/>
      <w:r w:rsidRPr="00351339">
        <w:rPr>
          <w:sz w:val="12"/>
        </w:rPr>
        <w:t xml:space="preserve"> and services they use. </w:t>
      </w:r>
      <w:r w:rsidRPr="004A1501">
        <w:rPr>
          <w:rStyle w:val="StyleUnderline"/>
          <w:highlight w:val="yellow"/>
        </w:rPr>
        <w:t xml:space="preserve">Producers and exporters know foreign markets will remain open to </w:t>
      </w:r>
      <w:proofErr w:type="gramStart"/>
      <w:r w:rsidRPr="004A1501">
        <w:rPr>
          <w:rStyle w:val="StyleUnderline"/>
          <w:highlight w:val="yellow"/>
        </w:rPr>
        <w:t>them.</w:t>
      </w:r>
      <w:r w:rsidRPr="00351339">
        <w:rPr>
          <w:sz w:val="12"/>
        </w:rPr>
        <w:t>¶</w:t>
      </w:r>
      <w:proofErr w:type="gramEnd"/>
      <w:r w:rsidRPr="00351339">
        <w:rPr>
          <w:sz w:val="12"/>
        </w:rPr>
        <w:t xml:space="preserve"> This leads to a more prosperous, peaceful and accountable economic world. Decisions in the WTO are typically taken by consensus among all </w:t>
      </w:r>
      <w:proofErr w:type="gramStart"/>
      <w:r w:rsidRPr="00351339">
        <w:rPr>
          <w:sz w:val="12"/>
        </w:rPr>
        <w:t>members</w:t>
      </w:r>
      <w:proofErr w:type="gramEnd"/>
      <w:r w:rsidRPr="00351339">
        <w:rPr>
          <w:sz w:val="12"/>
        </w:rPr>
        <w:t xml:space="preserve"> and they are ratified by members’ parliaments. </w:t>
      </w:r>
      <w:r w:rsidRPr="004A1501">
        <w:rPr>
          <w:rStyle w:val="StyleUnderline"/>
          <w:highlight w:val="yellow"/>
        </w:rPr>
        <w:t xml:space="preserve">Trade frictions are </w:t>
      </w:r>
      <w:proofErr w:type="spellStart"/>
      <w:r w:rsidRPr="004A1501">
        <w:rPr>
          <w:rStyle w:val="StyleUnderline"/>
          <w:highlight w:val="yellow"/>
        </w:rPr>
        <w:t>channelled</w:t>
      </w:r>
      <w:proofErr w:type="spellEnd"/>
      <w:r w:rsidRPr="004A1501">
        <w:rPr>
          <w:rStyle w:val="StyleUnderline"/>
          <w:highlight w:val="yellow"/>
        </w:rPr>
        <w:t xml:space="preserve"> into the WTO’s dispute settlement process</w:t>
      </w:r>
      <w:r w:rsidRPr="00351339">
        <w:rPr>
          <w:sz w:val="12"/>
        </w:rPr>
        <w:t xml:space="preserve">, where the focus is on interpreting agreements and commitments and how to ensure that members’ trade policies conform with them. That way, the risk of disputes spilling over into political or military conflict is reduced.¶ By lowering trade barriers through negotiations among member governments, the WTO’s system also breaks down other barriers between peoples and trading economies.¶ At </w:t>
      </w:r>
      <w:r w:rsidRPr="004A1501">
        <w:rPr>
          <w:rStyle w:val="StyleUnderline"/>
          <w:highlight w:val="yellow"/>
        </w:rPr>
        <w:t>the heart of the system</w:t>
      </w:r>
      <w:r w:rsidRPr="00351339">
        <w:rPr>
          <w:sz w:val="12"/>
        </w:rPr>
        <w:t xml:space="preserve"> – known as the multilateral trading system – </w:t>
      </w:r>
      <w:r w:rsidRPr="004A1501">
        <w:rPr>
          <w:rStyle w:val="StyleUnderline"/>
          <w:highlight w:val="yellow"/>
        </w:rPr>
        <w:t>are the WTO’s agreements</w:t>
      </w:r>
      <w:r w:rsidRPr="00351339">
        <w:rPr>
          <w:sz w:val="12"/>
        </w:rPr>
        <w:t xml:space="preserve">, negotiated and signed by a large majority of the world’s trading economies, and ratified in their parliaments.¶ These agreements are </w:t>
      </w:r>
      <w:r w:rsidRPr="004A1501">
        <w:rPr>
          <w:rStyle w:val="StyleUnderline"/>
          <w:highlight w:val="yellow"/>
        </w:rPr>
        <w:t>the legal foundations for global trade</w:t>
      </w:r>
      <w:r w:rsidRPr="00351339">
        <w:rPr>
          <w:sz w:val="12"/>
        </w:rPr>
        <w:t xml:space="preserve">. Essentially, they are contracts, guaranteeing WTO members important trade rights. They also bind governments to keep their trade policies transparent and predictable which is to everybody’s </w:t>
      </w:r>
      <w:proofErr w:type="gramStart"/>
      <w:r w:rsidRPr="00351339">
        <w:rPr>
          <w:sz w:val="12"/>
        </w:rPr>
        <w:t>benefit.¶</w:t>
      </w:r>
      <w:proofErr w:type="gramEnd"/>
      <w:r w:rsidRPr="00351339">
        <w:rPr>
          <w:sz w:val="12"/>
        </w:rPr>
        <w:t xml:space="preserve"> The agreements provide a stable and transparent framework to help producers of goods and services, exporters and importers conduct their business.¶ The goal is to improve the welfare of the peoples of the WTO’s members.</w:t>
      </w:r>
    </w:p>
    <w:p w14:paraId="7D1EE541" w14:textId="77777777" w:rsidR="00435727" w:rsidRPr="00177904" w:rsidRDefault="00435727" w:rsidP="00435727">
      <w:pPr>
        <w:keepNext/>
        <w:keepLines/>
        <w:spacing w:before="40" w:after="0"/>
        <w:outlineLvl w:val="3"/>
        <w:rPr>
          <w:rFonts w:eastAsia="MS Gothic" w:cs="Times New Roman"/>
          <w:b/>
          <w:iCs/>
          <w:sz w:val="26"/>
        </w:rPr>
      </w:pPr>
      <w:r w:rsidRPr="00177904">
        <w:rPr>
          <w:rFonts w:eastAsia="MS Gothic" w:cs="Times New Roman"/>
          <w:b/>
          <w:iCs/>
          <w:sz w:val="26"/>
        </w:rPr>
        <w:t xml:space="preserve">Trade causes </w:t>
      </w:r>
      <w:r>
        <w:rPr>
          <w:rFonts w:eastAsia="MS Gothic" w:cs="Times New Roman"/>
          <w:b/>
          <w:iCs/>
          <w:sz w:val="26"/>
        </w:rPr>
        <w:t>food insecurity, environmental destruction, racist and sexist violence, poverty, exploitation, and destroys investment in public wellbeing. Business hoards the gains.</w:t>
      </w:r>
    </w:p>
    <w:p w14:paraId="254DD80A" w14:textId="77777777" w:rsidR="00435727" w:rsidRPr="00177904" w:rsidRDefault="00435727" w:rsidP="00435727">
      <w:pPr>
        <w:rPr>
          <w:rFonts w:eastAsia="Cambria"/>
        </w:rPr>
      </w:pPr>
      <w:r>
        <w:rPr>
          <w:rStyle w:val="Style13ptBold"/>
        </w:rPr>
        <w:t xml:space="preserve">Paul &amp; </w:t>
      </w:r>
      <w:proofErr w:type="spellStart"/>
      <w:r>
        <w:rPr>
          <w:rStyle w:val="Style13ptBold"/>
        </w:rPr>
        <w:t>Gebrial</w:t>
      </w:r>
      <w:proofErr w:type="spellEnd"/>
      <w:r>
        <w:rPr>
          <w:rStyle w:val="Style13ptBold"/>
        </w:rPr>
        <w:t xml:space="preserve"> ’21 - </w:t>
      </w:r>
      <w:r w:rsidRPr="00177904">
        <w:rPr>
          <w:rFonts w:eastAsia="Cambria"/>
        </w:rPr>
        <w:t xml:space="preserve">The Ecologist, August 25, 2021, Harpreet Kaur Paul and Dalia </w:t>
      </w:r>
      <w:proofErr w:type="spellStart"/>
      <w:r w:rsidRPr="00177904">
        <w:rPr>
          <w:rFonts w:eastAsia="Cambria"/>
        </w:rPr>
        <w:t>Gebrial</w:t>
      </w:r>
      <w:proofErr w:type="spellEnd"/>
      <w:r w:rsidRPr="00177904">
        <w:rPr>
          <w:rFonts w:eastAsia="Cambria"/>
        </w:rPr>
        <w:t xml:space="preserve"> are the curators and editors of Perspectives on a Global Green New Deal, where this article first appeared. </w:t>
      </w:r>
      <w:hyperlink r:id="rId12" w:history="1">
        <w:r w:rsidRPr="00177904">
          <w:rPr>
            <w:rFonts w:eastAsia="Cambria"/>
          </w:rPr>
          <w:t>https://theecologist.org/2021/aug/25/agribusiness-devastates-our-environment</w:t>
        </w:r>
      </w:hyperlink>
    </w:p>
    <w:p w14:paraId="3665C0FD" w14:textId="77777777" w:rsidR="00435727" w:rsidRPr="00177904" w:rsidRDefault="00435727" w:rsidP="00435727">
      <w:pPr>
        <w:ind w:left="720"/>
        <w:rPr>
          <w:rFonts w:eastAsia="Cambria"/>
          <w:sz w:val="12"/>
        </w:rPr>
      </w:pPr>
      <w:r w:rsidRPr="00177904">
        <w:rPr>
          <w:rFonts w:eastAsia="Cambria"/>
          <w:sz w:val="12"/>
        </w:rPr>
        <w:t xml:space="preserve">The global food system is driving environmental injustice and increasing greenhouse gas emissions. The ability of communities around the world to live autonomously and harmoniously on the land to which they are tied is routinely and violently intercepted by multinational corporations in the name of conservation and food and energy provision. </w:t>
      </w:r>
      <w:r w:rsidRPr="005D6D2A">
        <w:t>Yet, the same</w:t>
      </w:r>
      <w:r w:rsidRPr="00177904">
        <w:rPr>
          <w:rFonts w:eastAsia="Cambria"/>
          <w:b/>
          <w:bCs/>
          <w:u w:val="single"/>
        </w:rPr>
        <w:t xml:space="preserve"> </w:t>
      </w:r>
      <w:r w:rsidRPr="00177904">
        <w:rPr>
          <w:rFonts w:eastAsia="Cambria"/>
          <w:b/>
          <w:bCs/>
          <w:highlight w:val="yellow"/>
          <w:u w:val="single"/>
        </w:rPr>
        <w:t>communities in the Global South whose land is grabbed under</w:t>
      </w:r>
      <w:r w:rsidRPr="00177904">
        <w:rPr>
          <w:rFonts w:eastAsia="Cambria"/>
          <w:b/>
          <w:bCs/>
          <w:u w:val="single"/>
        </w:rPr>
        <w:t xml:space="preserve"> </w:t>
      </w:r>
      <w:r w:rsidRPr="005D6D2A">
        <w:t>international</w:t>
      </w:r>
      <w:r w:rsidRPr="00177904">
        <w:rPr>
          <w:rFonts w:eastAsia="Cambria"/>
          <w:b/>
          <w:bCs/>
          <w:u w:val="single"/>
        </w:rPr>
        <w:t xml:space="preserve"> </w:t>
      </w:r>
      <w:r w:rsidRPr="00177904">
        <w:rPr>
          <w:rFonts w:eastAsia="Cambria"/>
          <w:b/>
          <w:bCs/>
          <w:highlight w:val="yellow"/>
          <w:u w:val="single"/>
        </w:rPr>
        <w:t>trade</w:t>
      </w:r>
      <w:r w:rsidRPr="00177904">
        <w:rPr>
          <w:rFonts w:eastAsia="Cambria"/>
          <w:b/>
          <w:bCs/>
          <w:u w:val="single"/>
        </w:rPr>
        <w:t xml:space="preserve"> </w:t>
      </w:r>
      <w:r w:rsidRPr="005D6D2A">
        <w:t>and investment</w:t>
      </w:r>
      <w:r w:rsidRPr="00177904">
        <w:rPr>
          <w:rFonts w:eastAsia="Cambria"/>
          <w:b/>
          <w:bCs/>
          <w:u w:val="single"/>
        </w:rPr>
        <w:t xml:space="preserve"> </w:t>
      </w:r>
      <w:r w:rsidRPr="00177904">
        <w:rPr>
          <w:rFonts w:eastAsia="Cambria"/>
          <w:b/>
          <w:bCs/>
          <w:highlight w:val="yellow"/>
          <w:u w:val="single"/>
        </w:rPr>
        <w:t>agreements</w:t>
      </w:r>
      <w:r w:rsidRPr="00177904">
        <w:rPr>
          <w:rFonts w:eastAsia="Cambria"/>
          <w:b/>
          <w:bCs/>
          <w:u w:val="single"/>
        </w:rPr>
        <w:t xml:space="preserve"> </w:t>
      </w:r>
      <w:r w:rsidRPr="005D6D2A">
        <w:t>for these purposes</w:t>
      </w:r>
      <w:r w:rsidRPr="00177904">
        <w:rPr>
          <w:rFonts w:eastAsia="Cambria"/>
          <w:b/>
          <w:bCs/>
          <w:u w:val="single"/>
        </w:rPr>
        <w:t xml:space="preserve">, </w:t>
      </w:r>
      <w:r w:rsidRPr="00177904">
        <w:rPr>
          <w:rFonts w:eastAsia="Cambria"/>
          <w:b/>
          <w:bCs/>
          <w:highlight w:val="yellow"/>
          <w:u w:val="single"/>
        </w:rPr>
        <w:t>are the same communities systematically denied</w:t>
      </w:r>
      <w:r w:rsidRPr="00177904">
        <w:rPr>
          <w:rFonts w:eastAsia="Cambria"/>
          <w:b/>
          <w:bCs/>
          <w:u w:val="single"/>
        </w:rPr>
        <w:t xml:space="preserve"> from </w:t>
      </w:r>
      <w:r w:rsidRPr="00177904">
        <w:rPr>
          <w:rFonts w:eastAsia="Cambria"/>
          <w:b/>
          <w:bCs/>
          <w:highlight w:val="yellow"/>
          <w:u w:val="single"/>
        </w:rPr>
        <w:t>the harvests exported from places that have been taken</w:t>
      </w:r>
      <w:r w:rsidRPr="00177904">
        <w:rPr>
          <w:rFonts w:eastAsia="Cambria"/>
          <w:sz w:val="12"/>
        </w:rPr>
        <w:t xml:space="preserve">. This series of articles has been published in partnership with Dalia </w:t>
      </w:r>
      <w:proofErr w:type="spellStart"/>
      <w:r w:rsidRPr="00177904">
        <w:rPr>
          <w:rFonts w:eastAsia="Cambria"/>
          <w:sz w:val="12"/>
        </w:rPr>
        <w:t>Gebrial</w:t>
      </w:r>
      <w:proofErr w:type="spellEnd"/>
      <w:r w:rsidRPr="00177904">
        <w:rPr>
          <w:rFonts w:eastAsia="Cambria"/>
          <w:sz w:val="12"/>
        </w:rPr>
        <w:t xml:space="preserve"> and Harpreet Kaur Paul and the Rosa Luxemburg Stiftung in London. It first appeared in a collection titled Perspectives on a Global Green New Deal. Toll The global food system is driving environmental injustice through extreme water use, the pollution of ecosystems by pesticides and agricultural run-off and producing roughly a quarter of the world’s greenhouse gas emissions. </w:t>
      </w:r>
      <w:r w:rsidRPr="00177904">
        <w:rPr>
          <w:rFonts w:eastAsia="Cambria"/>
          <w:b/>
          <w:bCs/>
          <w:highlight w:val="yellow"/>
          <w:u w:val="single"/>
        </w:rPr>
        <w:t>In the last two decades</w:t>
      </w:r>
      <w:r w:rsidRPr="00177904">
        <w:rPr>
          <w:rFonts w:eastAsia="Cambria"/>
          <w:b/>
          <w:bCs/>
          <w:u w:val="single"/>
        </w:rPr>
        <w:t xml:space="preserve">, </w:t>
      </w:r>
      <w:r w:rsidRPr="005D6D2A">
        <w:t>it is estimated that</w:t>
      </w:r>
      <w:r w:rsidRPr="00177904">
        <w:rPr>
          <w:rFonts w:eastAsia="Cambria"/>
          <w:b/>
          <w:bCs/>
          <w:u w:val="single"/>
        </w:rPr>
        <w:t xml:space="preserve"> </w:t>
      </w:r>
      <w:r w:rsidRPr="00177904">
        <w:rPr>
          <w:rFonts w:eastAsia="Cambria"/>
          <w:b/>
          <w:bCs/>
          <w:highlight w:val="yellow"/>
          <w:u w:val="single"/>
        </w:rPr>
        <w:t>26.7 million hectares of land has been acquired by foreign investors</w:t>
      </w:r>
      <w:r w:rsidRPr="00177904">
        <w:rPr>
          <w:rFonts w:eastAsia="Cambria"/>
          <w:b/>
          <w:bCs/>
          <w:u w:val="single"/>
        </w:rPr>
        <w:t xml:space="preserve"> </w:t>
      </w:r>
      <w:r w:rsidRPr="005D6D2A">
        <w:t xml:space="preserve">for use in the agriculture business. Yet, the global, multinational corporation driven agricultural industry - which we refer to as agribusiness - implicated in these acquisitions, has only become more inefficient, unequal, polluting and reliant on </w:t>
      </w:r>
      <w:proofErr w:type="spellStart"/>
      <w:proofErr w:type="gramStart"/>
      <w:r w:rsidRPr="005D6D2A">
        <w:t>displacement.Much</w:t>
      </w:r>
      <w:proofErr w:type="spellEnd"/>
      <w:proofErr w:type="gramEnd"/>
      <w:r w:rsidRPr="005D6D2A">
        <w:t xml:space="preserve"> of this is rooted in the unevenness of land ownership, where</w:t>
      </w:r>
      <w:r w:rsidRPr="00177904">
        <w:rPr>
          <w:rFonts w:eastAsia="Cambria"/>
          <w:b/>
          <w:bCs/>
          <w:u w:val="single"/>
        </w:rPr>
        <w:t xml:space="preserve"> </w:t>
      </w:r>
      <w:r w:rsidRPr="00177904">
        <w:rPr>
          <w:rFonts w:eastAsia="Cambria"/>
          <w:b/>
          <w:bCs/>
          <w:highlight w:val="yellow"/>
          <w:u w:val="single"/>
        </w:rPr>
        <w:t>industrial commodity crop farms have taken land away from those who use it for</w:t>
      </w:r>
      <w:r w:rsidRPr="00177904">
        <w:rPr>
          <w:rFonts w:eastAsia="Cambria"/>
          <w:b/>
          <w:bCs/>
          <w:u w:val="single"/>
        </w:rPr>
        <w:t xml:space="preserve"> </w:t>
      </w:r>
      <w:r w:rsidRPr="005D6D2A">
        <w:t>direct,</w:t>
      </w:r>
      <w:r w:rsidRPr="00177904">
        <w:rPr>
          <w:rFonts w:eastAsia="Cambria"/>
          <w:b/>
          <w:bCs/>
          <w:u w:val="single"/>
        </w:rPr>
        <w:t xml:space="preserve"> </w:t>
      </w:r>
      <w:r w:rsidRPr="00177904">
        <w:rPr>
          <w:rFonts w:eastAsia="Cambria"/>
          <w:b/>
          <w:bCs/>
          <w:highlight w:val="yellow"/>
          <w:u w:val="single"/>
        </w:rPr>
        <w:t>local food production</w:t>
      </w:r>
      <w:r w:rsidRPr="00177904">
        <w:rPr>
          <w:rFonts w:eastAsia="Cambria"/>
          <w:b/>
          <w:bCs/>
          <w:u w:val="single"/>
        </w:rPr>
        <w:t xml:space="preserve">, </w:t>
      </w:r>
      <w:r w:rsidRPr="005D6D2A">
        <w:t xml:space="preserve">and who often have spiritual, cultural and ancestral connections to the land. Many of these commodity crop farms use vast swathes of land </w:t>
      </w:r>
      <w:proofErr w:type="gramStart"/>
      <w:r w:rsidRPr="005D6D2A">
        <w:t>for the production of</w:t>
      </w:r>
      <w:proofErr w:type="gramEnd"/>
      <w:r w:rsidRPr="005D6D2A">
        <w:t xml:space="preserve"> just one crop, like palm oil or sugar, which places a huge toll on the health of the soil and its ability to support diverse plant growth later. Deprivations According to GRAIN, small farms make up 90 percent of all farms - and yet these small farmers have just 25 percent of the world’s farmland to work on.3 Indeed, </w:t>
      </w:r>
      <w:r w:rsidRPr="005D6D2A">
        <w:lastRenderedPageBreak/>
        <w:t>small farmers - mainly women - feed most of the world on less than a quarter of all agricultural land. The large</w:t>
      </w:r>
      <w:r w:rsidRPr="00177904">
        <w:rPr>
          <w:rFonts w:eastAsia="Cambria"/>
          <w:b/>
          <w:bCs/>
          <w:u w:val="single"/>
        </w:rPr>
        <w:t xml:space="preserve"> </w:t>
      </w:r>
      <w:r w:rsidRPr="00177904">
        <w:rPr>
          <w:rFonts w:eastAsia="Cambria"/>
          <w:b/>
          <w:bCs/>
          <w:highlight w:val="yellow"/>
          <w:u w:val="single"/>
        </w:rPr>
        <w:t>agribusinesses</w:t>
      </w:r>
      <w:r w:rsidRPr="00177904">
        <w:rPr>
          <w:rFonts w:eastAsia="Cambria"/>
          <w:b/>
          <w:bCs/>
          <w:u w:val="single"/>
        </w:rPr>
        <w:t xml:space="preserve"> </w:t>
      </w:r>
      <w:r w:rsidRPr="005D6D2A">
        <w:t>that own the majority of the land and</w:t>
      </w:r>
      <w:r w:rsidRPr="00177904">
        <w:rPr>
          <w:rFonts w:eastAsia="Cambria"/>
          <w:b/>
          <w:bCs/>
          <w:u w:val="single"/>
        </w:rPr>
        <w:t xml:space="preserve"> </w:t>
      </w:r>
      <w:r w:rsidRPr="00177904">
        <w:rPr>
          <w:rFonts w:eastAsia="Cambria"/>
          <w:b/>
          <w:bCs/>
          <w:highlight w:val="yellow"/>
          <w:u w:val="single"/>
        </w:rPr>
        <w:t xml:space="preserve">control trade in grain, biotech and industrial food production force out local food producers and impoverished </w:t>
      </w:r>
      <w:proofErr w:type="gramStart"/>
      <w:r w:rsidRPr="00177904">
        <w:rPr>
          <w:rFonts w:eastAsia="Cambria"/>
          <w:b/>
          <w:bCs/>
          <w:highlight w:val="yellow"/>
          <w:u w:val="single"/>
        </w:rPr>
        <w:t>people</w:t>
      </w:r>
      <w:r w:rsidRPr="00177904">
        <w:rPr>
          <w:rFonts w:eastAsia="Cambria"/>
          <w:b/>
          <w:bCs/>
          <w:u w:val="single"/>
        </w:rPr>
        <w:t xml:space="preserve">, </w:t>
      </w:r>
      <w:r w:rsidRPr="005D6D2A">
        <w:t>and</w:t>
      </w:r>
      <w:proofErr w:type="gramEnd"/>
      <w:r w:rsidRPr="005D6D2A">
        <w:t xml:space="preserve"> drive environmental degradation</w:t>
      </w:r>
      <w:r w:rsidRPr="00177904">
        <w:rPr>
          <w:rFonts w:eastAsia="Cambria"/>
          <w:b/>
          <w:bCs/>
          <w:u w:val="single"/>
        </w:rPr>
        <w:t xml:space="preserve"> </w:t>
      </w:r>
      <w:r w:rsidRPr="00177904">
        <w:rPr>
          <w:rFonts w:eastAsia="Cambria"/>
          <w:b/>
          <w:bCs/>
          <w:highlight w:val="yellow"/>
          <w:u w:val="single"/>
        </w:rPr>
        <w:t>with</w:t>
      </w:r>
      <w:r w:rsidRPr="00177904">
        <w:rPr>
          <w:rFonts w:eastAsia="Cambria"/>
          <w:b/>
          <w:bCs/>
          <w:u w:val="single"/>
        </w:rPr>
        <w:t xml:space="preserve"> </w:t>
      </w:r>
      <w:r w:rsidRPr="005D6D2A">
        <w:t>the highly</w:t>
      </w:r>
      <w:r w:rsidRPr="00177904">
        <w:rPr>
          <w:rFonts w:eastAsia="Cambria"/>
          <w:b/>
          <w:bCs/>
          <w:u w:val="single"/>
        </w:rPr>
        <w:t xml:space="preserve"> </w:t>
      </w:r>
      <w:r w:rsidRPr="00177904">
        <w:rPr>
          <w:rFonts w:eastAsia="Cambria"/>
          <w:b/>
          <w:bCs/>
          <w:highlight w:val="yellow"/>
          <w:u w:val="single"/>
        </w:rPr>
        <w:t>polluting activities and intensive water use</w:t>
      </w:r>
      <w:r w:rsidRPr="00177904">
        <w:rPr>
          <w:rFonts w:eastAsia="Cambria"/>
          <w:b/>
          <w:bCs/>
          <w:u w:val="single"/>
        </w:rPr>
        <w:t xml:space="preserve"> </w:t>
      </w:r>
      <w:r w:rsidRPr="005D6D2A">
        <w:t>at the core of their practice.</w:t>
      </w:r>
      <w:r w:rsidRPr="00177904">
        <w:rPr>
          <w:rFonts w:eastAsia="Cambria"/>
          <w:sz w:val="12"/>
        </w:rPr>
        <w:t xml:space="preserve"> Workers in the industry also continue to rank among the world’s most insecure workforces. The International </w:t>
      </w:r>
      <w:proofErr w:type="spellStart"/>
      <w:r w:rsidRPr="00177904">
        <w:rPr>
          <w:rFonts w:eastAsia="Cambria"/>
          <w:sz w:val="12"/>
        </w:rPr>
        <w:t>Labour</w:t>
      </w:r>
      <w:proofErr w:type="spellEnd"/>
      <w:r w:rsidRPr="00177904">
        <w:rPr>
          <w:rFonts w:eastAsia="Cambria"/>
          <w:sz w:val="12"/>
        </w:rPr>
        <w:t xml:space="preserve"> Organization (ILO) estimates </w:t>
      </w:r>
      <w:r w:rsidRPr="005D6D2A">
        <w:t>that at least</w:t>
      </w:r>
      <w:r w:rsidRPr="00177904">
        <w:rPr>
          <w:rFonts w:eastAsia="Cambria"/>
          <w:b/>
          <w:bCs/>
          <w:u w:val="single"/>
        </w:rPr>
        <w:t xml:space="preserve"> </w:t>
      </w:r>
      <w:r w:rsidRPr="00177904">
        <w:rPr>
          <w:rFonts w:eastAsia="Cambria"/>
          <w:b/>
          <w:bCs/>
          <w:highlight w:val="yellow"/>
          <w:u w:val="single"/>
        </w:rPr>
        <w:t>170,000 workers in the agricultural sector are killed each year</w:t>
      </w:r>
      <w:r w:rsidRPr="00177904">
        <w:rPr>
          <w:rFonts w:eastAsia="Cambria"/>
          <w:b/>
          <w:bCs/>
          <w:u w:val="single"/>
        </w:rPr>
        <w:t xml:space="preserve"> </w:t>
      </w:r>
      <w:r w:rsidRPr="005D6D2A">
        <w:t>- whether</w:t>
      </w:r>
      <w:r w:rsidRPr="00177904">
        <w:rPr>
          <w:rFonts w:eastAsia="Cambria"/>
          <w:b/>
          <w:bCs/>
          <w:u w:val="single"/>
        </w:rPr>
        <w:t xml:space="preserve"> </w:t>
      </w:r>
      <w:r w:rsidRPr="00177904">
        <w:rPr>
          <w:rFonts w:eastAsia="Cambria"/>
          <w:b/>
          <w:bCs/>
          <w:highlight w:val="yellow"/>
          <w:u w:val="single"/>
        </w:rPr>
        <w:t>through lack of protections, higher risk of poverty or exposure to toxic pesticides</w:t>
      </w:r>
      <w:r w:rsidRPr="00177904">
        <w:rPr>
          <w:rFonts w:eastAsia="Cambria"/>
          <w:b/>
          <w:bCs/>
          <w:u w:val="single"/>
        </w:rPr>
        <w:t xml:space="preserve">. </w:t>
      </w:r>
      <w:r w:rsidRPr="00177904">
        <w:rPr>
          <w:rFonts w:eastAsia="Cambria"/>
          <w:b/>
          <w:bCs/>
          <w:highlight w:val="yellow"/>
          <w:u w:val="single"/>
        </w:rPr>
        <w:t>Indigenous peoples</w:t>
      </w:r>
      <w:r w:rsidRPr="00177904">
        <w:rPr>
          <w:rFonts w:eastAsia="Cambria"/>
          <w:b/>
          <w:bCs/>
          <w:u w:val="single"/>
        </w:rPr>
        <w:t xml:space="preserve"> </w:t>
      </w:r>
      <w:r w:rsidRPr="005D6D2A">
        <w:t>are custodians of 80 percent of the world’s remaining biodiversity, but</w:t>
      </w:r>
      <w:r w:rsidRPr="00177904">
        <w:rPr>
          <w:rFonts w:eastAsia="Cambria"/>
          <w:b/>
          <w:bCs/>
          <w:u w:val="single"/>
        </w:rPr>
        <w:t xml:space="preserve"> </w:t>
      </w:r>
      <w:r w:rsidRPr="00177904">
        <w:rPr>
          <w:rFonts w:eastAsia="Cambria"/>
          <w:b/>
          <w:bCs/>
          <w:highlight w:val="yellow"/>
          <w:u w:val="single"/>
        </w:rPr>
        <w:t>are facing severe food insecurity</w:t>
      </w:r>
      <w:r w:rsidRPr="00177904">
        <w:rPr>
          <w:rFonts w:eastAsia="Cambria"/>
          <w:sz w:val="12"/>
        </w:rPr>
        <w:t xml:space="preserve"> Meanwhile, indigenous peoples are custodians of 80 percent of the world’s remaining biodiversity, but are facing severe food insecurity, extreme </w:t>
      </w:r>
      <w:proofErr w:type="gramStart"/>
      <w:r w:rsidRPr="00177904">
        <w:rPr>
          <w:rFonts w:eastAsia="Cambria"/>
          <w:sz w:val="12"/>
        </w:rPr>
        <w:t>poverty</w:t>
      </w:r>
      <w:proofErr w:type="gramEnd"/>
      <w:r w:rsidRPr="00177904">
        <w:rPr>
          <w:rFonts w:eastAsia="Cambria"/>
          <w:sz w:val="12"/>
        </w:rPr>
        <w:t xml:space="preserve"> and other human rights deprivations. Trade </w:t>
      </w:r>
      <w:r w:rsidRPr="00177904">
        <w:rPr>
          <w:rFonts w:eastAsia="Cambria"/>
          <w:b/>
          <w:bCs/>
          <w:highlight w:val="yellow"/>
          <w:u w:val="single"/>
        </w:rPr>
        <w:t>Agribusiness</w:t>
      </w:r>
      <w:r w:rsidRPr="00177904">
        <w:rPr>
          <w:rFonts w:eastAsia="Cambria"/>
          <w:b/>
          <w:bCs/>
          <w:u w:val="single"/>
        </w:rPr>
        <w:t xml:space="preserve"> </w:t>
      </w:r>
      <w:r w:rsidRPr="005D6D2A">
        <w:t>fundamentally</w:t>
      </w:r>
      <w:r w:rsidRPr="00177904">
        <w:rPr>
          <w:rFonts w:eastAsia="Cambria"/>
          <w:b/>
          <w:bCs/>
          <w:u w:val="single"/>
        </w:rPr>
        <w:t xml:space="preserve"> </w:t>
      </w:r>
      <w:r w:rsidRPr="00177904">
        <w:rPr>
          <w:rFonts w:eastAsia="Cambria"/>
          <w:b/>
          <w:bCs/>
          <w:highlight w:val="yellow"/>
          <w:u w:val="single"/>
        </w:rPr>
        <w:t>fails</w:t>
      </w:r>
      <w:r w:rsidRPr="00177904">
        <w:rPr>
          <w:rFonts w:eastAsia="Cambria"/>
          <w:b/>
          <w:bCs/>
          <w:u w:val="single"/>
        </w:rPr>
        <w:t xml:space="preserve"> </w:t>
      </w:r>
      <w:r w:rsidRPr="005D6D2A">
        <w:t>to adequately fulfil</w:t>
      </w:r>
      <w:r w:rsidRPr="00177904">
        <w:rPr>
          <w:rFonts w:eastAsia="Cambria"/>
          <w:b/>
          <w:bCs/>
          <w:u w:val="single"/>
        </w:rPr>
        <w:t xml:space="preserve"> </w:t>
      </w:r>
      <w:r w:rsidRPr="00177904">
        <w:rPr>
          <w:rFonts w:eastAsia="Cambria"/>
          <w:b/>
          <w:bCs/>
          <w:highlight w:val="yellow"/>
          <w:u w:val="single"/>
        </w:rPr>
        <w:t>the food needs of the world</w:t>
      </w:r>
      <w:r w:rsidRPr="00177904">
        <w:rPr>
          <w:rFonts w:eastAsia="Cambria"/>
          <w:b/>
          <w:bCs/>
          <w:u w:val="single"/>
        </w:rPr>
        <w:t xml:space="preserve">s’ </w:t>
      </w:r>
      <w:r w:rsidRPr="005D6D2A">
        <w:t>population -</w:t>
      </w:r>
      <w:r w:rsidRPr="00177904">
        <w:rPr>
          <w:rFonts w:eastAsia="Cambria"/>
          <w:b/>
          <w:bCs/>
          <w:u w:val="single"/>
        </w:rPr>
        <w:t xml:space="preserve"> </w:t>
      </w:r>
      <w:r w:rsidRPr="00177904">
        <w:rPr>
          <w:rFonts w:eastAsia="Cambria"/>
          <w:b/>
          <w:bCs/>
          <w:highlight w:val="yellow"/>
          <w:u w:val="single"/>
        </w:rPr>
        <w:t>one in three people face</w:t>
      </w:r>
      <w:r w:rsidRPr="00177904">
        <w:rPr>
          <w:rFonts w:eastAsia="Cambria"/>
          <w:b/>
          <w:bCs/>
          <w:u w:val="single"/>
        </w:rPr>
        <w:t xml:space="preserve"> </w:t>
      </w:r>
      <w:r w:rsidRPr="005D6D2A">
        <w:t>some form of</w:t>
      </w:r>
      <w:r w:rsidRPr="00177904">
        <w:rPr>
          <w:rFonts w:eastAsia="Cambria"/>
          <w:b/>
          <w:bCs/>
          <w:u w:val="single"/>
        </w:rPr>
        <w:t xml:space="preserve"> </w:t>
      </w:r>
      <w:r w:rsidRPr="00177904">
        <w:rPr>
          <w:rFonts w:eastAsia="Cambria"/>
          <w:b/>
          <w:bCs/>
          <w:highlight w:val="yellow"/>
          <w:u w:val="single"/>
        </w:rPr>
        <w:t>malnourishment</w:t>
      </w:r>
      <w:r w:rsidRPr="00177904">
        <w:rPr>
          <w:rFonts w:eastAsia="Cambria"/>
          <w:b/>
          <w:bCs/>
          <w:u w:val="single"/>
        </w:rPr>
        <w:t xml:space="preserve">, </w:t>
      </w:r>
      <w:r w:rsidRPr="005D6D2A">
        <w:t>and one in nine face hunger issues. The ‘</w:t>
      </w:r>
      <w:proofErr w:type="spellStart"/>
      <w:r w:rsidRPr="005D6D2A">
        <w:t>supermarketisation</w:t>
      </w:r>
      <w:proofErr w:type="spellEnd"/>
      <w:r w:rsidRPr="005D6D2A">
        <w:t>’ of food systems leads to an increase in reliance on processed, rather than fresh, food - con- tributing to this rise in malnutrition and obesity. Children remain the most vulnerable to malnutrition - according to the World Health Organization, malnutrition is the underlying contributing factor in approximately 45 percent of deaths of children under five. Today’s</w:t>
      </w:r>
      <w:r w:rsidRPr="00177904">
        <w:rPr>
          <w:rFonts w:eastAsia="Cambria"/>
          <w:b/>
          <w:bCs/>
          <w:i/>
          <w:iCs/>
          <w:u w:val="single"/>
        </w:rPr>
        <w:t xml:space="preserve"> </w:t>
      </w:r>
      <w:r w:rsidRPr="00177904">
        <w:rPr>
          <w:rFonts w:eastAsia="Cambria"/>
          <w:b/>
          <w:bCs/>
          <w:i/>
          <w:iCs/>
          <w:highlight w:val="yellow"/>
          <w:u w:val="single"/>
        </w:rPr>
        <w:t xml:space="preserve">food systems are dominated by trade​​​​​​ agreements and economic policies that </w:t>
      </w:r>
      <w:proofErr w:type="spellStart"/>
      <w:r w:rsidRPr="00177904">
        <w:rPr>
          <w:rFonts w:eastAsia="Cambria"/>
          <w:b/>
          <w:bCs/>
          <w:i/>
          <w:iCs/>
          <w:highlight w:val="yellow"/>
          <w:u w:val="single"/>
        </w:rPr>
        <w:t>prioritise</w:t>
      </w:r>
      <w:proofErr w:type="spellEnd"/>
      <w:r w:rsidRPr="00177904">
        <w:rPr>
          <w:rFonts w:eastAsia="Cambria"/>
          <w:b/>
          <w:bCs/>
          <w:i/>
          <w:iCs/>
          <w:highlight w:val="yellow"/>
          <w:u w:val="single"/>
        </w:rPr>
        <w:t xml:space="preserve"> profits over the right to food.</w:t>
      </w:r>
      <w:r w:rsidRPr="00177904">
        <w:rPr>
          <w:rFonts w:eastAsia="Cambria"/>
          <w:sz w:val="12"/>
          <w:highlight w:val="yellow"/>
        </w:rPr>
        <w:t xml:space="preserve"> </w:t>
      </w:r>
      <w:r w:rsidRPr="00177904">
        <w:rPr>
          <w:rFonts w:eastAsia="Cambria"/>
          <w:b/>
          <w:bCs/>
          <w:i/>
          <w:iCs/>
          <w:highlight w:val="yellow"/>
          <w:u w:val="single"/>
        </w:rPr>
        <w:t>Power is concentrated in the hands of a few corporate actors that benefit from free trade rules and export-oriented agricultural policies.</w:t>
      </w:r>
      <w:r w:rsidRPr="00177904">
        <w:rPr>
          <w:rFonts w:eastAsia="Cambria"/>
          <w:sz w:val="12"/>
        </w:rPr>
        <w:t xml:space="preserve"> Such regimes privilege large-scale agribusinesses to the detriment of others, creating instability in the global food system. Pollution Yet, the food produced in this way represents a small part of global production - the UN estimates that 70-80 percent of the food consumed in most of the Global South is produced by smallholder farms. The 20-30 percent of food produced by large agri-businesses is having huge, destructive impacts across the system. Big commodity traders like Bunge Ltd, Cargill, Luis </w:t>
      </w:r>
      <w:proofErr w:type="gramStart"/>
      <w:r w:rsidRPr="00177904">
        <w:rPr>
          <w:rFonts w:eastAsia="Cambria"/>
          <w:sz w:val="12"/>
        </w:rPr>
        <w:t>Dreyfus</w:t>
      </w:r>
      <w:proofErr w:type="gramEnd"/>
      <w:r w:rsidRPr="00177904">
        <w:rPr>
          <w:rFonts w:eastAsia="Cambria"/>
          <w:sz w:val="12"/>
        </w:rPr>
        <w:t xml:space="preserve"> and Archer Daniels Midland, are the agricultural equivalents of fossil fuel companies like Shell and BP. They reap the rewards of a broken system and are </w:t>
      </w:r>
      <w:proofErr w:type="spellStart"/>
      <w:r w:rsidRPr="00177904">
        <w:rPr>
          <w:rFonts w:eastAsia="Cambria"/>
          <w:sz w:val="12"/>
        </w:rPr>
        <w:t>subsidised</w:t>
      </w:r>
      <w:proofErr w:type="spellEnd"/>
      <w:r w:rsidRPr="00177904">
        <w:rPr>
          <w:rFonts w:eastAsia="Cambria"/>
          <w:sz w:val="12"/>
        </w:rPr>
        <w:t xml:space="preserve"> by state handouts, while leaving the basic needs of millions unfulfilled and de- </w:t>
      </w:r>
      <w:proofErr w:type="spellStart"/>
      <w:r w:rsidRPr="00177904">
        <w:rPr>
          <w:rFonts w:eastAsia="Cambria"/>
          <w:sz w:val="12"/>
        </w:rPr>
        <w:t>stroying</w:t>
      </w:r>
      <w:proofErr w:type="spellEnd"/>
      <w:r w:rsidRPr="00177904">
        <w:rPr>
          <w:rFonts w:eastAsia="Cambria"/>
          <w:sz w:val="12"/>
        </w:rPr>
        <w:t xml:space="preserve"> the natural world. </w:t>
      </w:r>
      <w:r w:rsidRPr="00177904">
        <w:rPr>
          <w:rFonts w:eastAsia="Cambria"/>
          <w:b/>
          <w:bCs/>
          <w:highlight w:val="yellow"/>
          <w:u w:val="single"/>
        </w:rPr>
        <w:t xml:space="preserve">Trade agreements encourage the planting of cash crops and the industrial meat industry, thereby </w:t>
      </w:r>
      <w:proofErr w:type="spellStart"/>
      <w:r w:rsidRPr="00177904">
        <w:rPr>
          <w:rFonts w:eastAsia="Cambria"/>
          <w:b/>
          <w:bCs/>
          <w:highlight w:val="yellow"/>
          <w:u w:val="single"/>
        </w:rPr>
        <w:t>incentivising</w:t>
      </w:r>
      <w:proofErr w:type="spellEnd"/>
      <w:r w:rsidRPr="00177904">
        <w:rPr>
          <w:rFonts w:eastAsia="Cambria"/>
          <w:b/>
          <w:bCs/>
          <w:highlight w:val="yellow"/>
          <w:u w:val="single"/>
        </w:rPr>
        <w:t xml:space="preserve"> deforestation, the redirection of water away from local communities and the pollution of ecosystems</w:t>
      </w:r>
      <w:r w:rsidRPr="00177904">
        <w:rPr>
          <w:rFonts w:eastAsia="Cambria"/>
          <w:b/>
          <w:bCs/>
          <w:u w:val="single"/>
        </w:rPr>
        <w:t xml:space="preserve">. </w:t>
      </w:r>
      <w:r w:rsidRPr="00177904">
        <w:rPr>
          <w:rFonts w:eastAsia="Cambria"/>
          <w:sz w:val="12"/>
        </w:rPr>
        <w:t xml:space="preserve">Grazing Indeed, </w:t>
      </w:r>
      <w:r w:rsidRPr="005D6D2A">
        <w:rPr>
          <w:rStyle w:val="StyleUnderline"/>
          <w:highlight w:val="yellow"/>
        </w:rPr>
        <w:t>the destruction of forests</w:t>
      </w:r>
      <w:r w:rsidRPr="00177904">
        <w:rPr>
          <w:rFonts w:eastAsia="Cambria"/>
          <w:sz w:val="12"/>
        </w:rPr>
        <w:t xml:space="preserve"> </w:t>
      </w:r>
      <w:proofErr w:type="gramStart"/>
      <w:r w:rsidRPr="00177904">
        <w:rPr>
          <w:rFonts w:eastAsia="Cambria"/>
          <w:sz w:val="12"/>
        </w:rPr>
        <w:t xml:space="preserve">in order </w:t>
      </w:r>
      <w:r w:rsidRPr="005D6D2A">
        <w:rPr>
          <w:rStyle w:val="StyleUnderline"/>
          <w:highlight w:val="yellow"/>
        </w:rPr>
        <w:t>to</w:t>
      </w:r>
      <w:proofErr w:type="gramEnd"/>
      <w:r w:rsidRPr="005D6D2A">
        <w:rPr>
          <w:rStyle w:val="StyleUnderline"/>
          <w:highlight w:val="yellow"/>
        </w:rPr>
        <w:t xml:space="preserve"> grow animal feed is one of the biggest threats to</w:t>
      </w:r>
      <w:r w:rsidRPr="00177904">
        <w:rPr>
          <w:rFonts w:eastAsia="Cambria"/>
          <w:sz w:val="12"/>
        </w:rPr>
        <w:t xml:space="preserve"> biodiversity, which is vital to sustainable agriculture, resilient and sustainable food production, and </w:t>
      </w:r>
      <w:r w:rsidRPr="005D6D2A">
        <w:rPr>
          <w:rStyle w:val="StyleUnderline"/>
          <w:highlight w:val="yellow"/>
        </w:rPr>
        <w:t>carbon sequestration.</w:t>
      </w:r>
      <w:r w:rsidRPr="00177904">
        <w:rPr>
          <w:rFonts w:eastAsia="Cambria"/>
          <w:sz w:val="12"/>
        </w:rPr>
        <w:t xml:space="preserve"> This process also results in the </w:t>
      </w:r>
      <w:proofErr w:type="spellStart"/>
      <w:r w:rsidRPr="00177904">
        <w:rPr>
          <w:rFonts w:eastAsia="Cambria"/>
          <w:sz w:val="12"/>
        </w:rPr>
        <w:t>marginalisation</w:t>
      </w:r>
      <w:proofErr w:type="spellEnd"/>
      <w:r w:rsidRPr="00177904">
        <w:rPr>
          <w:rFonts w:eastAsia="Cambria"/>
          <w:sz w:val="12"/>
        </w:rPr>
        <w:t xml:space="preserve"> of women from agricultural decision-making, whose subsistence-based knowledge and practices are derided and made impossible. Women face a lack of voice in shaping work agendas, and increasingly depend on men for cash and access to the market to purchase the food they previously grew. This contributes to a growing dissonance between women’s roles as agriculturalists and the social recognition accorded to them, and has particularly troubling implications for household food security, since the main responsibility for this lies in women’s hands. It also </w:t>
      </w:r>
      <w:proofErr w:type="spellStart"/>
      <w:r w:rsidRPr="00177904">
        <w:rPr>
          <w:rFonts w:eastAsia="Cambria"/>
          <w:sz w:val="12"/>
        </w:rPr>
        <w:t>prioritises</w:t>
      </w:r>
      <w:proofErr w:type="spellEnd"/>
      <w:r w:rsidRPr="00177904">
        <w:rPr>
          <w:rFonts w:eastAsia="Cambria"/>
          <w:sz w:val="12"/>
        </w:rPr>
        <w:t xml:space="preserve"> business-led ways of knowing and doing over more sustainable methods, like traditional rotational systems, permanent </w:t>
      </w:r>
      <w:proofErr w:type="gramStart"/>
      <w:r w:rsidRPr="00177904">
        <w:rPr>
          <w:rFonts w:eastAsia="Cambria"/>
          <w:sz w:val="12"/>
        </w:rPr>
        <w:t>pasture</w:t>
      </w:r>
      <w:proofErr w:type="gramEnd"/>
      <w:r w:rsidRPr="00177904">
        <w:rPr>
          <w:rFonts w:eastAsia="Cambria"/>
          <w:sz w:val="12"/>
        </w:rPr>
        <w:t xml:space="preserve"> and conservation grazing. System Industrial agricultural practices also threaten food stability by reducing our resilience to intensifying ecological impacts - such as desertification - in the future. A 2015 report from the UN Food and Agriculture Organization found that, globally, 25 to 40 billion </w:t>
      </w:r>
      <w:proofErr w:type="spellStart"/>
      <w:r w:rsidRPr="00177904">
        <w:rPr>
          <w:rFonts w:eastAsia="Cambria"/>
          <w:sz w:val="12"/>
        </w:rPr>
        <w:t>tonnes</w:t>
      </w:r>
      <w:proofErr w:type="spellEnd"/>
      <w:r w:rsidRPr="00177904">
        <w:rPr>
          <w:rFonts w:eastAsia="Cambria"/>
          <w:sz w:val="12"/>
        </w:rPr>
        <w:t xml:space="preserve"> of topsoil are lost annually to erosion, thanks mainly to ploughing and intensive cropping. The IPCC’s August 2019 Special Report on Climate Change and Land found that to become fit for purpose in an era of climate change, agriculture must move away from intensive and </w:t>
      </w:r>
      <w:proofErr w:type="spellStart"/>
      <w:r w:rsidRPr="00177904">
        <w:rPr>
          <w:rFonts w:eastAsia="Cambria"/>
          <w:sz w:val="12"/>
        </w:rPr>
        <w:t>industrialised</w:t>
      </w:r>
      <w:proofErr w:type="spellEnd"/>
      <w:r w:rsidRPr="00177904">
        <w:rPr>
          <w:rFonts w:eastAsia="Cambria"/>
          <w:sz w:val="12"/>
        </w:rPr>
        <w:t xml:space="preserve"> approaches, and towards food systems based on agroecology and less and better meat. </w:t>
      </w:r>
      <w:r w:rsidRPr="00177904">
        <w:rPr>
          <w:rFonts w:eastAsia="Cambria"/>
          <w:b/>
          <w:bCs/>
          <w:highlight w:val="yellow"/>
          <w:u w:val="single"/>
        </w:rPr>
        <w:t xml:space="preserve">Countries on the frontline </w:t>
      </w:r>
      <w:r w:rsidRPr="004A1501">
        <w:rPr>
          <w:sz w:val="12"/>
        </w:rPr>
        <w:t>of the most extreme impacts</w:t>
      </w:r>
      <w:r w:rsidRPr="00177904">
        <w:rPr>
          <w:rFonts w:eastAsia="Cambria"/>
          <w:b/>
          <w:bCs/>
          <w:highlight w:val="yellow"/>
          <w:u w:val="single"/>
        </w:rPr>
        <w:t xml:space="preserve"> have </w:t>
      </w:r>
      <w:r w:rsidRPr="004A1501">
        <w:rPr>
          <w:sz w:val="12"/>
        </w:rPr>
        <w:t xml:space="preserve">done very little to cause the crisis and instead </w:t>
      </w:r>
      <w:r w:rsidRPr="00177904">
        <w:rPr>
          <w:rFonts w:eastAsia="Cambria"/>
          <w:b/>
          <w:bCs/>
          <w:highlight w:val="yellow"/>
          <w:u w:val="single"/>
        </w:rPr>
        <w:t xml:space="preserve">been required - through trade </w:t>
      </w:r>
      <w:r w:rsidRPr="004A1501">
        <w:rPr>
          <w:sz w:val="12"/>
        </w:rPr>
        <w:t>and investment</w:t>
      </w:r>
      <w:r w:rsidRPr="00177904">
        <w:rPr>
          <w:rFonts w:eastAsia="Cambria"/>
          <w:b/>
          <w:bCs/>
          <w:highlight w:val="yellow"/>
          <w:u w:val="single"/>
        </w:rPr>
        <w:t xml:space="preserve"> agreements - to open </w:t>
      </w:r>
      <w:r w:rsidRPr="004A1501">
        <w:rPr>
          <w:sz w:val="12"/>
        </w:rPr>
        <w:t>their</w:t>
      </w:r>
      <w:r w:rsidRPr="00177904">
        <w:rPr>
          <w:rFonts w:eastAsia="Cambria"/>
          <w:b/>
          <w:bCs/>
          <w:highlight w:val="yellow"/>
          <w:u w:val="single"/>
        </w:rPr>
        <w:t xml:space="preserve"> markets to foreign investment in a carbon intensive, displacing and polluting way of growing food.</w:t>
      </w:r>
      <w:r w:rsidRPr="00177904">
        <w:rPr>
          <w:rFonts w:eastAsia="Cambria"/>
          <w:b/>
          <w:bCs/>
          <w:u w:val="single"/>
        </w:rPr>
        <w:t xml:space="preserve"> </w:t>
      </w:r>
      <w:r w:rsidRPr="005D6D2A">
        <w:t xml:space="preserve">A vicious and ironic cycle, where global agribusiness is behind some of the biggest threats to food sustainability and accessibility, is therefore coded in the DNA of our global food system. </w:t>
      </w:r>
      <w:proofErr w:type="spellStart"/>
      <w:r w:rsidRPr="005D6D2A">
        <w:t>Agro</w:t>
      </w:r>
      <w:proofErr w:type="spellEnd"/>
      <w:r w:rsidRPr="005D6D2A">
        <w:t>-chemicals The Special Rapporteur on Extreme Poverty and Human Rights warns that</w:t>
      </w:r>
      <w:r w:rsidRPr="00177904">
        <w:rPr>
          <w:rFonts w:eastAsia="Cambria"/>
          <w:b/>
          <w:bCs/>
          <w:u w:val="single"/>
        </w:rPr>
        <w:t xml:space="preserve"> </w:t>
      </w:r>
      <w:r w:rsidRPr="00177904">
        <w:rPr>
          <w:rFonts w:eastAsia="Cambria"/>
          <w:b/>
          <w:bCs/>
          <w:highlight w:val="yellow"/>
          <w:u w:val="single"/>
        </w:rPr>
        <w:t>this is leading towards</w:t>
      </w:r>
      <w:r w:rsidRPr="00177904">
        <w:rPr>
          <w:rFonts w:eastAsia="Cambria"/>
          <w:b/>
          <w:bCs/>
          <w:u w:val="single"/>
        </w:rPr>
        <w:t xml:space="preserve"> a “</w:t>
      </w:r>
      <w:r w:rsidRPr="00177904">
        <w:rPr>
          <w:rFonts w:eastAsia="Cambria"/>
          <w:b/>
          <w:bCs/>
          <w:highlight w:val="yellow"/>
          <w:u w:val="single"/>
        </w:rPr>
        <w:t>climate apartheid</w:t>
      </w:r>
      <w:r w:rsidRPr="00177904">
        <w:rPr>
          <w:rFonts w:eastAsia="Cambria"/>
          <w:b/>
          <w:bCs/>
          <w:u w:val="single"/>
        </w:rPr>
        <w:t xml:space="preserve"> </w:t>
      </w:r>
      <w:r w:rsidRPr="005D6D2A">
        <w:t>scenario</w:t>
      </w:r>
      <w:r w:rsidRPr="00177904">
        <w:rPr>
          <w:rFonts w:eastAsia="Cambria"/>
          <w:b/>
          <w:bCs/>
          <w:u w:val="single"/>
        </w:rPr>
        <w:t xml:space="preserve"> </w:t>
      </w:r>
      <w:r w:rsidRPr="00177904">
        <w:rPr>
          <w:rFonts w:eastAsia="Cambria"/>
          <w:b/>
          <w:bCs/>
          <w:highlight w:val="yellow"/>
          <w:u w:val="single"/>
        </w:rPr>
        <w:t>in which the wealthy pay to escape overheating, hunger and conflict, while the rest of the world is left to suffer</w:t>
      </w:r>
      <w:r w:rsidRPr="00177904">
        <w:rPr>
          <w:rFonts w:eastAsia="Cambria"/>
          <w:sz w:val="12"/>
        </w:rPr>
        <w:t xml:space="preserve">”. In response to this crisis, the international peasant movement La </w:t>
      </w:r>
      <w:proofErr w:type="spellStart"/>
      <w:r w:rsidRPr="00177904">
        <w:rPr>
          <w:rFonts w:eastAsia="Cambria"/>
          <w:sz w:val="12"/>
        </w:rPr>
        <w:t>Vía</w:t>
      </w:r>
      <w:proofErr w:type="spellEnd"/>
      <w:r w:rsidRPr="00177904">
        <w:rPr>
          <w:rFonts w:eastAsia="Cambria"/>
          <w:sz w:val="12"/>
        </w:rPr>
        <w:t xml:space="preserve"> Cam- </w:t>
      </w:r>
      <w:proofErr w:type="spellStart"/>
      <w:r w:rsidRPr="00177904">
        <w:rPr>
          <w:rFonts w:eastAsia="Cambria"/>
          <w:sz w:val="12"/>
        </w:rPr>
        <w:t>pesina</w:t>
      </w:r>
      <w:proofErr w:type="spellEnd"/>
      <w:r w:rsidRPr="00177904">
        <w:rPr>
          <w:rFonts w:eastAsia="Cambria"/>
          <w:sz w:val="12"/>
        </w:rPr>
        <w:t xml:space="preserve"> developed the concept of ‘food sovereignty’ in the 1990s. Introduced at the World Food Summit in 1996, food sovereignty was framed as an explicit critique of the neoliberal global food system13, representing a radical break with the dominant agrarian system. The 2007 </w:t>
      </w:r>
      <w:proofErr w:type="spellStart"/>
      <w:r w:rsidRPr="00177904">
        <w:rPr>
          <w:rFonts w:eastAsia="Cambria"/>
          <w:sz w:val="12"/>
        </w:rPr>
        <w:t>Nyeleni</w:t>
      </w:r>
      <w:proofErr w:type="spellEnd"/>
      <w:r w:rsidRPr="00177904">
        <w:rPr>
          <w:rFonts w:eastAsia="Cambria"/>
          <w:sz w:val="12"/>
        </w:rPr>
        <w:t xml:space="preserve"> Declaration defines food sovereignty as “the right of peoples to healthy and culturally appropriate food produced through ecologically sound and sustainable methods, and their right to define their own food and agriculture systems.” Food sovereignty </w:t>
      </w:r>
      <w:proofErr w:type="spellStart"/>
      <w:r w:rsidRPr="00177904">
        <w:rPr>
          <w:rFonts w:eastAsia="Cambria"/>
          <w:sz w:val="12"/>
        </w:rPr>
        <w:t>prioritises</w:t>
      </w:r>
      <w:proofErr w:type="spellEnd"/>
      <w:r w:rsidRPr="00177904">
        <w:rPr>
          <w:rFonts w:eastAsia="Cambria"/>
          <w:sz w:val="12"/>
        </w:rPr>
        <w:t xml:space="preserve"> factors such as local production, direct </w:t>
      </w:r>
      <w:proofErr w:type="spellStart"/>
      <w:r w:rsidRPr="00177904">
        <w:rPr>
          <w:rFonts w:eastAsia="Cambria"/>
          <w:sz w:val="12"/>
        </w:rPr>
        <w:t>commercialisation</w:t>
      </w:r>
      <w:proofErr w:type="spellEnd"/>
      <w:r w:rsidRPr="00177904">
        <w:rPr>
          <w:rFonts w:eastAsia="Cambria"/>
          <w:sz w:val="12"/>
        </w:rPr>
        <w:t xml:space="preserve">, the use of agroecological methods, opposition to genetically modified crops and </w:t>
      </w:r>
      <w:proofErr w:type="spellStart"/>
      <w:r w:rsidRPr="00177904">
        <w:rPr>
          <w:rFonts w:eastAsia="Cambria"/>
          <w:sz w:val="12"/>
        </w:rPr>
        <w:t>agro</w:t>
      </w:r>
      <w:proofErr w:type="spellEnd"/>
      <w:r w:rsidRPr="00177904">
        <w:rPr>
          <w:rFonts w:eastAsia="Cambria"/>
          <w:sz w:val="12"/>
        </w:rPr>
        <w:t xml:space="preserve">-chemicals, and rights to land, water, </w:t>
      </w:r>
      <w:proofErr w:type="gramStart"/>
      <w:r w:rsidRPr="00177904">
        <w:rPr>
          <w:rFonts w:eastAsia="Cambria"/>
          <w:sz w:val="12"/>
        </w:rPr>
        <w:t>seeds</w:t>
      </w:r>
      <w:proofErr w:type="gramEnd"/>
      <w:r w:rsidRPr="00177904">
        <w:rPr>
          <w:rFonts w:eastAsia="Cambria"/>
          <w:sz w:val="12"/>
        </w:rPr>
        <w:t xml:space="preserve"> and biodiversity. Trade creates gender and social inequality Donatella </w:t>
      </w:r>
      <w:proofErr w:type="spellStart"/>
      <w:r w:rsidRPr="00177904">
        <w:rPr>
          <w:rFonts w:eastAsia="Cambria"/>
          <w:sz w:val="12"/>
        </w:rPr>
        <w:t>Alessandrini</w:t>
      </w:r>
      <w:proofErr w:type="spellEnd"/>
      <w:r w:rsidRPr="00177904">
        <w:rPr>
          <w:rFonts w:eastAsia="Cambria"/>
          <w:sz w:val="12"/>
        </w:rPr>
        <w:t xml:space="preserve">, 8-23, 21, </w:t>
      </w:r>
      <w:r w:rsidRPr="00177904">
        <w:rPr>
          <w:rFonts w:eastAsia="Cambria"/>
          <w:sz w:val="12"/>
        </w:rPr>
        <w:lastRenderedPageBreak/>
        <w:t xml:space="preserve">Trade and the Green New Deal, </w:t>
      </w:r>
      <w:hyperlink r:id="rId13" w:history="1">
        <w:r w:rsidRPr="004A1501">
          <w:rPr>
            <w:rFonts w:eastAsia="Cambria"/>
            <w:sz w:val="12"/>
          </w:rPr>
          <w:t>https://theecologist.org/2021/aug/23/trade-and-green-new-deal</w:t>
        </w:r>
      </w:hyperlink>
      <w:r w:rsidRPr="004A1501">
        <w:rPr>
          <w:rFonts w:eastAsia="Cambria"/>
          <w:sz w:val="12"/>
        </w:rPr>
        <w:t xml:space="preserve">, </w:t>
      </w:r>
      <w:r w:rsidRPr="00177904">
        <w:rPr>
          <w:rFonts w:eastAsia="Cambria"/>
          <w:sz w:val="12"/>
        </w:rPr>
        <w:t xml:space="preserve">Donatella </w:t>
      </w:r>
      <w:proofErr w:type="spellStart"/>
      <w:r w:rsidRPr="00177904">
        <w:rPr>
          <w:rFonts w:eastAsia="Cambria"/>
          <w:sz w:val="12"/>
        </w:rPr>
        <w:t>Alessandrini</w:t>
      </w:r>
      <w:proofErr w:type="spellEnd"/>
      <w:r w:rsidRPr="00177904">
        <w:rPr>
          <w:rFonts w:eastAsia="Cambria"/>
          <w:sz w:val="12"/>
        </w:rPr>
        <w:t xml:space="preserve"> is a Professor Of Law at University Of Kent in Canterbury, UK. Giant chickens opposing a US trade deal visit the North Somerset constituency surgery of </w:t>
      </w:r>
      <w:r w:rsidRPr="005D6D2A">
        <w:t>Liam International</w:t>
      </w:r>
      <w:r w:rsidRPr="00177904">
        <w:rPr>
          <w:rFonts w:eastAsia="Cambria"/>
          <w:b/>
          <w:bCs/>
          <w:u w:val="single"/>
        </w:rPr>
        <w:t xml:space="preserve"> </w:t>
      </w:r>
      <w:r w:rsidRPr="00177904">
        <w:rPr>
          <w:rFonts w:eastAsia="Cambria"/>
          <w:b/>
          <w:bCs/>
          <w:highlight w:val="yellow"/>
          <w:u w:val="single"/>
        </w:rPr>
        <w:t>trade</w:t>
      </w:r>
      <w:r w:rsidRPr="00177904">
        <w:rPr>
          <w:rFonts w:eastAsia="Cambria"/>
          <w:b/>
          <w:bCs/>
          <w:u w:val="single"/>
        </w:rPr>
        <w:t xml:space="preserve"> </w:t>
      </w:r>
      <w:r w:rsidRPr="005D6D2A">
        <w:t>and investment</w:t>
      </w:r>
      <w:r w:rsidRPr="00177904">
        <w:rPr>
          <w:rFonts w:eastAsia="Cambria"/>
          <w:b/>
          <w:bCs/>
          <w:u w:val="single"/>
        </w:rPr>
        <w:t xml:space="preserve"> </w:t>
      </w:r>
      <w:r w:rsidRPr="00177904">
        <w:rPr>
          <w:rFonts w:eastAsia="Cambria"/>
          <w:b/>
          <w:bCs/>
          <w:highlight w:val="yellow"/>
          <w:u w:val="single"/>
        </w:rPr>
        <w:t>treaties are built on the</w:t>
      </w:r>
      <w:r w:rsidRPr="00177904">
        <w:rPr>
          <w:rFonts w:eastAsia="Cambria"/>
          <w:b/>
          <w:bCs/>
          <w:u w:val="single"/>
        </w:rPr>
        <w:t xml:space="preserve"> </w:t>
      </w:r>
      <w:r w:rsidRPr="005D6D2A">
        <w:t>problematic</w:t>
      </w:r>
      <w:r w:rsidRPr="00177904">
        <w:rPr>
          <w:rFonts w:eastAsia="Cambria"/>
          <w:b/>
          <w:bCs/>
          <w:u w:val="single"/>
        </w:rPr>
        <w:t xml:space="preserve"> </w:t>
      </w:r>
      <w:r w:rsidRPr="00177904">
        <w:rPr>
          <w:rFonts w:eastAsia="Cambria"/>
          <w:b/>
          <w:bCs/>
          <w:highlight w:val="yellow"/>
          <w:u w:val="single"/>
        </w:rPr>
        <w:t>assumption that countries trade</w:t>
      </w:r>
      <w:r w:rsidRPr="00177904">
        <w:rPr>
          <w:rFonts w:eastAsia="Cambria"/>
          <w:b/>
          <w:bCs/>
          <w:u w:val="single"/>
        </w:rPr>
        <w:t xml:space="preserve"> </w:t>
      </w:r>
      <w:r w:rsidRPr="005D6D2A">
        <w:t>with one another</w:t>
      </w:r>
      <w:r w:rsidRPr="00177904">
        <w:rPr>
          <w:rFonts w:eastAsia="Cambria"/>
          <w:b/>
          <w:bCs/>
          <w:u w:val="single"/>
        </w:rPr>
        <w:t xml:space="preserve"> </w:t>
      </w:r>
      <w:r w:rsidRPr="00177904">
        <w:rPr>
          <w:rFonts w:eastAsia="Cambria"/>
          <w:b/>
          <w:bCs/>
          <w:highlight w:val="yellow"/>
          <w:u w:val="single"/>
        </w:rPr>
        <w:t>because</w:t>
      </w:r>
      <w:r w:rsidRPr="00177904">
        <w:rPr>
          <w:rFonts w:eastAsia="Cambria"/>
          <w:b/>
          <w:bCs/>
          <w:u w:val="single"/>
        </w:rPr>
        <w:t xml:space="preserve"> </w:t>
      </w:r>
      <w:r w:rsidRPr="005D6D2A">
        <w:t>they have different</w:t>
      </w:r>
      <w:r w:rsidRPr="00177904">
        <w:rPr>
          <w:rFonts w:eastAsia="Cambria"/>
          <w:b/>
          <w:bCs/>
          <w:u w:val="single"/>
        </w:rPr>
        <w:t xml:space="preserve"> </w:t>
      </w:r>
      <w:r w:rsidRPr="00177904">
        <w:rPr>
          <w:rFonts w:eastAsia="Cambria"/>
          <w:b/>
          <w:bCs/>
          <w:highlight w:val="yellow"/>
          <w:u w:val="single"/>
        </w:rPr>
        <w:t>competitive advantages</w:t>
      </w:r>
      <w:r w:rsidRPr="00177904">
        <w:rPr>
          <w:rFonts w:eastAsia="Cambria"/>
          <w:b/>
          <w:bCs/>
          <w:u w:val="single"/>
        </w:rPr>
        <w:t xml:space="preserve"> </w:t>
      </w:r>
      <w:r w:rsidRPr="005D6D2A">
        <w:t>which can be exchanged to everyone’s mutual benefit. The problem with this assumption is that it fails to articulate</w:t>
      </w:r>
      <w:r w:rsidRPr="00177904">
        <w:rPr>
          <w:rFonts w:eastAsia="Cambria"/>
          <w:sz w:val="12"/>
        </w:rPr>
        <w:t xml:space="preserve"> how various advantages came about.</w:t>
      </w:r>
      <w:r w:rsidRPr="00177904">
        <w:rPr>
          <w:rFonts w:eastAsia="Cambria"/>
          <w:b/>
          <w:bCs/>
          <w:u w:val="single"/>
        </w:rPr>
        <w:t xml:space="preserve"> </w:t>
      </w:r>
      <w:r w:rsidRPr="00177904">
        <w:rPr>
          <w:rFonts w:eastAsia="Cambria"/>
          <w:sz w:val="12"/>
        </w:rPr>
        <w:t xml:space="preserve">The ways in which </w:t>
      </w:r>
      <w:r w:rsidRPr="00177904">
        <w:rPr>
          <w:rFonts w:eastAsia="Cambria"/>
          <w:b/>
          <w:bCs/>
          <w:highlight w:val="yellow"/>
          <w:u w:val="single"/>
        </w:rPr>
        <w:t xml:space="preserve">states and corporations </w:t>
      </w:r>
      <w:r w:rsidRPr="004A1501">
        <w:rPr>
          <w:sz w:val="12"/>
        </w:rPr>
        <w:t>come to</w:t>
      </w:r>
      <w:r w:rsidRPr="00177904">
        <w:rPr>
          <w:rFonts w:eastAsia="Cambria"/>
          <w:b/>
          <w:bCs/>
          <w:highlight w:val="yellow"/>
          <w:u w:val="single"/>
        </w:rPr>
        <w:t xml:space="preserve"> gain </w:t>
      </w:r>
      <w:r w:rsidRPr="004A1501">
        <w:rPr>
          <w:sz w:val="12"/>
        </w:rPr>
        <w:t>specific</w:t>
      </w:r>
      <w:r w:rsidRPr="00177904">
        <w:rPr>
          <w:rFonts w:eastAsia="Cambria"/>
          <w:b/>
          <w:bCs/>
          <w:highlight w:val="yellow"/>
          <w:u w:val="single"/>
        </w:rPr>
        <w:t xml:space="preserve"> competitive advantages </w:t>
      </w:r>
      <w:r w:rsidRPr="004A1501">
        <w:rPr>
          <w:sz w:val="12"/>
        </w:rPr>
        <w:t>are</w:t>
      </w:r>
      <w:r w:rsidRPr="00177904">
        <w:rPr>
          <w:rFonts w:eastAsia="Cambria"/>
          <w:b/>
          <w:bCs/>
          <w:highlight w:val="yellow"/>
          <w:u w:val="single"/>
        </w:rPr>
        <w:t xml:space="preserve"> through processes permeated </w:t>
      </w:r>
      <w:r w:rsidRPr="004A1501">
        <w:rPr>
          <w:sz w:val="12"/>
        </w:rPr>
        <w:t>by social inequalities, including</w:t>
      </w:r>
      <w:r w:rsidRPr="00177904">
        <w:rPr>
          <w:rFonts w:eastAsia="Cambria"/>
          <w:b/>
          <w:bCs/>
          <w:highlight w:val="yellow"/>
          <w:u w:val="single"/>
        </w:rPr>
        <w:t xml:space="preserve"> gender and racial inequalities.</w:t>
      </w:r>
      <w:r w:rsidRPr="00177904">
        <w:rPr>
          <w:rFonts w:eastAsia="Cambria"/>
          <w:b/>
          <w:bCs/>
          <w:u w:val="single"/>
        </w:rPr>
        <w:t xml:space="preserve"> </w:t>
      </w:r>
      <w:r w:rsidRPr="00177904">
        <w:rPr>
          <w:rFonts w:eastAsia="Cambria"/>
          <w:sz w:val="12"/>
        </w:rPr>
        <w:t xml:space="preserve">This series of articles has been published in partnership with Dalia </w:t>
      </w:r>
      <w:proofErr w:type="spellStart"/>
      <w:r w:rsidRPr="00177904">
        <w:rPr>
          <w:rFonts w:eastAsia="Cambria"/>
          <w:sz w:val="12"/>
        </w:rPr>
        <w:t>Gebrial</w:t>
      </w:r>
      <w:proofErr w:type="spellEnd"/>
      <w:r w:rsidRPr="00177904">
        <w:rPr>
          <w:rFonts w:eastAsia="Cambria"/>
          <w:sz w:val="12"/>
        </w:rPr>
        <w:t xml:space="preserve"> and Harpreet Kaur Paul and the Rosa Luxemburg Stiftung in London. It first appeared in a collection titled Perspectives on a Global Green New Deal.</w:t>
      </w:r>
      <w:r w:rsidRPr="00177904">
        <w:rPr>
          <w:rFonts w:eastAsia="Cambria"/>
          <w:b/>
          <w:bCs/>
          <w:u w:val="single"/>
        </w:rPr>
        <w:t xml:space="preserve"> </w:t>
      </w:r>
      <w:r w:rsidRPr="00177904">
        <w:rPr>
          <w:rFonts w:eastAsia="Cambria"/>
          <w:sz w:val="12"/>
        </w:rPr>
        <w:t>Inequalities</w:t>
      </w:r>
      <w:r w:rsidRPr="00177904">
        <w:rPr>
          <w:rFonts w:eastAsia="Cambria"/>
          <w:b/>
          <w:bCs/>
          <w:u w:val="single"/>
        </w:rPr>
        <w:t xml:space="preserve"> </w:t>
      </w:r>
      <w:r w:rsidRPr="00177904">
        <w:rPr>
          <w:rFonts w:eastAsia="Cambria"/>
          <w:b/>
          <w:bCs/>
          <w:highlight w:val="yellow"/>
          <w:u w:val="single"/>
        </w:rPr>
        <w:t xml:space="preserve">Underpinning gender inequalities in the </w:t>
      </w:r>
      <w:proofErr w:type="spellStart"/>
      <w:r w:rsidRPr="00177904">
        <w:rPr>
          <w:rFonts w:eastAsia="Cambria"/>
          <w:b/>
          <w:bCs/>
          <w:highlight w:val="yellow"/>
          <w:u w:val="single"/>
        </w:rPr>
        <w:t>labour</w:t>
      </w:r>
      <w:proofErr w:type="spellEnd"/>
      <w:r w:rsidRPr="00177904">
        <w:rPr>
          <w:rFonts w:eastAsia="Cambria"/>
          <w:b/>
          <w:bCs/>
          <w:highlight w:val="yellow"/>
          <w:u w:val="single"/>
        </w:rPr>
        <w:t xml:space="preserve"> market</w:t>
      </w:r>
      <w:r w:rsidRPr="00177904">
        <w:rPr>
          <w:rFonts w:eastAsia="Cambria"/>
          <w:b/>
          <w:bCs/>
          <w:u w:val="single"/>
        </w:rPr>
        <w:t xml:space="preserve">, </w:t>
      </w:r>
      <w:r w:rsidRPr="005D6D2A">
        <w:t>as feminist economists have argued</w:t>
      </w:r>
      <w:r w:rsidRPr="00177904">
        <w:rPr>
          <w:rFonts w:eastAsia="Cambria"/>
          <w:b/>
          <w:bCs/>
          <w:u w:val="single"/>
        </w:rPr>
        <w:t xml:space="preserve">, </w:t>
      </w:r>
      <w:r w:rsidRPr="00177904">
        <w:rPr>
          <w:rFonts w:eastAsia="Cambria"/>
          <w:b/>
          <w:bCs/>
          <w:highlight w:val="yellow"/>
          <w:u w:val="single"/>
        </w:rPr>
        <w:t xml:space="preserve">is the pursuit of competitive advantage by avoiding paying towards the full costs of the reproduction of the </w:t>
      </w:r>
      <w:proofErr w:type="spellStart"/>
      <w:r w:rsidRPr="00177904">
        <w:rPr>
          <w:rFonts w:eastAsia="Cambria"/>
          <w:b/>
          <w:bCs/>
          <w:highlight w:val="yellow"/>
          <w:u w:val="single"/>
        </w:rPr>
        <w:t>labour</w:t>
      </w:r>
      <w:proofErr w:type="spellEnd"/>
      <w:r w:rsidRPr="00177904">
        <w:rPr>
          <w:rFonts w:eastAsia="Cambria"/>
          <w:b/>
          <w:bCs/>
          <w:highlight w:val="yellow"/>
          <w:u w:val="single"/>
        </w:rPr>
        <w:t xml:space="preserve"> force and of our planet.</w:t>
      </w:r>
      <w:r w:rsidRPr="00177904">
        <w:rPr>
          <w:rFonts w:eastAsia="Cambria"/>
          <w:b/>
          <w:bCs/>
          <w:u w:val="single"/>
        </w:rPr>
        <w:t xml:space="preserve"> </w:t>
      </w:r>
      <w:r w:rsidRPr="005D6D2A">
        <w:t xml:space="preserve">For </w:t>
      </w:r>
      <w:proofErr w:type="gramStart"/>
      <w:r w:rsidRPr="005D6D2A">
        <w:t>example</w:t>
      </w:r>
      <w:proofErr w:type="gramEnd"/>
      <w:r w:rsidRPr="00177904">
        <w:rPr>
          <w:rFonts w:eastAsia="Cambria"/>
          <w:b/>
          <w:bCs/>
          <w:u w:val="single"/>
        </w:rPr>
        <w:t xml:space="preserve"> </w:t>
      </w:r>
      <w:r w:rsidRPr="00177904">
        <w:rPr>
          <w:rFonts w:eastAsia="Cambria"/>
          <w:b/>
          <w:bCs/>
          <w:highlight w:val="yellow"/>
          <w:u w:val="single"/>
        </w:rPr>
        <w:t>firms</w:t>
      </w:r>
      <w:r w:rsidRPr="00177904">
        <w:rPr>
          <w:rFonts w:eastAsia="Cambria"/>
          <w:b/>
          <w:bCs/>
          <w:u w:val="single"/>
        </w:rPr>
        <w:t xml:space="preserve"> </w:t>
      </w:r>
      <w:r w:rsidRPr="005D6D2A">
        <w:t>may</w:t>
      </w:r>
      <w:r w:rsidRPr="00177904">
        <w:rPr>
          <w:rFonts w:eastAsia="Cambria"/>
          <w:b/>
          <w:bCs/>
          <w:u w:val="single"/>
        </w:rPr>
        <w:t xml:space="preserve"> </w:t>
      </w:r>
      <w:r w:rsidRPr="00177904">
        <w:rPr>
          <w:rFonts w:eastAsia="Cambria"/>
          <w:b/>
          <w:bCs/>
          <w:highlight w:val="yellow"/>
          <w:u w:val="single"/>
        </w:rPr>
        <w:t>establish themselves in jurisdictions where they pay less tax, which has a negative impact on the revenue available to provide</w:t>
      </w:r>
      <w:r w:rsidRPr="00177904">
        <w:rPr>
          <w:rFonts w:eastAsia="Cambria"/>
          <w:b/>
          <w:bCs/>
          <w:u w:val="single"/>
        </w:rPr>
        <w:t xml:space="preserve"> </w:t>
      </w:r>
      <w:r w:rsidRPr="005D6D2A">
        <w:t>local public</w:t>
      </w:r>
      <w:r w:rsidRPr="00177904">
        <w:rPr>
          <w:rFonts w:eastAsia="Cambria"/>
          <w:b/>
          <w:bCs/>
          <w:u w:val="single"/>
        </w:rPr>
        <w:t xml:space="preserve"> </w:t>
      </w:r>
      <w:r w:rsidRPr="00177904">
        <w:rPr>
          <w:rFonts w:eastAsia="Cambria"/>
          <w:b/>
          <w:bCs/>
          <w:highlight w:val="yellow"/>
          <w:u w:val="single"/>
        </w:rPr>
        <w:t>education, health services and</w:t>
      </w:r>
      <w:r w:rsidRPr="00177904">
        <w:rPr>
          <w:rFonts w:eastAsia="Cambria"/>
          <w:b/>
          <w:bCs/>
          <w:u w:val="single"/>
        </w:rPr>
        <w:t xml:space="preserve">, </w:t>
      </w:r>
      <w:r w:rsidRPr="005D6D2A">
        <w:t>crucially</w:t>
      </w:r>
      <w:r w:rsidRPr="00177904">
        <w:rPr>
          <w:rFonts w:eastAsia="Cambria"/>
          <w:b/>
          <w:bCs/>
          <w:u w:val="single"/>
        </w:rPr>
        <w:t xml:space="preserve">, </w:t>
      </w:r>
      <w:r w:rsidRPr="00177904">
        <w:rPr>
          <w:rFonts w:eastAsia="Cambria"/>
          <w:b/>
          <w:bCs/>
          <w:highlight w:val="yellow"/>
          <w:u w:val="single"/>
        </w:rPr>
        <w:t>environmental standards.</w:t>
      </w:r>
      <w:r w:rsidRPr="00177904">
        <w:rPr>
          <w:rFonts w:eastAsia="Cambria"/>
          <w:b/>
          <w:bCs/>
          <w:u w:val="single"/>
        </w:rPr>
        <w:t xml:space="preserve"> </w:t>
      </w:r>
      <w:r w:rsidRPr="00177904">
        <w:rPr>
          <w:rFonts w:eastAsia="Cambria"/>
          <w:sz w:val="12"/>
        </w:rPr>
        <w:t xml:space="preserve">Multinational corporations also create complex supply webs to push any costs of contributing in these ways to local contractors who then squeeze the </w:t>
      </w:r>
      <w:proofErr w:type="spellStart"/>
      <w:r w:rsidRPr="00177904">
        <w:rPr>
          <w:rFonts w:eastAsia="Cambria"/>
          <w:sz w:val="12"/>
        </w:rPr>
        <w:t>labour</w:t>
      </w:r>
      <w:proofErr w:type="spellEnd"/>
      <w:r w:rsidRPr="00177904">
        <w:rPr>
          <w:rFonts w:eastAsia="Cambria"/>
          <w:sz w:val="12"/>
        </w:rPr>
        <w:t xml:space="preserve"> force and exploit or neglect the environment </w:t>
      </w:r>
      <w:proofErr w:type="gramStart"/>
      <w:r w:rsidRPr="00177904">
        <w:rPr>
          <w:rFonts w:eastAsia="Cambria"/>
          <w:sz w:val="12"/>
        </w:rPr>
        <w:t>in order to</w:t>
      </w:r>
      <w:proofErr w:type="gramEnd"/>
      <w:r w:rsidRPr="00177904">
        <w:rPr>
          <w:rFonts w:eastAsia="Cambria"/>
          <w:sz w:val="12"/>
        </w:rPr>
        <w:t xml:space="preserve"> extract profits on small operating revenues, </w:t>
      </w:r>
      <w:r w:rsidRPr="00177904">
        <w:rPr>
          <w:rFonts w:eastAsia="Cambria"/>
          <w:b/>
          <w:bCs/>
          <w:highlight w:val="yellow"/>
          <w:u w:val="single"/>
        </w:rPr>
        <w:t>while big brands take the bulk of the trade benefit</w:t>
      </w:r>
      <w:r w:rsidRPr="00177904">
        <w:rPr>
          <w:rFonts w:eastAsia="Cambria"/>
          <w:b/>
          <w:bCs/>
          <w:u w:val="single"/>
        </w:rPr>
        <w:t xml:space="preserve">. </w:t>
      </w:r>
      <w:r w:rsidRPr="00177904">
        <w:rPr>
          <w:rFonts w:eastAsia="Cambria"/>
          <w:sz w:val="12"/>
        </w:rPr>
        <w:t>Competitiveness</w:t>
      </w:r>
      <w:r w:rsidRPr="00177904">
        <w:rPr>
          <w:rFonts w:eastAsia="Cambria"/>
          <w:b/>
          <w:bCs/>
          <w:u w:val="single"/>
        </w:rPr>
        <w:t xml:space="preserve"> </w:t>
      </w:r>
      <w:r w:rsidRPr="00177904">
        <w:rPr>
          <w:rFonts w:eastAsia="Cambria"/>
          <w:sz w:val="12"/>
        </w:rPr>
        <w:t>The way in which workers and the environment are treated and regulated is constitutive of what we call competitive advantage, rather than being its consequence or ‘externality’.</w:t>
      </w:r>
      <w:r w:rsidRPr="00177904">
        <w:rPr>
          <w:rFonts w:eastAsia="Cambria"/>
          <w:b/>
          <w:bCs/>
          <w:u w:val="single"/>
        </w:rPr>
        <w:t xml:space="preserve"> </w:t>
      </w:r>
      <w:r w:rsidRPr="00177904">
        <w:rPr>
          <w:rFonts w:eastAsia="Cambria"/>
          <w:sz w:val="12"/>
        </w:rPr>
        <w:t xml:space="preserve">The pressure on firms and states to abide by the ‘commercial provisions’ of trade and investment treaties (to say nothing of the private contracts signed between firms) means that, unless the contribution workers and the environment make to production and trade is properly acknowledged, treated and remunerated, its </w:t>
      </w:r>
      <w:proofErr w:type="spellStart"/>
      <w:r w:rsidRPr="00177904">
        <w:rPr>
          <w:rFonts w:eastAsia="Cambria"/>
          <w:sz w:val="12"/>
        </w:rPr>
        <w:t>invisibilization</w:t>
      </w:r>
      <w:proofErr w:type="spellEnd"/>
      <w:r w:rsidRPr="00177904">
        <w:rPr>
          <w:rFonts w:eastAsia="Cambria"/>
          <w:sz w:val="12"/>
        </w:rPr>
        <w:t xml:space="preserve"> and/or devaluation will continue to provide a source of competitiveness in the global economy. </w:t>
      </w:r>
    </w:p>
    <w:p w14:paraId="78A97D14" w14:textId="77777777" w:rsidR="00435727" w:rsidRPr="00F77D76" w:rsidRDefault="00435727" w:rsidP="00435727"/>
    <w:p w14:paraId="334AFB49" w14:textId="77777777" w:rsidR="00435727" w:rsidRPr="00F77D76" w:rsidRDefault="00435727" w:rsidP="00435727">
      <w:pPr>
        <w:keepNext/>
        <w:keepLines/>
        <w:spacing w:before="40" w:after="0"/>
        <w:outlineLvl w:val="3"/>
        <w:rPr>
          <w:rFonts w:eastAsiaTheme="majorEastAsia" w:cstheme="majorBidi"/>
          <w:b/>
          <w:iCs/>
          <w:sz w:val="26"/>
        </w:rPr>
      </w:pPr>
      <w:r>
        <w:rPr>
          <w:rFonts w:eastAsiaTheme="majorEastAsia" w:cstheme="majorBidi"/>
          <w:b/>
          <w:iCs/>
          <w:sz w:val="26"/>
        </w:rPr>
        <w:t xml:space="preserve">Turns case - </w:t>
      </w:r>
      <w:r w:rsidRPr="00F77D76">
        <w:rPr>
          <w:rFonts w:eastAsiaTheme="majorEastAsia" w:cstheme="majorBidi"/>
          <w:b/>
          <w:iCs/>
          <w:sz w:val="26"/>
        </w:rPr>
        <w:t>Free trade leads to massive spread of infectious disease</w:t>
      </w:r>
    </w:p>
    <w:p w14:paraId="5E96EF9E" w14:textId="77777777" w:rsidR="00435727" w:rsidRPr="00F77D76" w:rsidRDefault="00435727" w:rsidP="00435727">
      <w:r w:rsidRPr="00F77D76">
        <w:rPr>
          <w:b/>
          <w:bCs/>
          <w:sz w:val="26"/>
        </w:rPr>
        <w:t>ASU 15</w:t>
      </w:r>
      <w:r w:rsidRPr="00F77D76">
        <w:t xml:space="preserve"> (Arizona State University, cites a new study by Charles </w:t>
      </w:r>
      <w:proofErr w:type="spellStart"/>
      <w:r w:rsidRPr="00F77D76">
        <w:t>Perrings</w:t>
      </w:r>
      <w:proofErr w:type="spellEnd"/>
      <w:r w:rsidRPr="00F77D76">
        <w:t>, an ASU professor of environmental economics, “Infectious disease spread is fueled by international trade” December 22</w:t>
      </w:r>
      <w:proofErr w:type="gramStart"/>
      <w:r w:rsidRPr="00F77D76">
        <w:t xml:space="preserve"> 2015</w:t>
      </w:r>
      <w:proofErr w:type="gramEnd"/>
      <w:r w:rsidRPr="00F77D76">
        <w:t>, https://www.sciencedaily.com/releases/2015/12/151222163415.htm)</w:t>
      </w:r>
    </w:p>
    <w:p w14:paraId="5F7360E8" w14:textId="77777777" w:rsidR="00435727" w:rsidRPr="00F77D76" w:rsidRDefault="00435727" w:rsidP="00435727">
      <w:pPr>
        <w:ind w:left="720"/>
        <w:rPr>
          <w:sz w:val="12"/>
        </w:rPr>
      </w:pPr>
      <w:r w:rsidRPr="004A1501">
        <w:rPr>
          <w:sz w:val="12"/>
        </w:rPr>
        <w:t xml:space="preserve">International trade and travel </w:t>
      </w:r>
      <w:proofErr w:type="gramStart"/>
      <w:r w:rsidRPr="004A1501">
        <w:rPr>
          <w:sz w:val="12"/>
        </w:rPr>
        <w:t>has</w:t>
      </w:r>
      <w:proofErr w:type="gramEnd"/>
      <w:r w:rsidRPr="004A1501">
        <w:rPr>
          <w:sz w:val="12"/>
        </w:rPr>
        <w:t xml:space="preserve"> literally opened up new vistas for humans, ranging</w:t>
      </w:r>
      <w:r w:rsidRPr="00F77D76">
        <w:rPr>
          <w:sz w:val="12"/>
        </w:rPr>
        <w:t xml:space="preserve"> from travel to exotic places to enjoying the products and services of those distant lands. But </w:t>
      </w:r>
      <w:r w:rsidRPr="00F77D76">
        <w:rPr>
          <w:highlight w:val="yellow"/>
          <w:u w:val="single"/>
        </w:rPr>
        <w:t>along with international trade</w:t>
      </w:r>
      <w:r w:rsidRPr="00F77D76">
        <w:rPr>
          <w:sz w:val="12"/>
        </w:rPr>
        <w:t xml:space="preserve"> and travel </w:t>
      </w:r>
      <w:r w:rsidRPr="00F77D76">
        <w:rPr>
          <w:highlight w:val="yellow"/>
          <w:u w:val="single"/>
        </w:rPr>
        <w:t xml:space="preserve">comes the risk of </w:t>
      </w:r>
      <w:r w:rsidRPr="00F77D76">
        <w:rPr>
          <w:b/>
          <w:highlight w:val="yellow"/>
          <w:u w:val="single"/>
        </w:rPr>
        <w:t>spreading infectious diseases</w:t>
      </w:r>
      <w:r w:rsidRPr="00F77D76">
        <w:rPr>
          <w:u w:val="single"/>
        </w:rPr>
        <w:t>, a growing problem in today's global economy</w:t>
      </w:r>
      <w:r w:rsidRPr="00F77D76">
        <w:rPr>
          <w:sz w:val="12"/>
        </w:rPr>
        <w:t>, says an Arizona State University researcher. "</w:t>
      </w:r>
      <w:r w:rsidRPr="00F77D76">
        <w:rPr>
          <w:highlight w:val="yellow"/>
          <w:u w:val="single"/>
        </w:rPr>
        <w:t>The</w:t>
      </w:r>
      <w:r w:rsidRPr="00F77D76">
        <w:rPr>
          <w:u w:val="single"/>
        </w:rPr>
        <w:t xml:space="preserve"> recent </w:t>
      </w:r>
      <w:r w:rsidRPr="00F77D76">
        <w:rPr>
          <w:highlight w:val="yellow"/>
          <w:u w:val="single"/>
        </w:rPr>
        <w:t xml:space="preserve">Ebola outbreak made us realize that </w:t>
      </w:r>
      <w:r w:rsidRPr="00F77D76">
        <w:rPr>
          <w:b/>
          <w:highlight w:val="yellow"/>
          <w:u w:val="single"/>
        </w:rPr>
        <w:t>we are all just a plane ride away from</w:t>
      </w:r>
      <w:r w:rsidRPr="00F77D76">
        <w:rPr>
          <w:b/>
          <w:u w:val="single"/>
        </w:rPr>
        <w:t xml:space="preserve"> exposure to </w:t>
      </w:r>
      <w:r w:rsidRPr="00F77D76">
        <w:rPr>
          <w:b/>
          <w:highlight w:val="yellow"/>
          <w:u w:val="single"/>
        </w:rPr>
        <w:t>emerging infectious diseases</w:t>
      </w:r>
      <w:r w:rsidRPr="00F77D76">
        <w:rPr>
          <w:u w:val="single"/>
        </w:rPr>
        <w:t xml:space="preserve">," says Charles </w:t>
      </w:r>
      <w:proofErr w:type="spellStart"/>
      <w:r w:rsidRPr="00F77D76">
        <w:rPr>
          <w:u w:val="single"/>
        </w:rPr>
        <w:t>Perrings</w:t>
      </w:r>
      <w:proofErr w:type="spellEnd"/>
      <w:r w:rsidRPr="00F77D76">
        <w:rPr>
          <w:u w:val="single"/>
        </w:rPr>
        <w:t>, an ASU professor of environmental economics.</w:t>
      </w:r>
      <w:r w:rsidRPr="00F77D76">
        <w:rPr>
          <w:sz w:val="12"/>
        </w:rPr>
        <w:t xml:space="preserve"> </w:t>
      </w:r>
      <w:proofErr w:type="spellStart"/>
      <w:r w:rsidRPr="00F77D76">
        <w:rPr>
          <w:sz w:val="12"/>
        </w:rPr>
        <w:t>Perrings</w:t>
      </w:r>
      <w:proofErr w:type="spellEnd"/>
      <w:r w:rsidRPr="00F77D76">
        <w:rPr>
          <w:sz w:val="12"/>
        </w:rPr>
        <w:t xml:space="preserve"> recently published the paper, "Options for Managing the Infectious Animal and Plant Disease Risks of International Trade," in the early online version of the journal Food Security. The paper reported project results to an international conference "Global Plant Health Risks and Consequences: Linking Science, Economics and Policy," hosted by the British Food and Environment Research </w:t>
      </w:r>
      <w:proofErr w:type="gramStart"/>
      <w:r w:rsidRPr="00F77D76">
        <w:rPr>
          <w:sz w:val="12"/>
        </w:rPr>
        <w:t>Agency, and</w:t>
      </w:r>
      <w:proofErr w:type="gramEnd"/>
      <w:r w:rsidRPr="00F77D76">
        <w:rPr>
          <w:sz w:val="12"/>
        </w:rPr>
        <w:t xml:space="preserve"> supported by the </w:t>
      </w:r>
      <w:proofErr w:type="spellStart"/>
      <w:r w:rsidRPr="00F77D76">
        <w:rPr>
          <w:sz w:val="12"/>
        </w:rPr>
        <w:t>Organisation</w:t>
      </w:r>
      <w:proofErr w:type="spellEnd"/>
      <w:r w:rsidRPr="00F77D76">
        <w:rPr>
          <w:sz w:val="12"/>
        </w:rPr>
        <w:t xml:space="preserve"> for Economic Cooperation and Development's Cooperative Research </w:t>
      </w:r>
      <w:proofErr w:type="spellStart"/>
      <w:r w:rsidRPr="00F77D76">
        <w:rPr>
          <w:sz w:val="12"/>
        </w:rPr>
        <w:t>Programme</w:t>
      </w:r>
      <w:proofErr w:type="spellEnd"/>
      <w:r w:rsidRPr="00F77D76">
        <w:rPr>
          <w:sz w:val="12"/>
        </w:rPr>
        <w:t xml:space="preserve"> on Biological Resource Management for Sustainable Agricultural Systems. </w:t>
      </w:r>
      <w:proofErr w:type="spellStart"/>
      <w:r w:rsidRPr="00F77D76">
        <w:rPr>
          <w:sz w:val="12"/>
        </w:rPr>
        <w:t>Perrings</w:t>
      </w:r>
      <w:proofErr w:type="spellEnd"/>
      <w:r w:rsidRPr="00F77D76">
        <w:rPr>
          <w:sz w:val="12"/>
        </w:rPr>
        <w:t xml:space="preserve"> is the </w:t>
      </w:r>
      <w:proofErr w:type="gramStart"/>
      <w:r w:rsidRPr="00F77D76">
        <w:rPr>
          <w:sz w:val="12"/>
        </w:rPr>
        <w:t>principle</w:t>
      </w:r>
      <w:proofErr w:type="gramEnd"/>
      <w:r w:rsidRPr="00F77D76">
        <w:rPr>
          <w:sz w:val="12"/>
        </w:rPr>
        <w:t xml:space="preserve"> investigator of a project funded by the National Science Foundation-National Institutes of Health-U.S. Department of Agriculture Ecology and Evolution of Infectious Diseases program in collaboration with the UK's Biotechnology and Biological Sciences Research Council. In the paper, </w:t>
      </w:r>
      <w:proofErr w:type="spellStart"/>
      <w:r w:rsidRPr="00F77D76">
        <w:rPr>
          <w:sz w:val="12"/>
        </w:rPr>
        <w:t>Perrings</w:t>
      </w:r>
      <w:proofErr w:type="spellEnd"/>
      <w:r w:rsidRPr="00F77D76">
        <w:rPr>
          <w:sz w:val="12"/>
        </w:rPr>
        <w:t xml:space="preserve"> describes the growth of international trade since the 1950s and the increasingly tight coupling of developed and developing economies. The paper considers how the global community currently deals with trade-related infectious disease risks of animals and </w:t>
      </w:r>
      <w:proofErr w:type="gramStart"/>
      <w:r w:rsidRPr="00F77D76">
        <w:rPr>
          <w:sz w:val="12"/>
        </w:rPr>
        <w:t>plants, and</w:t>
      </w:r>
      <w:proofErr w:type="gramEnd"/>
      <w:r w:rsidRPr="00F77D76">
        <w:rPr>
          <w:sz w:val="12"/>
        </w:rPr>
        <w:t xml:space="preserve"> asks how the system could be made more effective. </w:t>
      </w:r>
      <w:r w:rsidRPr="00F77D76">
        <w:rPr>
          <w:u w:val="single"/>
        </w:rPr>
        <w:t>An example of the impact of an infectious disease came in 2001 in the UK when an outbreak of hoof and mouth disease cost some $10 billion and more than 2 million sheep and cattle had to be destroyed,</w:t>
      </w:r>
      <w:r w:rsidRPr="00F77D76">
        <w:rPr>
          <w:sz w:val="12"/>
        </w:rPr>
        <w:t xml:space="preserve"> </w:t>
      </w:r>
      <w:proofErr w:type="spellStart"/>
      <w:r w:rsidRPr="00F77D76">
        <w:rPr>
          <w:sz w:val="12"/>
        </w:rPr>
        <w:t>Perrings</w:t>
      </w:r>
      <w:proofErr w:type="spellEnd"/>
      <w:r w:rsidRPr="00F77D76">
        <w:rPr>
          <w:sz w:val="12"/>
        </w:rPr>
        <w:t xml:space="preserve"> said. </w:t>
      </w:r>
      <w:r w:rsidRPr="00F77D76">
        <w:rPr>
          <w:u w:val="single"/>
        </w:rPr>
        <w:t xml:space="preserve">More recently, </w:t>
      </w:r>
      <w:r w:rsidRPr="00F77D76">
        <w:rPr>
          <w:highlight w:val="yellow"/>
          <w:u w:val="single"/>
        </w:rPr>
        <w:t>African swine fever</w:t>
      </w:r>
      <w:r w:rsidRPr="00F77D76">
        <w:rPr>
          <w:u w:val="single"/>
        </w:rPr>
        <w:t>--a much more serious disease of pigs--</w:t>
      </w:r>
      <w:r w:rsidRPr="00F77D76">
        <w:rPr>
          <w:highlight w:val="yellow"/>
          <w:u w:val="single"/>
        </w:rPr>
        <w:t>has been spread in the Caucasus region</w:t>
      </w:r>
      <w:r w:rsidRPr="00F77D76">
        <w:rPr>
          <w:u w:val="single"/>
        </w:rPr>
        <w:t xml:space="preserve"> </w:t>
      </w:r>
      <w:r w:rsidRPr="00F77D76">
        <w:rPr>
          <w:highlight w:val="yellow"/>
          <w:u w:val="single"/>
        </w:rPr>
        <w:t>through trade in pork</w:t>
      </w:r>
      <w:r w:rsidRPr="00F77D76">
        <w:rPr>
          <w:u w:val="single"/>
        </w:rPr>
        <w:t>, pork product or through waste in trade vehicles. "</w:t>
      </w:r>
      <w:r w:rsidRPr="00F77D76">
        <w:rPr>
          <w:highlight w:val="yellow"/>
          <w:u w:val="single"/>
        </w:rPr>
        <w:t>The more trade grows</w:t>
      </w:r>
      <w:r w:rsidRPr="00F77D76">
        <w:rPr>
          <w:u w:val="single"/>
        </w:rPr>
        <w:t xml:space="preserve"> as a proportion of global production, </w:t>
      </w:r>
      <w:r w:rsidRPr="00F77D76">
        <w:rPr>
          <w:highlight w:val="yellow"/>
          <w:u w:val="single"/>
        </w:rPr>
        <w:t>the more likely it is that diseases will be spread through trade</w:t>
      </w:r>
      <w:r w:rsidRPr="00F77D76">
        <w:rPr>
          <w:sz w:val="12"/>
          <w:highlight w:val="yellow"/>
        </w:rPr>
        <w:t>,</w:t>
      </w:r>
      <w:r w:rsidRPr="00F77D76">
        <w:rPr>
          <w:sz w:val="12"/>
        </w:rPr>
        <w:t xml:space="preserve"> and the higher the economic cost of resulting trade bans," </w:t>
      </w:r>
      <w:proofErr w:type="spellStart"/>
      <w:r w:rsidRPr="00F77D76">
        <w:rPr>
          <w:sz w:val="12"/>
        </w:rPr>
        <w:t>Perrings</w:t>
      </w:r>
      <w:proofErr w:type="spellEnd"/>
      <w:r w:rsidRPr="00F77D76">
        <w:rPr>
          <w:sz w:val="12"/>
        </w:rPr>
        <w:t xml:space="preserve"> said. "What is at risk is the food we eat, the fibers we wear and build with, and the fuels we burn." "In </w:t>
      </w:r>
      <w:proofErr w:type="gramStart"/>
      <w:r w:rsidRPr="00F77D76">
        <w:rPr>
          <w:sz w:val="12"/>
        </w:rPr>
        <w:t>addition</w:t>
      </w:r>
      <w:proofErr w:type="gramEnd"/>
      <w:r w:rsidRPr="00F77D76">
        <w:rPr>
          <w:sz w:val="12"/>
        </w:rPr>
        <w:t xml:space="preserve"> </w:t>
      </w:r>
      <w:r w:rsidRPr="00F77D76">
        <w:rPr>
          <w:highlight w:val="yellow"/>
          <w:u w:val="single"/>
        </w:rPr>
        <w:t>many infectious diseases that affect animals also affect people</w:t>
      </w:r>
      <w:r w:rsidRPr="00F77D76">
        <w:rPr>
          <w:sz w:val="12"/>
        </w:rPr>
        <w:t xml:space="preserve">," he added. "Zoonoses like SARS, MERS, HIV AIDS, or highly pathogenic avian influenza, all originated in wild animals and were then spread person to person through trade and travel." </w:t>
      </w:r>
      <w:proofErr w:type="spellStart"/>
      <w:r w:rsidRPr="00F77D76">
        <w:rPr>
          <w:sz w:val="12"/>
        </w:rPr>
        <w:t>Perrings</w:t>
      </w:r>
      <w:proofErr w:type="spellEnd"/>
      <w:r w:rsidRPr="00F77D76">
        <w:rPr>
          <w:sz w:val="12"/>
        </w:rPr>
        <w:t xml:space="preserve"> said </w:t>
      </w:r>
      <w:r w:rsidRPr="004A1501">
        <w:rPr>
          <w:sz w:val="12"/>
        </w:rPr>
        <w:t>current instruments to control infectious diseases are far from adequate, as the recent report of the Harvard-</w:t>
      </w:r>
      <w:r w:rsidRPr="004A1501">
        <w:rPr>
          <w:sz w:val="12"/>
        </w:rPr>
        <w:lastRenderedPageBreak/>
        <w:t>London School of Hygiene and Tropical Medicine Independent Panel on the Global Response to Ebola, published in the Lancet, makes clear. "There are two problems to address," he said. "One is that disease spread is an unintended (external) effect of trade. To</w:t>
      </w:r>
      <w:r w:rsidRPr="00F77D76">
        <w:rPr>
          <w:sz w:val="12"/>
        </w:rPr>
        <w:t xml:space="preserve"> solve this problem exporters and importers need to be confronted with the risks they impose on consumers."</w:t>
      </w:r>
    </w:p>
    <w:p w14:paraId="5069DB7B" w14:textId="77777777" w:rsidR="00772D29" w:rsidRPr="00405D88" w:rsidRDefault="00772D29" w:rsidP="00772D29">
      <w:pPr>
        <w:rPr>
          <w:rStyle w:val="StyleUnderline"/>
        </w:rPr>
      </w:pPr>
    </w:p>
    <w:p w14:paraId="29197335" w14:textId="77777777" w:rsidR="00772D29" w:rsidRDefault="00772D29" w:rsidP="00772D29">
      <w:pPr>
        <w:pStyle w:val="Heading2"/>
      </w:pPr>
      <w:r>
        <w:lastRenderedPageBreak/>
        <w:t>case</w:t>
      </w:r>
    </w:p>
    <w:p w14:paraId="506589ED" w14:textId="77777777" w:rsidR="00772D29" w:rsidRDefault="00772D29" w:rsidP="00772D29">
      <w:pPr>
        <w:pStyle w:val="Heading3"/>
      </w:pPr>
      <w:r>
        <w:lastRenderedPageBreak/>
        <w:t>Cap</w:t>
      </w:r>
    </w:p>
    <w:p w14:paraId="6269227C" w14:textId="77777777" w:rsidR="00772D29" w:rsidRDefault="00772D29" w:rsidP="00772D29">
      <w:pPr>
        <w:pStyle w:val="Heading4"/>
        <w:numPr>
          <w:ilvl w:val="0"/>
          <w:numId w:val="12"/>
        </w:numPr>
      </w:pPr>
      <w:r>
        <w:t xml:space="preserve">No offense- Their cards don’t even claim to resolve all of capitalism, only the side effects. They should win no offense </w:t>
      </w:r>
      <w:proofErr w:type="gramStart"/>
      <w:r>
        <w:t>off of</w:t>
      </w:r>
      <w:proofErr w:type="gramEnd"/>
      <w:r>
        <w:t xml:space="preserve"> the advantage, because their cards say they only resolve the effects of capitalism so far as they mitigate the effects of the COVID virus on minorities.</w:t>
      </w:r>
    </w:p>
    <w:p w14:paraId="0A9DC4CC" w14:textId="742F5382" w:rsidR="00772D29" w:rsidRDefault="00772D29" w:rsidP="00772D29">
      <w:pPr>
        <w:pStyle w:val="Heading4"/>
        <w:numPr>
          <w:ilvl w:val="0"/>
          <w:numId w:val="12"/>
        </w:numPr>
      </w:pPr>
      <w:r>
        <w:t xml:space="preserve">Turn- using the WTO affirms it. Their card proves that the </w:t>
      </w:r>
      <w:proofErr w:type="spellStart"/>
      <w:r>
        <w:t>aff</w:t>
      </w:r>
      <w:proofErr w:type="spellEnd"/>
      <w:r>
        <w:t xml:space="preserve"> is good for WTO perception, but there is no warrant for why the WTO would </w:t>
      </w:r>
      <w:proofErr w:type="gramStart"/>
      <w:r>
        <w:t>actually be</w:t>
      </w:r>
      <w:proofErr w:type="gramEnd"/>
      <w:r>
        <w:t xml:space="preserve"> motivated to reform.</w:t>
      </w:r>
    </w:p>
    <w:p w14:paraId="779FCABF" w14:textId="7AA7929C" w:rsidR="00772D29" w:rsidRPr="008D0196" w:rsidRDefault="00772D29" w:rsidP="008D0196">
      <w:pPr>
        <w:pStyle w:val="Heading3"/>
      </w:pPr>
      <w:r>
        <w:lastRenderedPageBreak/>
        <w:t>AT Advantage</w:t>
      </w:r>
      <w:r w:rsidRPr="008D0196">
        <w:rPr>
          <w:rFonts w:eastAsia="Times New Roman" w:cs="Times New Roman"/>
          <w:iCs/>
          <w:sz w:val="26"/>
        </w:rPr>
        <w:t xml:space="preserve"> </w:t>
      </w:r>
    </w:p>
    <w:p w14:paraId="483208C8" w14:textId="288516C2" w:rsidR="00772D29" w:rsidRDefault="00772D29" w:rsidP="008D0196">
      <w:pPr>
        <w:pStyle w:val="Heading4"/>
        <w:numPr>
          <w:ilvl w:val="0"/>
          <w:numId w:val="15"/>
        </w:numPr>
      </w:pPr>
      <w:r>
        <w:t xml:space="preserve">No solvency – There is no IP barrier in most countries. The fact that they are not manufacturing vaccine shows that they </w:t>
      </w:r>
      <w:r>
        <w:rPr>
          <w:i/>
        </w:rPr>
        <w:t>can’t</w:t>
      </w:r>
      <w:r>
        <w:t xml:space="preserve"> without compulsory licensing.</w:t>
      </w:r>
    </w:p>
    <w:p w14:paraId="4287C330" w14:textId="77777777" w:rsidR="00772D29" w:rsidRPr="006D60E4" w:rsidRDefault="00772D29" w:rsidP="00772D29">
      <w:pPr>
        <w:rPr>
          <w:rFonts w:eastAsia="Calibri"/>
        </w:rPr>
      </w:pPr>
      <w:proofErr w:type="spellStart"/>
      <w:r w:rsidRPr="006D60E4">
        <w:rPr>
          <w:rFonts w:eastAsia="Calibri"/>
          <w:b/>
          <w:bCs/>
          <w:sz w:val="26"/>
        </w:rPr>
        <w:t>Mercurio</w:t>
      </w:r>
      <w:proofErr w:type="spellEnd"/>
      <w:r w:rsidRPr="006D60E4">
        <w:rPr>
          <w:rFonts w:eastAsia="Calibri"/>
          <w:b/>
          <w:bCs/>
          <w:sz w:val="26"/>
        </w:rPr>
        <w:t xml:space="preserve"> 21</w:t>
      </w:r>
      <w:r w:rsidRPr="006D60E4">
        <w:rPr>
          <w:rFonts w:eastAsia="Calibri"/>
        </w:rPr>
        <w:t xml:space="preserve"> </w:t>
      </w:r>
    </w:p>
    <w:p w14:paraId="6D57DCCE" w14:textId="77777777" w:rsidR="00772D29" w:rsidRPr="006D60E4" w:rsidRDefault="00772D29" w:rsidP="00772D29">
      <w:pPr>
        <w:rPr>
          <w:rFonts w:eastAsia="Calibri"/>
        </w:rPr>
      </w:pPr>
      <w:proofErr w:type="spellStart"/>
      <w:r>
        <w:rPr>
          <w:rStyle w:val="Style13ptBold"/>
        </w:rPr>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6D60E4">
        <w:rPr>
          <w:rFonts w:eastAsia="Calibri"/>
        </w:rPr>
        <w:t>Ssrn</w:t>
      </w:r>
      <w:proofErr w:type="spellEnd"/>
      <w:r w:rsidRPr="006D60E4">
        <w:rPr>
          <w:rFonts w:eastAsia="Calibri"/>
        </w:rPr>
        <w:t xml:space="preserve">: Https://Ssrn.Com/Abstract=3789820 Or Http://Dx.Doi.Org/10.2139/Ssrn.3789820"; https://papers.ssrn.com/sol3/papers.cfm?abstract_id=3789820, accessed 7-21-2021; </w:t>
      </w:r>
      <w:proofErr w:type="spellStart"/>
      <w:r w:rsidRPr="006D60E4">
        <w:rPr>
          <w:rFonts w:eastAsia="Calibri"/>
        </w:rPr>
        <w:t>JPark</w:t>
      </w:r>
      <w:proofErr w:type="spellEnd"/>
    </w:p>
    <w:p w14:paraId="5EBEB8E7" w14:textId="77777777" w:rsidR="00772D29" w:rsidRPr="006D60E4" w:rsidRDefault="00772D29" w:rsidP="00772D29">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w:t>
      </w:r>
      <w:proofErr w:type="gramStart"/>
      <w:r w:rsidRPr="006D60E4">
        <w:rPr>
          <w:rFonts w:eastAsia="Calibri"/>
          <w:sz w:val="12"/>
        </w:rPr>
        <w:t>are located in</w:t>
      </w:r>
      <w:proofErr w:type="gramEnd"/>
      <w:r w:rsidRPr="006D60E4">
        <w:rPr>
          <w:rFonts w:eastAsia="Calibri"/>
          <w:sz w:val="12"/>
        </w:rPr>
        <w:t xml:space="preserve">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55C86FAD" w14:textId="77777777" w:rsidR="00772D29" w:rsidRDefault="00772D29" w:rsidP="008D0196">
      <w:pPr>
        <w:pStyle w:val="Heading4"/>
        <w:numPr>
          <w:ilvl w:val="0"/>
          <w:numId w:val="15"/>
        </w:numPr>
      </w:pPr>
      <w:r>
        <w:t>No solvency – the problem is supply. IP has already been voluntarily licensed.</w:t>
      </w:r>
    </w:p>
    <w:p w14:paraId="0571200F" w14:textId="77777777" w:rsidR="00772D29" w:rsidRPr="00410344" w:rsidRDefault="00772D29" w:rsidP="00772D29">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2741593A" w14:textId="77777777" w:rsidR="00842C53" w:rsidRDefault="00772D29" w:rsidP="00772D29">
      <w:pPr>
        <w:ind w:left="720"/>
        <w:rPr>
          <w:rFonts w:eastAsia="Calibri"/>
          <w:sz w:val="12"/>
        </w:rPr>
      </w:pPr>
      <w:r w:rsidRPr="00410344">
        <w:rPr>
          <w:rFonts w:eastAsia="Calibri"/>
          <w:sz w:val="12"/>
        </w:rPr>
        <w:t xml:space="preserve">For the last year and a </w:t>
      </w:r>
      <w:proofErr w:type="gramStart"/>
      <w:r w:rsidRPr="00410344">
        <w:rPr>
          <w:rFonts w:eastAsia="Calibri"/>
          <w:sz w:val="12"/>
        </w:rPr>
        <w:t>half</w:t>
      </w:r>
      <w:proofErr w:type="gramEnd"/>
      <w:r w:rsidRPr="00410344">
        <w:rPr>
          <w:rFonts w:eastAsia="Calibri"/>
          <w:sz w:val="12"/>
        </w:rPr>
        <w:t xml:space="preserve">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w:t>
      </w:r>
      <w:proofErr w:type="gramStart"/>
      <w:r w:rsidRPr="00410344">
        <w:rPr>
          <w:rFonts w:eastAsia="Calibri"/>
          <w:sz w:val="12"/>
        </w:rPr>
        <w:t>All of</w:t>
      </w:r>
      <w:proofErr w:type="gramEnd"/>
      <w:r w:rsidRPr="00410344">
        <w:rPr>
          <w:rFonts w:eastAsia="Calibri"/>
          <w:sz w:val="12"/>
        </w:rPr>
        <w:t xml:space="preserve">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w:t>
      </w:r>
      <w:proofErr w:type="gramStart"/>
      <w:r w:rsidRPr="00410344">
        <w:rPr>
          <w:rFonts w:eastAsia="Calibri"/>
          <w:sz w:val="12"/>
        </w:rPr>
        <w:t>China</w:t>
      </w:r>
      <w:proofErr w:type="gramEnd"/>
      <w:r w:rsidRPr="00410344">
        <w:rPr>
          <w:rFonts w:eastAsia="Calibri"/>
          <w:sz w:val="12"/>
        </w:rPr>
        <w:t xml:space="preserve">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 xml:space="preserve">Spain, South </w:t>
      </w:r>
      <w:proofErr w:type="gramStart"/>
      <w:r w:rsidRPr="00410344">
        <w:rPr>
          <w:rStyle w:val="StyleUnderline"/>
          <w:highlight w:val="yellow"/>
        </w:rPr>
        <w:t>Africa</w:t>
      </w:r>
      <w:proofErr w:type="gramEnd"/>
      <w:r w:rsidRPr="00410344">
        <w:rPr>
          <w:rStyle w:val="StyleUnderline"/>
          <w:highlight w:val="yellow"/>
        </w:rPr>
        <w:t xml:space="preserve">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 xml:space="preserve">in India, China, South Korea, </w:t>
      </w:r>
      <w:proofErr w:type="gramStart"/>
      <w:r w:rsidRPr="00410344">
        <w:rPr>
          <w:rStyle w:val="StyleUnderline"/>
          <w:highlight w:val="yellow"/>
        </w:rPr>
        <w:t>Brazil</w:t>
      </w:r>
      <w:proofErr w:type="gramEnd"/>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w:t>
      </w:r>
      <w:proofErr w:type="gramStart"/>
      <w:r w:rsidRPr="00410344">
        <w:rPr>
          <w:rStyle w:val="StyleUnderline"/>
          <w:highlight w:val="yellow"/>
        </w:rPr>
        <w:t>Egypt</w:t>
      </w:r>
      <w:proofErr w:type="gramEnd"/>
      <w:r w:rsidRPr="00410344">
        <w:rPr>
          <w:rStyle w:val="StyleUnderline"/>
          <w:highlight w:val="yellow"/>
        </w:rPr>
        <w:t xml:space="preserve">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w:t>
      </w:r>
      <w:r w:rsidRPr="00410344">
        <w:rPr>
          <w:rFonts w:eastAsia="Calibri"/>
          <w:sz w:val="12"/>
        </w:rPr>
        <w:lastRenderedPageBreak/>
        <w:t xml:space="preserve">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w:t>
      </w:r>
    </w:p>
    <w:p w14:paraId="1C66009D" w14:textId="77777777" w:rsidR="00842C53" w:rsidRDefault="00842C53" w:rsidP="00772D29">
      <w:pPr>
        <w:ind w:left="720"/>
        <w:rPr>
          <w:rFonts w:eastAsia="Calibri"/>
          <w:sz w:val="12"/>
        </w:rPr>
      </w:pPr>
    </w:p>
    <w:p w14:paraId="7257811F" w14:textId="77777777" w:rsidR="00842C53" w:rsidRDefault="00842C53" w:rsidP="00772D29">
      <w:pPr>
        <w:ind w:left="720"/>
        <w:rPr>
          <w:rFonts w:eastAsia="Calibri"/>
          <w:sz w:val="12"/>
        </w:rPr>
      </w:pPr>
    </w:p>
    <w:p w14:paraId="5FE79B9D" w14:textId="10323CE9" w:rsidR="00772D29" w:rsidRPr="00410344" w:rsidRDefault="00772D29" w:rsidP="00772D29">
      <w:pPr>
        <w:ind w:left="720"/>
        <w:rPr>
          <w:rFonts w:eastAsia="Calibri"/>
          <w:sz w:val="12"/>
        </w:rPr>
      </w:pPr>
      <w:r w:rsidRPr="00410344">
        <w:rPr>
          <w:rFonts w:eastAsia="Calibri"/>
          <w:sz w:val="12"/>
        </w:rPr>
        <w:t xml:space="preserve">for </w:t>
      </w:r>
      <w:proofErr w:type="spellStart"/>
      <w:r w:rsidRPr="00410344">
        <w:rPr>
          <w:rFonts w:eastAsia="Calibri"/>
          <w:sz w:val="12"/>
        </w:rPr>
        <w:t>Novavax</w:t>
      </w:r>
      <w:proofErr w:type="spellEnd"/>
      <w:r w:rsidRPr="00410344">
        <w:rPr>
          <w:rFonts w:eastAsia="Calibri"/>
          <w:sz w:val="12"/>
        </w:rPr>
        <w:t xml:space="preserve">. CureVac,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 xml:space="preserve">The mRNA technology is new and has </w:t>
      </w:r>
      <w:proofErr w:type="gramStart"/>
      <w:r w:rsidRPr="00410344">
        <w:rPr>
          <w:rStyle w:val="StyleUnderline"/>
          <w:highlight w:val="yellow"/>
        </w:rPr>
        <w:t>never before</w:t>
      </w:r>
      <w:proofErr w:type="gramEnd"/>
      <w:r w:rsidRPr="00410344">
        <w:rPr>
          <w:rStyle w:val="StyleUnderline"/>
          <w:highlight w:val="yellow"/>
        </w:rPr>
        <w:t xml:space="preserv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5349D0C4" w14:textId="77777777" w:rsidR="00772D29" w:rsidRPr="00410344" w:rsidRDefault="00772D29" w:rsidP="00772D29"/>
    <w:p w14:paraId="51DADD46" w14:textId="77777777" w:rsidR="00772D29" w:rsidRPr="005755A3" w:rsidRDefault="00772D29" w:rsidP="008D0196">
      <w:pPr>
        <w:pStyle w:val="Heading4"/>
        <w:numPr>
          <w:ilvl w:val="0"/>
          <w:numId w:val="15"/>
        </w:numPr>
      </w:pPr>
      <w:r>
        <w:t xml:space="preserve"> No solvency - too many jurisdictional barriers, but the </w:t>
      </w:r>
      <w:proofErr w:type="spellStart"/>
      <w:r>
        <w:t>squo</w:t>
      </w:r>
      <w:proofErr w:type="spellEnd"/>
      <w:r>
        <w:t xml:space="preserve"> solves through cooperation and competition. </w:t>
      </w:r>
      <w:proofErr w:type="spellStart"/>
      <w:r>
        <w:t>Mercurio</w:t>
      </w:r>
      <w:proofErr w:type="spellEnd"/>
      <w:r>
        <w:t xml:space="preserve"> 6/24</w:t>
      </w:r>
    </w:p>
    <w:p w14:paraId="546799C0" w14:textId="77777777" w:rsidR="00772D29" w:rsidRPr="00480E20" w:rsidRDefault="00772D29" w:rsidP="00772D29">
      <w:pPr>
        <w:shd w:val="clear" w:color="auto" w:fill="FFFFFF"/>
        <w:spacing w:before="100" w:beforeAutospacing="1" w:after="120" w:line="240" w:lineRule="auto"/>
        <w:rPr>
          <w:rFonts w:ascii="Georgia" w:eastAsia="Times New Roman" w:hAnsi="Georgia" w:cs="Times New Roman"/>
          <w:color w:val="333333"/>
          <w:sz w:val="24"/>
        </w:rPr>
      </w:pPr>
      <w:r>
        <w:t xml:space="preserve">Bryan </w:t>
      </w:r>
      <w:proofErr w:type="spellStart"/>
      <w:r>
        <w:t>Mercurio</w:t>
      </w:r>
      <w:proofErr w:type="spellEnd"/>
      <w:r>
        <w:t xml:space="preserve"> [</w:t>
      </w:r>
      <w:r w:rsidRPr="00480E20">
        <w:t xml:space="preserve">Simon F.S. Li Professor of Law, The Chinese University of Hong Kong, Shatin, Hong Kong], 6-24-2021, "The IP Waiver for COVID-19: Bad Policy, Bad Precedent," IIC - International Review of Intellectual Property and Competition Law, </w:t>
      </w:r>
      <w:hyperlink r:id="rId14" w:history="1">
        <w:r w:rsidRPr="004F63C2">
          <w:rPr>
            <w:rStyle w:val="Hyperlink"/>
          </w:rPr>
          <w:t>https://link.springer.com/article/10.1007/s40319-021-01083-5 accessed 8/12/2021</w:t>
        </w:r>
      </w:hyperlink>
      <w:r>
        <w:t xml:space="preserve"> //JH</w:t>
      </w:r>
    </w:p>
    <w:p w14:paraId="258233FE" w14:textId="77777777" w:rsidR="00772D29" w:rsidRPr="005755A3" w:rsidRDefault="00772D29" w:rsidP="00772D29">
      <w:pPr>
        <w:ind w:left="720"/>
        <w:rPr>
          <w:rStyle w:val="StyleUnderline"/>
        </w:rPr>
      </w:pPr>
      <w:r w:rsidRPr="005755A3">
        <w:rPr>
          <w:sz w:val="12"/>
        </w:rPr>
        <w:t xml:space="preserve">The role of intellectual property rights (IPRs) and access to medicines is contentious. On the one hand, IPRs encourage investment, </w:t>
      </w:r>
      <w:proofErr w:type="gramStart"/>
      <w:r w:rsidRPr="005755A3">
        <w:rPr>
          <w:sz w:val="12"/>
        </w:rPr>
        <w:t>innovation</w:t>
      </w:r>
      <w:proofErr w:type="gramEnd"/>
      <w:r w:rsidRPr="005755A3">
        <w:rPr>
          <w:sz w:val="12"/>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1F4506">
        <w:rPr>
          <w:rStyle w:val="StyleUnderline"/>
          <w:highlight w:val="yellow"/>
        </w:rPr>
        <w:t>IPRs played a large role in the</w:t>
      </w:r>
      <w:r w:rsidRPr="00480E20">
        <w:rPr>
          <w:rStyle w:val="StyleUnderline"/>
        </w:rPr>
        <w:t xml:space="preserve"> rapid (and unprecedented) </w:t>
      </w:r>
      <w:r w:rsidRPr="001F4506">
        <w:rPr>
          <w:rStyle w:val="StyleUnderline"/>
          <w:highlight w:val="yellow"/>
        </w:rPr>
        <w:t>development and availability of</w:t>
      </w:r>
      <w:r w:rsidRPr="00480E20">
        <w:rPr>
          <w:rStyle w:val="StyleUnderline"/>
        </w:rPr>
        <w:t xml:space="preserve"> multiple </w:t>
      </w:r>
      <w:r w:rsidRPr="001F4506">
        <w:rPr>
          <w:rStyle w:val="StyleUnderline"/>
          <w:highlight w:val="yellow"/>
        </w:rPr>
        <w:t>vaccines</w:t>
      </w:r>
      <w:r w:rsidRPr="005755A3">
        <w:rPr>
          <w:sz w:val="12"/>
        </w:rPr>
        <w:t>.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5" w:anchor="Fn1" w:history="1">
        <w:r w:rsidRPr="005755A3">
          <w:rPr>
            <w:rStyle w:val="Hyperlink"/>
            <w:sz w:val="12"/>
          </w:rPr>
          <w:t>Footnote1</w:t>
        </w:r>
      </w:hyperlink>
      <w:r w:rsidRPr="005755A3">
        <w:rPr>
          <w:sz w:val="12"/>
        </w:rPr>
        <w:t xml:space="preserve"> ¶The proposal, tabled at a meeting of the TRIPS Council in October 2020, calls on Members to waive IPRs relating to and having an impact on the “prevention, containment or treatment of COVID-19”.</w:t>
      </w:r>
      <w:hyperlink r:id="rId16" w:anchor="Fn2" w:history="1">
        <w:r w:rsidRPr="005755A3">
          <w:rPr>
            <w:rStyle w:val="Hyperlink"/>
            <w:sz w:val="12"/>
          </w:rPr>
          <w:t>Footnote2</w:t>
        </w:r>
      </w:hyperlink>
      <w:r w:rsidRPr="005755A3">
        <w:rPr>
          <w:sz w:val="12"/>
        </w:rPr>
        <w:t> The proposal attracted support from the majority of developing country Members,</w:t>
      </w:r>
      <w:hyperlink r:id="rId17" w:anchor="Fn3" w:history="1">
        <w:r w:rsidRPr="005755A3">
          <w:rPr>
            <w:rStyle w:val="Hyperlink"/>
            <w:sz w:val="12"/>
          </w:rPr>
          <w:t>Footnote3</w:t>
        </w:r>
      </w:hyperlink>
      <w:r w:rsidRPr="005755A3">
        <w:rPr>
          <w:sz w:val="12"/>
        </w:rPr>
        <w:t> but was opposed by a handful of Members including the United States (US).</w:t>
      </w:r>
      <w:hyperlink r:id="rId18" w:anchor="Fn4" w:history="1">
        <w:r w:rsidRPr="005755A3">
          <w:rPr>
            <w:rStyle w:val="Hyperlink"/>
            <w:sz w:val="12"/>
          </w:rPr>
          <w:t>Footnote4</w:t>
        </w:r>
      </w:hyperlink>
      <w:r w:rsidRPr="005755A3">
        <w:rPr>
          <w:sz w:val="12"/>
        </w:rPr>
        <w:t> Given that consensus could not be reached within the deadline of 90 days as set out in Art. IX:3 of the Agreement Establishing the WTO, Members agreed to keep the waiver proposal on the agenda of the TRIPS Council in 2021.</w:t>
      </w:r>
      <w:hyperlink r:id="rId19" w:anchor="Fn5" w:history="1">
        <w:r w:rsidRPr="005755A3">
          <w:rPr>
            <w:rStyle w:val="Hyperlink"/>
            <w:sz w:val="12"/>
          </w:rPr>
          <w:t>Footnote5</w:t>
        </w:r>
      </w:hyperlink>
      <w:r w:rsidRPr="005755A3">
        <w:rPr>
          <w:sz w:val="12"/>
        </w:rPr>
        <w:t xml:space="preserve"> ¶On 5 May 2021, the US reversed its position and announced that it would support a waiver for COVID-19 vaccines.</w:t>
      </w:r>
      <w:hyperlink r:id="rId20" w:anchor="Fn6" w:history="1">
        <w:r w:rsidRPr="005755A3">
          <w:rPr>
            <w:rStyle w:val="Hyperlink"/>
            <w:sz w:val="12"/>
          </w:rPr>
          <w:t>Footnote6</w:t>
        </w:r>
      </w:hyperlink>
      <w:r w:rsidRPr="005755A3">
        <w:rPr>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21" w:anchor="Fn7" w:history="1">
        <w:r w:rsidRPr="005755A3">
          <w:rPr>
            <w:rStyle w:val="Hyperlink"/>
            <w:sz w:val="12"/>
          </w:rPr>
          <w:t>Footnote7</w:t>
        </w:r>
      </w:hyperlink>
      <w:r w:rsidRPr="005755A3">
        <w:rPr>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2" w:anchor="Fn8" w:history="1">
        <w:r w:rsidRPr="005755A3">
          <w:rPr>
            <w:rStyle w:val="Hyperlink"/>
            <w:sz w:val="12"/>
          </w:rPr>
          <w:t>Footnote8</w:t>
        </w:r>
      </w:hyperlink>
      <w:r w:rsidRPr="005755A3">
        <w:rPr>
          <w:sz w:val="12"/>
        </w:rPr>
        <w:t xml:space="preserve"> For its part, the EU continues to </w:t>
      </w:r>
      <w:proofErr w:type="spellStart"/>
      <w:r w:rsidRPr="005755A3">
        <w:rPr>
          <w:sz w:val="12"/>
        </w:rPr>
        <w:t>favour</w:t>
      </w:r>
      <w:proofErr w:type="spellEnd"/>
      <w:r w:rsidRPr="005755A3">
        <w:rPr>
          <w:sz w:val="12"/>
        </w:rPr>
        <w:t xml:space="preserve"> an approach which makes better use of existing flexibilities available in the TRIPS Agreement.</w:t>
      </w:r>
      <w:hyperlink r:id="rId23" w:anchor="Fn9" w:history="1">
        <w:r w:rsidRPr="005755A3">
          <w:rPr>
            <w:rStyle w:val="Hyperlink"/>
            <w:sz w:val="12"/>
          </w:rPr>
          <w:t>Footnote9</w:t>
        </w:r>
      </w:hyperlink>
      <w:r w:rsidRPr="005755A3">
        <w:rPr>
          <w:sz w:val="12"/>
        </w:rPr>
        <w:t xml:space="preserve"> ¶Thus, </w:t>
      </w:r>
      <w:r w:rsidRPr="005755A3">
        <w:rPr>
          <w:rStyle w:val="StyleUnderline"/>
        </w:rPr>
        <w:t>those expecting quick agreement on the waiver will be disappointed</w:t>
      </w:r>
      <w:r w:rsidRPr="005755A3">
        <w:rPr>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24" w:anchor="Fn10" w:history="1">
        <w:r w:rsidRPr="005755A3">
          <w:rPr>
            <w:rStyle w:val="Hyperlink"/>
            <w:sz w:val="12"/>
          </w:rPr>
          <w:t>Footnote10</w:t>
        </w:r>
      </w:hyperlink>
      <w:r w:rsidRPr="005755A3">
        <w:rPr>
          <w:sz w:val="12"/>
        </w:rPr>
        <w:t> Issues of negotiation will include the scope of the waiver. Whereas the original proposal and its amended form extend the waiver beyond patents and vaccines to include nearly all forms of IP (i.e. copyright,</w:t>
      </w:r>
      <w:hyperlink r:id="rId25" w:anchor="Fn11" w:history="1">
        <w:r w:rsidRPr="005755A3">
          <w:rPr>
            <w:rStyle w:val="Hyperlink"/>
            <w:sz w:val="12"/>
          </w:rPr>
          <w:t>Footnote11</w:t>
        </w:r>
      </w:hyperlink>
      <w:r w:rsidRPr="005755A3">
        <w:rPr>
          <w:sz w:val="12"/>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6" w:anchor="Fn12" w:history="1">
        <w:r w:rsidRPr="005755A3">
          <w:rPr>
            <w:rStyle w:val="Hyperlink"/>
            <w:sz w:val="12"/>
          </w:rPr>
          <w:t>Footnote12</w:t>
        </w:r>
      </w:hyperlink>
      <w:r w:rsidRPr="005755A3">
        <w:rPr>
          <w:sz w:val="12"/>
        </w:rPr>
        <w:t> (with no requirement on how or the extent to which they are related to or useful in combatting COVID-19), the US and others seem to support a waiver limited to patents and vaccines.</w:t>
      </w:r>
      <w:hyperlink r:id="rId27" w:anchor="Fn13" w:history="1">
        <w:r w:rsidRPr="005755A3">
          <w:rPr>
            <w:rStyle w:val="Hyperlink"/>
            <w:sz w:val="12"/>
          </w:rPr>
          <w:t>Footnote13</w:t>
        </w:r>
      </w:hyperlink>
      <w:r w:rsidRPr="005755A3">
        <w:rPr>
          <w:sz w:val="12"/>
        </w:rPr>
        <w:t xml:space="preserve"> The length of the waiver will also be a contentious negotiating issue, with proponents seeking a virtual indefinite waiver lasting until the Membership agrees by consensus that it is no </w:t>
      </w:r>
      <w:r w:rsidRPr="005755A3">
        <w:rPr>
          <w:sz w:val="12"/>
        </w:rPr>
        <w:lastRenderedPageBreak/>
        <w:t>longer required – meaning even a single Member’s objection to ending the waiver would mean the waiver continues to remain in force</w:t>
      </w:r>
      <w:hyperlink r:id="rId28" w:anchor="Fn14" w:history="1">
        <w:r w:rsidRPr="005755A3">
          <w:rPr>
            <w:rStyle w:val="Hyperlink"/>
            <w:sz w:val="12"/>
          </w:rPr>
          <w:t>Footnote14</w:t>
        </w:r>
      </w:hyperlink>
      <w:r w:rsidRPr="005755A3">
        <w:rPr>
          <w:sz w:val="12"/>
        </w:rPr>
        <w:t> – as will the request that any action claimed to be taken under the waiver is outside the scope of the WTO’s dispute settlement mechanism.</w:t>
      </w:r>
      <w:hyperlink r:id="rId29" w:anchor="Fn15" w:history="1">
        <w:r w:rsidRPr="005755A3">
          <w:rPr>
            <w:rStyle w:val="Hyperlink"/>
            <w:sz w:val="12"/>
          </w:rPr>
          <w:t>Footnote15</w:t>
        </w:r>
      </w:hyperlink>
      <w:r w:rsidRPr="005755A3">
        <w:rPr>
          <w:sz w:val="12"/>
        </w:rPr>
        <w:t xml:space="preserve"> These provisions will almost certainly be opposed by other Members, who would perhaps agree to a time-limited waiver which could be extended rather than an unchallengeable indefinite waiver which will be difficult to reverse. </w:t>
      </w:r>
      <w:r w:rsidRPr="001F4506">
        <w:rPr>
          <w:rStyle w:val="StyleUnderline"/>
          <w:highlight w:val="yellow"/>
        </w:rPr>
        <w:t>The proposal</w:t>
      </w:r>
      <w:r w:rsidRPr="005755A3">
        <w:rPr>
          <w:rStyle w:val="StyleUnderline"/>
        </w:rPr>
        <w:t xml:space="preserve"> also </w:t>
      </w:r>
      <w:r w:rsidRPr="001F4506">
        <w:rPr>
          <w:rStyle w:val="StyleUnderline"/>
          <w:highlight w:val="yellow"/>
        </w:rPr>
        <w:t>fails to mention anything in relation to transparency and notification requirements</w:t>
      </w:r>
      <w:r w:rsidRPr="005755A3">
        <w:rPr>
          <w:rStyle w:val="StyleUnderline"/>
        </w:rPr>
        <w:t xml:space="preserve"> </w:t>
      </w:r>
      <w:r w:rsidRPr="001F4506">
        <w:rPr>
          <w:rStyle w:val="StyleUnderline"/>
          <w:highlight w:val="yellow"/>
        </w:rPr>
        <w:t>and lacks safeguards against abuse or diversion</w:t>
      </w:r>
      <w:r w:rsidRPr="005755A3">
        <w:rPr>
          <w:sz w:val="12"/>
        </w:rPr>
        <w:t xml:space="preserve">. These points will likely also prove contentious in the negotiations. ¶With so many initial divergences and </w:t>
      </w:r>
      <w:proofErr w:type="gramStart"/>
      <w:r w:rsidRPr="005755A3">
        <w:rPr>
          <w:sz w:val="12"/>
        </w:rPr>
        <w:t>as yet</w:t>
      </w:r>
      <w:proofErr w:type="gramEnd"/>
      <w:r w:rsidRPr="005755A3">
        <w:rPr>
          <w:sz w:val="12"/>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30" w:anchor="Fn16" w:history="1">
        <w:r w:rsidRPr="005755A3">
          <w:rPr>
            <w:rStyle w:val="Hyperlink"/>
            <w:sz w:val="12"/>
          </w:rPr>
          <w:t>Footnote16</w:t>
        </w:r>
      </w:hyperlink>
      <w:r w:rsidRPr="005755A3">
        <w:rPr>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1F4506">
        <w:rPr>
          <w:rStyle w:val="StyleUnderline"/>
          <w:highlight w:val="yellow"/>
        </w:rPr>
        <w:t>the proposal contains no</w:t>
      </w:r>
      <w:r w:rsidRPr="005755A3">
        <w:rPr>
          <w:rStyle w:val="StyleUnderline"/>
        </w:rPr>
        <w:t xml:space="preserve"> limit as to product coverage, scope, notification requirements or </w:t>
      </w:r>
      <w:r w:rsidRPr="001F4506">
        <w:rPr>
          <w:rStyle w:val="StyleUnderline"/>
          <w:highlight w:val="yellow"/>
        </w:rPr>
        <w:t>safeguards and proposes that the waiver will remain in effect for what could be an indefinite period</w:t>
      </w:r>
      <w:r w:rsidRPr="005755A3">
        <w:rPr>
          <w:rStyle w:val="StyleUnderline"/>
        </w:rPr>
        <w:t>. This was not a proposal designed to engender quick negotiations and a solution.</w:t>
      </w:r>
      <w:r w:rsidRPr="005755A3">
        <w:rPr>
          <w:sz w:val="12"/>
        </w:rPr>
        <w:t xml:space="preserve"> Instead, the proposal perhaps reveals India’s and South Africa’s true intent to use the COVID-19 pandemic as an excuse to roll-back IPRs rather than a good-faith effort to rapidly increase access to lifesaving vaccines and treatments around the world. ¶It is not only the length of time which is an issue but also the ultimate impact of the waiver</w:t>
      </w:r>
      <w:r w:rsidRPr="005755A3">
        <w:rPr>
          <w:rStyle w:val="StyleUnderline"/>
        </w:rPr>
        <w:t xml:space="preserve">. </w:t>
      </w:r>
      <w:r w:rsidRPr="001F4506">
        <w:rPr>
          <w:rStyle w:val="StyleUnderline"/>
          <w:highlight w:val="yellow"/>
        </w:rPr>
        <w:t>A waiver simply means that a WTO Member would not be in violation of its WTO obligations if it does not protect and enforce the COVID-19-related IPRs for the duration of the waiver</w:t>
      </w:r>
      <w:r w:rsidRPr="005755A3">
        <w:rPr>
          <w:rStyle w:val="StyleUnderline"/>
        </w:rPr>
        <w:t xml:space="preserve">. The waiver would thus allow Members to deviate from their international obligations but not obligate Members to suspend protection and enforcement of the IPRs. </w:t>
      </w:r>
      <w:r w:rsidRPr="001F4506">
        <w:rPr>
          <w:rStyle w:val="Emphasis"/>
          <w:highlight w:val="yellow"/>
        </w:rPr>
        <w:t>Members</w:t>
      </w:r>
      <w:r w:rsidRPr="001F4506">
        <w:rPr>
          <w:rStyle w:val="Emphasis"/>
        </w:rPr>
        <w:t xml:space="preserve"> like the US who support the waiver </w:t>
      </w:r>
      <w:r w:rsidRPr="001F4506">
        <w:rPr>
          <w:rStyle w:val="Emphasis"/>
          <w:highlight w:val="yellow"/>
        </w:rPr>
        <w:t>may not implement the necessary domestic legislation to waive IPRs within the jurisdiction</w:t>
      </w:r>
      <w:r w:rsidRPr="005755A3">
        <w:rPr>
          <w:sz w:val="12"/>
        </w:rPr>
        <w:t>. It is questionable whether the US could even legally implement the waiver given that IPRs are a matter of constitutional law.</w:t>
      </w:r>
      <w:hyperlink r:id="rId31" w:anchor="Fn17" w:history="1">
        <w:r w:rsidRPr="005755A3">
          <w:rPr>
            <w:rStyle w:val="Hyperlink"/>
            <w:sz w:val="12"/>
          </w:rPr>
          <w:t>Footnote17</w:t>
        </w:r>
      </w:hyperlink>
      <w:r w:rsidRPr="005755A3">
        <w:rPr>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32" w:anchor="Fn18" w:history="1">
        <w:r w:rsidRPr="005755A3">
          <w:rPr>
            <w:rStyle w:val="Hyperlink"/>
            <w:sz w:val="12"/>
          </w:rPr>
          <w:t>Footnote18</w:t>
        </w:r>
      </w:hyperlink>
      <w:r w:rsidRPr="005755A3">
        <w:rPr>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3" w:anchor="Fn19" w:history="1">
        <w:r w:rsidRPr="005755A3">
          <w:rPr>
            <w:rStyle w:val="Hyperlink"/>
            <w:sz w:val="12"/>
          </w:rPr>
          <w:t>Footnote19</w:t>
        </w:r>
      </w:hyperlink>
      <w:r w:rsidRPr="005755A3">
        <w:rPr>
          <w:sz w:val="12"/>
        </w:rPr>
        <w:t xml:space="preserve"> India’s negotiator to the TRIPS Agreement and longtime WTO staffer, Jayashree </w:t>
      </w:r>
      <w:proofErr w:type="spellStart"/>
      <w:r w:rsidRPr="005755A3">
        <w:rPr>
          <w:sz w:val="12"/>
        </w:rPr>
        <w:t>Watal</w:t>
      </w:r>
      <w:proofErr w:type="spellEnd"/>
      <w:r w:rsidRPr="005755A3">
        <w:rPr>
          <w:sz w:val="12"/>
        </w:rPr>
        <w:t>, agrees, stating the proposal is an “indirect attempt to put pressure on the original manufacturers to cooperate [and license production to companies in their countries]”.</w:t>
      </w:r>
      <w:hyperlink r:id="rId34" w:anchor="Fn20" w:history="1">
        <w:r w:rsidRPr="005755A3">
          <w:rPr>
            <w:rStyle w:val="Hyperlink"/>
            <w:sz w:val="12"/>
          </w:rPr>
          <w:t>Footnote20</w:t>
        </w:r>
      </w:hyperlink>
      <w:r w:rsidRPr="005755A3">
        <w:rPr>
          <w:sz w:val="12"/>
        </w:rPr>
        <w:t xml:space="preserve"> This view makes sense, as the </w:t>
      </w:r>
      <w:r w:rsidRPr="001F4506">
        <w:rPr>
          <w:rStyle w:val="StyleUnderline"/>
          <w:highlight w:val="yellow"/>
        </w:rPr>
        <w:t>proponents</w:t>
      </w:r>
      <w:r w:rsidRPr="005755A3">
        <w:rPr>
          <w:rStyle w:val="StyleUnderline"/>
        </w:rPr>
        <w:t xml:space="preserve"> (and their supporters) </w:t>
      </w:r>
      <w:r w:rsidRPr="001F4506">
        <w:rPr>
          <w:rStyle w:val="StyleUnderline"/>
          <w:highlight w:val="yellow"/>
        </w:rPr>
        <w:t>have not</w:t>
      </w:r>
      <w:r w:rsidRPr="005755A3">
        <w:rPr>
          <w:rStyle w:val="StyleUnderline"/>
        </w:rPr>
        <w:t xml:space="preserve"> even </w:t>
      </w:r>
      <w:r w:rsidRPr="001F4506">
        <w:rPr>
          <w:rStyle w:val="StyleUnderline"/>
          <w:highlight w:val="yellow"/>
        </w:rPr>
        <w:t>pointed to one credible instance where IPRs have blocked the production of a COVID-19 vaccine</w:t>
      </w:r>
      <w:r w:rsidRPr="005755A3">
        <w:rPr>
          <w:rStyle w:val="StyleUnderline"/>
        </w:rPr>
        <w:t xml:space="preserve">. </w:t>
      </w:r>
      <w:r w:rsidRPr="005755A3">
        <w:rPr>
          <w:sz w:val="12"/>
        </w:rPr>
        <w:t xml:space="preserve">Moreover, </w:t>
      </w:r>
      <w:r w:rsidRPr="005755A3">
        <w:rPr>
          <w:rStyle w:val="StyleUnderline"/>
        </w:rPr>
        <w:t xml:space="preserve">it is well known that </w:t>
      </w:r>
      <w:r w:rsidRPr="001F4506">
        <w:rPr>
          <w:rStyle w:val="Emphasis"/>
          <w:highlight w:val="yellow"/>
        </w:rPr>
        <w:t>the leading vaccines u</w:t>
      </w:r>
      <w:r w:rsidRPr="001F4506">
        <w:rPr>
          <w:rStyle w:val="Emphasis"/>
        </w:rPr>
        <w:t xml:space="preserve">sing mRNA </w:t>
      </w:r>
      <w:r w:rsidRPr="001F4506">
        <w:rPr>
          <w:rStyle w:val="Emphasis"/>
          <w:highlight w:val="yellow"/>
        </w:rPr>
        <w:t>are difficult to reproduce and having the “blueprints” does not guarantee safe and effective production</w:t>
      </w:r>
      <w:r w:rsidRPr="005755A3">
        <w:rPr>
          <w:rStyle w:val="StyleUnderline"/>
        </w:rPr>
        <w:t>.</w:t>
      </w:r>
      <w:r w:rsidRPr="005755A3">
        <w:rPr>
          <w:sz w:val="12"/>
        </w:rPr>
        <w:t xml:space="preserve"> Simply stated, if a pastry chef provides instructions on how to bake a cake, the cake they bake is still going to be better than cakes baked by novices using the exact same recipe. </w:t>
      </w:r>
      <w:r w:rsidRPr="001F4506">
        <w:rPr>
          <w:rStyle w:val="StyleUnderline"/>
          <w:highlight w:val="yellow"/>
        </w:rPr>
        <w:t>The know-how and trade secrets are the key</w:t>
      </w:r>
      <w:r w:rsidRPr="005755A3">
        <w:rPr>
          <w:rStyle w:val="StyleUnderline"/>
        </w:rPr>
        <w:t xml:space="preserve"> ingredient to the manufacture of quality, safe and effective pharmaceuticals or vaccines, and not only is it not transferred through compulsory </w:t>
      </w:r>
      <w:proofErr w:type="gramStart"/>
      <w:r w:rsidRPr="005755A3">
        <w:rPr>
          <w:rStyle w:val="StyleUnderline"/>
        </w:rPr>
        <w:t>licenses</w:t>
      </w:r>
      <w:proofErr w:type="gramEnd"/>
      <w:r w:rsidRPr="005755A3">
        <w:rPr>
          <w:rStyle w:val="StyleUnderline"/>
        </w:rPr>
        <w:t xml:space="preserve"> </w:t>
      </w:r>
      <w:r w:rsidRPr="001F4506">
        <w:rPr>
          <w:rStyle w:val="StyleUnderline"/>
          <w:highlight w:val="yellow"/>
        </w:rPr>
        <w:t>but it is hard to imagine how any government would force the transfer of such information even under a waiver</w:t>
      </w:r>
      <w:r w:rsidRPr="005755A3">
        <w:rPr>
          <w:sz w:val="12"/>
        </w:rPr>
        <w:t xml:space="preserve">. </w:t>
      </w:r>
      <w:r w:rsidRPr="005755A3">
        <w:rPr>
          <w:rStyle w:val="StyleUnderline"/>
        </w:rPr>
        <w:t>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sidRPr="005755A3">
        <w:rPr>
          <w:sz w:val="12"/>
        </w:rPr>
        <w:t xml:space="preserve"> ¶When asked if a waiver would improve vaccine availability and equity, </w:t>
      </w:r>
      <w:proofErr w:type="spellStart"/>
      <w:r w:rsidRPr="005755A3">
        <w:rPr>
          <w:sz w:val="12"/>
        </w:rPr>
        <w:t>Watal</w:t>
      </w:r>
      <w:proofErr w:type="spellEnd"/>
      <w:r w:rsidRPr="005755A3">
        <w:rPr>
          <w:sz w:val="12"/>
        </w:rPr>
        <w:t xml:space="preserve"> responded: “No. It won’t. That’s clear.”</w:t>
      </w:r>
      <w:hyperlink r:id="rId35" w:anchor="Fn21" w:history="1">
        <w:r w:rsidRPr="005755A3">
          <w:rPr>
            <w:rStyle w:val="Hyperlink"/>
            <w:sz w:val="12"/>
          </w:rPr>
          <w:t>Footnote21</w:t>
        </w:r>
      </w:hyperlink>
      <w:r w:rsidRPr="005755A3">
        <w:rPr>
          <w:sz w:val="12"/>
        </w:rPr>
        <w:t xml:space="preserve"> I share </w:t>
      </w:r>
      <w:proofErr w:type="spellStart"/>
      <w:r w:rsidRPr="005755A3">
        <w:rPr>
          <w:sz w:val="12"/>
        </w:rPr>
        <w:t>Watal’s</w:t>
      </w:r>
      <w:proofErr w:type="spellEnd"/>
      <w:r w:rsidRPr="005755A3">
        <w:rPr>
          <w:sz w:val="12"/>
        </w:rPr>
        <w:t xml:space="preserve"> view and do not support a TRIPS waiver for IPRs or even a limited waiver for patents. With evidence mounting that “what the proposal … will definitely not achieve is speeding up the Covid-19 vaccination rate in India or other parts of the Global South”</w:t>
      </w:r>
      <w:hyperlink r:id="rId36" w:anchor="Fn22" w:history="1">
        <w:r w:rsidRPr="005755A3">
          <w:rPr>
            <w:rStyle w:val="Hyperlink"/>
            <w:sz w:val="12"/>
          </w:rPr>
          <w:t>Footnote22</w:t>
        </w:r>
      </w:hyperlink>
      <w:r w:rsidRPr="005755A3">
        <w:rPr>
          <w:sz w:val="12"/>
        </w:rPr>
        <w:t> I refuse to sacrifice academic integrity by supporting a proposal simply because it is gaining traction in some circles.</w:t>
      </w:r>
      <w:hyperlink r:id="rId37" w:anchor="Fn23" w:history="1">
        <w:r w:rsidRPr="005755A3">
          <w:rPr>
            <w:rStyle w:val="Hyperlink"/>
            <w:sz w:val="12"/>
          </w:rPr>
          <w:t>Footnote23</w:t>
        </w:r>
      </w:hyperlink>
      <w:r w:rsidRPr="005755A3">
        <w:rPr>
          <w:sz w:val="12"/>
        </w:rPr>
        <w:t> </w:t>
      </w:r>
      <w:r w:rsidRPr="001F4506">
        <w:rPr>
          <w:rStyle w:val="StyleUnderline"/>
          <w:highlight w:val="yellow"/>
        </w:rPr>
        <w:t>IPRs played a key role in delivering vaccines within a year</w:t>
      </w:r>
      <w:r w:rsidRPr="005755A3">
        <w:rPr>
          <w:rStyle w:val="StyleUnderline"/>
        </w:rPr>
        <w:t xml:space="preserve"> of the discovery of a new pathogen; it seems inexplicable that the world would abandon the system without any evidence that IPRs are limiting during the current crisis</w:t>
      </w:r>
      <w:r w:rsidRPr="005755A3">
        <w:rPr>
          <w:sz w:val="12"/>
        </w:rPr>
        <w:t>.</w:t>
      </w:r>
      <w:hyperlink r:id="rId38" w:anchor="Fn24" w:history="1">
        <w:r w:rsidRPr="005755A3">
          <w:rPr>
            <w:rStyle w:val="Hyperlink"/>
            <w:sz w:val="12"/>
          </w:rPr>
          <w:t>Footnote24</w:t>
        </w:r>
      </w:hyperlink>
      <w:r w:rsidRPr="005755A3">
        <w:rPr>
          <w:sz w:val="12"/>
        </w:rPr>
        <w:t> Moreover</w:t>
      </w:r>
      <w:r w:rsidRPr="005755A3">
        <w:rPr>
          <w:rStyle w:val="StyleUnderline"/>
        </w:rPr>
        <w:t xml:space="preserve">, </w:t>
      </w:r>
      <w:r w:rsidRPr="001F4506">
        <w:rPr>
          <w:rStyle w:val="StyleUnderline"/>
          <w:highlight w:val="yellow"/>
        </w:rPr>
        <w:t>innovators have been generous in licensing technology transfer and production and one would be hard-pressed to find credible reports of qualified generic producers being refused a license</w:t>
      </w:r>
      <w:r w:rsidRPr="005755A3">
        <w:rPr>
          <w:sz w:val="12"/>
        </w:rPr>
        <w:t xml:space="preserve">. This </w:t>
      </w:r>
      <w:r w:rsidRPr="005755A3">
        <w:rPr>
          <w:sz w:val="12"/>
        </w:rPr>
        <w:lastRenderedPageBreak/>
        <w:t xml:space="preserve">is not surprising, </w:t>
      </w:r>
      <w:r w:rsidRPr="001F4506">
        <w:rPr>
          <w:rStyle w:val="StyleUnderline"/>
          <w:highlight w:val="yellow"/>
        </w:rPr>
        <w:t xml:space="preserve">since multiple competing vaccines are on the market it </w:t>
      </w:r>
      <w:r w:rsidRPr="001F4506">
        <w:rPr>
          <w:rStyle w:val="StyleUnderline"/>
        </w:rPr>
        <w:t xml:space="preserve">simply </w:t>
      </w:r>
      <w:r w:rsidRPr="001F4506">
        <w:rPr>
          <w:rStyle w:val="StyleUnderline"/>
          <w:highlight w:val="yellow"/>
        </w:rPr>
        <w:t>does not make economic sense for innovators to refuse a license – the generic manufacturer would simply obtain a license (and market share) and pay royalties to a competitor.</w:t>
      </w:r>
      <w:r w:rsidRPr="001F4506">
        <w:rPr>
          <w:sz w:val="12"/>
          <w:highlight w:val="yellow"/>
        </w:rPr>
        <w:t xml:space="preserve"> </w:t>
      </w:r>
      <w:r w:rsidRPr="001F4506">
        <w:rPr>
          <w:rStyle w:val="StyleUnderline"/>
          <w:highlight w:val="yellow"/>
        </w:rPr>
        <w:t>¶</w:t>
      </w:r>
      <w:r w:rsidRPr="001F4506">
        <w:rPr>
          <w:rStyle w:val="StyleUnderline"/>
        </w:rPr>
        <w:t>Instead, I support efforts to enable prompt and effective use of existing flexibilities in the TRIPS Agreement and concerted and coordinated efforts involving governments and the private sector to ensure all qualified generic producers willing and capable</w:t>
      </w:r>
      <w:r w:rsidRPr="005755A3">
        <w:rPr>
          <w:rStyle w:val="StyleUnderline"/>
        </w:rPr>
        <w:t xml:space="preserve"> of manufacturing vaccines are doing so and to create supply by working to bring more facilities up to standard. </w:t>
      </w:r>
      <w:r w:rsidRPr="001F4506">
        <w:rPr>
          <w:rStyle w:val="StyleUnderline"/>
          <w:highlight w:val="yellow"/>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0F115791" w14:textId="77777777" w:rsidR="00772D29" w:rsidRDefault="00772D29" w:rsidP="00772D29">
      <w:pPr>
        <w:pStyle w:val="Heading4"/>
      </w:pPr>
      <w:r>
        <w:t xml:space="preserve">8. A TRIPS waiver for Covid takes too long---only vaccine donations solve. </w:t>
      </w:r>
      <w:proofErr w:type="spellStart"/>
      <w:r w:rsidRPr="00210FB4">
        <w:rPr>
          <w:rFonts w:cs="Calibri"/>
        </w:rPr>
        <w:t>Fabricius</w:t>
      </w:r>
      <w:proofErr w:type="spellEnd"/>
      <w:r>
        <w:rPr>
          <w:rFonts w:cs="Calibri"/>
        </w:rPr>
        <w:t xml:space="preserve"> 6/25</w:t>
      </w:r>
    </w:p>
    <w:p w14:paraId="2759034F" w14:textId="77777777" w:rsidR="00772D29" w:rsidRPr="00210FB4" w:rsidRDefault="00772D29" w:rsidP="00772D29">
      <w:pPr>
        <w:rPr>
          <w:szCs w:val="22"/>
        </w:rPr>
      </w:pPr>
      <w:r w:rsidRPr="00210FB4">
        <w:rPr>
          <w:szCs w:val="22"/>
        </w:rPr>
        <w:t xml:space="preserve">Peter </w:t>
      </w:r>
      <w:proofErr w:type="spellStart"/>
      <w:r w:rsidRPr="00210FB4">
        <w:rPr>
          <w:szCs w:val="22"/>
        </w:rPr>
        <w:t>Fabricius</w:t>
      </w:r>
      <w:proofErr w:type="spellEnd"/>
      <w:r>
        <w:rPr>
          <w:szCs w:val="22"/>
        </w:rPr>
        <w:t xml:space="preserve"> [institute for security services consultant]</w:t>
      </w:r>
      <w:r w:rsidRPr="00210FB4">
        <w:rPr>
          <w:szCs w:val="22"/>
        </w:rPr>
        <w:t xml:space="preserve">, </w:t>
      </w:r>
      <w:r>
        <w:rPr>
          <w:szCs w:val="22"/>
        </w:rPr>
        <w:t>6/20</w:t>
      </w:r>
      <w:r w:rsidRPr="00210FB4">
        <w:rPr>
          <w:szCs w:val="22"/>
        </w:rPr>
        <w:t xml:space="preserve"> - ("South Africa: Is </w:t>
      </w:r>
      <w:proofErr w:type="spellStart"/>
      <w:r w:rsidRPr="00210FB4">
        <w:rPr>
          <w:szCs w:val="22"/>
        </w:rPr>
        <w:t>Ramaphosa</w:t>
      </w:r>
      <w:proofErr w:type="spellEnd"/>
      <w:r w:rsidRPr="00210FB4">
        <w:rPr>
          <w:szCs w:val="22"/>
        </w:rPr>
        <w:t xml:space="preserve"> Tripping Over a TRIPS </w:t>
      </w:r>
      <w:proofErr w:type="gramStart"/>
      <w:r w:rsidRPr="00210FB4">
        <w:rPr>
          <w:szCs w:val="22"/>
        </w:rPr>
        <w:t>Waiver?,</w:t>
      </w:r>
      <w:proofErr w:type="gramEnd"/>
      <w:r w:rsidRPr="00210FB4">
        <w:rPr>
          <w:szCs w:val="22"/>
        </w:rPr>
        <w:t xml:space="preserve">" </w:t>
      </w:r>
      <w:proofErr w:type="spellStart"/>
      <w:r w:rsidRPr="00210FB4">
        <w:rPr>
          <w:szCs w:val="22"/>
        </w:rPr>
        <w:t>allAfrica</w:t>
      </w:r>
      <w:proofErr w:type="spellEnd"/>
      <w:r w:rsidRPr="00210FB4">
        <w:rPr>
          <w:szCs w:val="22"/>
        </w:rPr>
        <w:t xml:space="preserve">, </w:t>
      </w:r>
      <w:r>
        <w:rPr>
          <w:szCs w:val="22"/>
        </w:rPr>
        <w:t>6/25/2021</w:t>
      </w:r>
      <w:r w:rsidRPr="00210FB4">
        <w:rPr>
          <w:szCs w:val="22"/>
        </w:rPr>
        <w:t>, accessed 6-30-2021, https://allafrica.com/stories/202106260001.html)//ML</w:t>
      </w:r>
    </w:p>
    <w:p w14:paraId="31D1EC3E" w14:textId="09B06EC6" w:rsidR="00772D29" w:rsidRPr="008D0196" w:rsidRDefault="00772D29" w:rsidP="00772D29">
      <w:pPr>
        <w:rPr>
          <w:b/>
          <w:iCs/>
          <w:u w:val="single"/>
        </w:rPr>
      </w:pPr>
      <w:r w:rsidRPr="00753C8F">
        <w:rPr>
          <w:sz w:val="12"/>
          <w:szCs w:val="22"/>
        </w:rPr>
        <w:t xml:space="preserve">His </w:t>
      </w:r>
      <w:proofErr w:type="spellStart"/>
      <w:r w:rsidRPr="00753C8F">
        <w:rPr>
          <w:sz w:val="12"/>
          <w:szCs w:val="22"/>
        </w:rPr>
        <w:t>fervour</w:t>
      </w:r>
      <w:proofErr w:type="spellEnd"/>
      <w:r w:rsidRPr="00753C8F">
        <w:rPr>
          <w:sz w:val="12"/>
          <w:szCs w:val="22"/>
        </w:rPr>
        <w:t xml:space="preserve">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proofErr w:type="gramStart"/>
      <w:r w:rsidRPr="00542E06">
        <w:rPr>
          <w:rStyle w:val="StyleUnderline"/>
          <w:highlight w:val="yellow"/>
        </w:rPr>
        <w:t>pandemic</w:t>
      </w:r>
      <w:r w:rsidRPr="00753C8F">
        <w:rPr>
          <w:rStyle w:val="StyleUnderline"/>
        </w:rPr>
        <w:t>.</w:t>
      </w:r>
      <w:r>
        <w:rPr>
          <w:rStyle w:val="StyleUnderline"/>
        </w:rPr>
        <w:t>¶</w:t>
      </w:r>
      <w:proofErr w:type="gramEnd"/>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szCs w:val="2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only immediate remedy is a vigorous campaign to pressure rich countries to donate vaccines</w:t>
      </w:r>
      <w:r>
        <w:rPr>
          <w:rStyle w:val="StyleUnderline"/>
        </w:rPr>
        <w:t>¶</w:t>
      </w:r>
      <w:r w:rsidRPr="00753C8F">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w:t>
      </w:r>
      <w:proofErr w:type="gramStart"/>
      <w:r w:rsidRPr="00753C8F">
        <w:rPr>
          <w:rStyle w:val="StyleUnderline"/>
        </w:rPr>
        <w:t>clearances.</w:t>
      </w:r>
      <w:r>
        <w:rPr>
          <w:rStyle w:val="StyleUnderline"/>
        </w:rPr>
        <w:t>¶</w:t>
      </w:r>
      <w:proofErr w:type="gramEnd"/>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szCs w:val="22"/>
        </w:rPr>
        <w:t xml:space="preserve">, Pai </w:t>
      </w:r>
      <w:proofErr w:type="gramStart"/>
      <w:r w:rsidRPr="00753C8F">
        <w:rPr>
          <w:sz w:val="12"/>
          <w:szCs w:val="22"/>
        </w:rPr>
        <w:t>suggested.¶</w:t>
      </w:r>
      <w:proofErr w:type="gramEnd"/>
      <w:r w:rsidRPr="00753C8F">
        <w:rPr>
          <w:sz w:val="12"/>
          <w:szCs w:val="22"/>
        </w:rPr>
        <w:t xml:space="preserve">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xml:space="preserve">. First, the waiver would need to be secured, and then the necessary processes worked out without the help of the original </w:t>
      </w:r>
      <w:proofErr w:type="gramStart"/>
      <w:r w:rsidRPr="00753C8F">
        <w:rPr>
          <w:rStyle w:val="StyleUnderline"/>
        </w:rPr>
        <w:t>developer.</w:t>
      </w:r>
      <w:r>
        <w:rPr>
          <w:rStyle w:val="StyleUnderline"/>
        </w:rPr>
        <w:t>¶</w:t>
      </w:r>
      <w:proofErr w:type="gramEnd"/>
      <w:r>
        <w:rPr>
          <w:rStyle w:val="StyleUnderline"/>
        </w:rPr>
        <w:t xml:space="preserve"> </w:t>
      </w:r>
      <w:r w:rsidRPr="00753C8F">
        <w:rPr>
          <w:sz w:val="12"/>
          <w:szCs w:val="22"/>
        </w:rPr>
        <w:t xml:space="preserve">Can Africa wait that long? At the launch of the mRNA project this week, Michael Ryan, Head of the WHO's Health Emergencies </w:t>
      </w:r>
      <w:proofErr w:type="spellStart"/>
      <w:r w:rsidRPr="00753C8F">
        <w:rPr>
          <w:sz w:val="12"/>
          <w:szCs w:val="22"/>
        </w:rPr>
        <w:t>Programme</w:t>
      </w:r>
      <w:proofErr w:type="spellEnd"/>
      <w:r w:rsidRPr="00753C8F">
        <w:rPr>
          <w:sz w:val="12"/>
          <w:szCs w:val="22"/>
        </w:rPr>
        <w:t xml:space="preserv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szCs w:val="22"/>
        </w:rPr>
        <w:t xml:space="preserve">'It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w:t>
      </w:r>
      <w:proofErr w:type="spellStart"/>
      <w:r w:rsidRPr="00753C8F">
        <w:rPr>
          <w:sz w:val="12"/>
          <w:szCs w:val="22"/>
        </w:rPr>
        <w:t>Ramaphosa</w:t>
      </w:r>
      <w:proofErr w:type="spellEnd"/>
      <w:r w:rsidRPr="00753C8F">
        <w:rPr>
          <w:sz w:val="12"/>
          <w:szCs w:val="22"/>
        </w:rPr>
        <w:t xml:space="preserve"> could be right in suspecting that rich countries aren't altruistic enough to donate their 'surplus' vaccines, and so Africa and the rest of the global south must become more self-reliant.</w:t>
      </w:r>
    </w:p>
    <w:p w14:paraId="5D60CDDB" w14:textId="77777777" w:rsidR="00772D29" w:rsidRPr="00535E1C" w:rsidRDefault="00772D29" w:rsidP="00772D29">
      <w:pPr>
        <w:pStyle w:val="Heading2"/>
      </w:pPr>
    </w:p>
    <w:p w14:paraId="3EE899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63A18"/>
    <w:multiLevelType w:val="hybridMultilevel"/>
    <w:tmpl w:val="C76CF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C62DDE"/>
    <w:multiLevelType w:val="hybridMultilevel"/>
    <w:tmpl w:val="4A1EB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654DAB"/>
    <w:multiLevelType w:val="hybridMultilevel"/>
    <w:tmpl w:val="44723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7D769D"/>
    <w:multiLevelType w:val="hybridMultilevel"/>
    <w:tmpl w:val="FCECB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2D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57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97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727"/>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D29"/>
    <w:rsid w:val="00775694"/>
    <w:rsid w:val="0078201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C5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196"/>
    <w:rsid w:val="008D1B91"/>
    <w:rsid w:val="008D724A"/>
    <w:rsid w:val="008E7A3E"/>
    <w:rsid w:val="008F41FD"/>
    <w:rsid w:val="008F4479"/>
    <w:rsid w:val="008F4BA0"/>
    <w:rsid w:val="00901726"/>
    <w:rsid w:val="00920E6A"/>
    <w:rsid w:val="009215E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2D9"/>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387214"/>
  <w14:defaultImageDpi w14:val="300"/>
  <w15:docId w15:val="{63DAD17F-CB7F-2C4B-A73E-0E6E0C07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2D2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72D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2D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2D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772D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2D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D29"/>
  </w:style>
  <w:style w:type="character" w:customStyle="1" w:styleId="Heading1Char">
    <w:name w:val="Heading 1 Char"/>
    <w:aliases w:val="Pocket Char"/>
    <w:basedOn w:val="DefaultParagraphFont"/>
    <w:link w:val="Heading1"/>
    <w:uiPriority w:val="9"/>
    <w:rsid w:val="00772D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2D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2D2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772D2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72D2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772D2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72D2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72D2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Card0"/>
    <w:uiPriority w:val="99"/>
    <w:unhideWhenUsed/>
    <w:rsid w:val="00772D29"/>
    <w:rPr>
      <w:color w:val="auto"/>
      <w:u w:val="none"/>
    </w:rPr>
  </w:style>
  <w:style w:type="paragraph" w:styleId="DocumentMap">
    <w:name w:val="Document Map"/>
    <w:basedOn w:val="Normal"/>
    <w:link w:val="DocumentMapChar"/>
    <w:uiPriority w:val="99"/>
    <w:semiHidden/>
    <w:unhideWhenUsed/>
    <w:rsid w:val="00772D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2D29"/>
    <w:rPr>
      <w:rFonts w:ascii="Lucida Grande" w:hAnsi="Lucida Grande" w:cs="Lucida Grande"/>
    </w:rPr>
  </w:style>
  <w:style w:type="paragraph" w:customStyle="1" w:styleId="textbold">
    <w:name w:val="text bold"/>
    <w:basedOn w:val="Normal"/>
    <w:link w:val="Emphasis"/>
    <w:uiPriority w:val="20"/>
    <w:qFormat/>
    <w:rsid w:val="00772D2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772D29"/>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
    <w:basedOn w:val="Heading1"/>
    <w:link w:val="Hyperlink"/>
    <w:autoRedefine/>
    <w:uiPriority w:val="99"/>
    <w:qFormat/>
    <w:rsid w:val="00772D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772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ecologist.org/2021/aug/23/trade-and-green-new-deal" TargetMode="External"/><Relationship Id="rId18" Type="http://schemas.openxmlformats.org/officeDocument/2006/relationships/hyperlink" Target="https://link.springer.com/article/10.1007/s40319-021-01083-5" TargetMode="External"/><Relationship Id="rId26" Type="http://schemas.openxmlformats.org/officeDocument/2006/relationships/hyperlink" Target="https://link.springer.com/article/10.1007/s40319-021-01083-5" TargetMode="External"/><Relationship Id="rId39" Type="http://schemas.openxmlformats.org/officeDocument/2006/relationships/fontTable" Target="fontTable.xml"/><Relationship Id="rId21" Type="http://schemas.openxmlformats.org/officeDocument/2006/relationships/hyperlink" Target="https://link.springer.com/article/10.1007/s40319-021-01083-5" TargetMode="External"/><Relationship Id="rId34" Type="http://schemas.openxmlformats.org/officeDocument/2006/relationships/hyperlink" Target="https://link.springer.com/article/10.1007/s40319-021-01083-5" TargetMode="External"/><Relationship Id="rId7" Type="http://schemas.openxmlformats.org/officeDocument/2006/relationships/settings" Target="settings.xml"/><Relationship Id="rId12" Type="http://schemas.openxmlformats.org/officeDocument/2006/relationships/hyperlink" Target="https://theecologist.org/2021/aug/25/agribusiness-devastates-our-environment" TargetMode="External"/><Relationship Id="rId17" Type="http://schemas.openxmlformats.org/officeDocument/2006/relationships/hyperlink" Target="https://link.springer.com/article/10.1007/s40319-021-01083-5" TargetMode="External"/><Relationship Id="rId25" Type="http://schemas.openxmlformats.org/officeDocument/2006/relationships/hyperlink" Target="https://link.springer.com/article/10.1007/s40319-021-01083-5" TargetMode="External"/><Relationship Id="rId33" Type="http://schemas.openxmlformats.org/officeDocument/2006/relationships/hyperlink" Target="https://link.springer.com/article/10.1007/s40319-021-01083-5" TargetMode="External"/><Relationship Id="rId38" Type="http://schemas.openxmlformats.org/officeDocument/2006/relationships/hyperlink" Target="https://link.springer.com/article/10.1007/s40319-021-01083-5" TargetMode="External"/><Relationship Id="rId2" Type="http://schemas.openxmlformats.org/officeDocument/2006/relationships/customXml" Target="../customXml/item2.xml"/><Relationship Id="rId16" Type="http://schemas.openxmlformats.org/officeDocument/2006/relationships/hyperlink" Target="https://link.springer.com/article/10.1007/s40319-021-01083-5" TargetMode="External"/><Relationship Id="rId20" Type="http://schemas.openxmlformats.org/officeDocument/2006/relationships/hyperlink" Target="https://link.springer.com/article/10.1007/s40319-021-01083-5" TargetMode="External"/><Relationship Id="rId29" Type="http://schemas.openxmlformats.org/officeDocument/2006/relationships/hyperlink" Target="https://link.springer.com/article/10.1007/s40319-021-0108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mocracyjournal.org/magazine/55/insulin-should-be-free-yes-free/" TargetMode="External"/><Relationship Id="rId24" Type="http://schemas.openxmlformats.org/officeDocument/2006/relationships/hyperlink" Target="https://link.springer.com/article/10.1007/s40319-021-01083-5" TargetMode="External"/><Relationship Id="rId32" Type="http://schemas.openxmlformats.org/officeDocument/2006/relationships/hyperlink" Target="https://link.springer.com/article/10.1007/s40319-021-01083-5" TargetMode="External"/><Relationship Id="rId37" Type="http://schemas.openxmlformats.org/officeDocument/2006/relationships/hyperlink" Target="https://link.springer.com/article/10.1007/s40319-021-01083-5"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link.springer.com/article/10.1007/s40319-021-01083-5" TargetMode="External"/><Relationship Id="rId23" Type="http://schemas.openxmlformats.org/officeDocument/2006/relationships/hyperlink" Target="https://link.springer.com/article/10.1007/s40319-021-01083-5" TargetMode="External"/><Relationship Id="rId28" Type="http://schemas.openxmlformats.org/officeDocument/2006/relationships/hyperlink" Target="https://link.springer.com/article/10.1007/s40319-021-01083-5" TargetMode="External"/><Relationship Id="rId36" Type="http://schemas.openxmlformats.org/officeDocument/2006/relationships/hyperlink" Target="https://link.springer.com/article/10.1007/s40319-021-01083-5" TargetMode="External"/><Relationship Id="rId10" Type="http://schemas.openxmlformats.org/officeDocument/2006/relationships/hyperlink" Target="https://democracyjournal.org/magazine/55/insulin-should-be-free-yes-free/" TargetMode="External"/><Relationship Id="rId19" Type="http://schemas.openxmlformats.org/officeDocument/2006/relationships/hyperlink" Target="https://link.springer.com/article/10.1007/s40319-021-01083-5" TargetMode="External"/><Relationship Id="rId31"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link.springer.com/article/10.1007/s40319-021-01083-5%20accessed%208/12/2021" TargetMode="External"/><Relationship Id="rId22" Type="http://schemas.openxmlformats.org/officeDocument/2006/relationships/hyperlink" Target="https://link.springer.com/article/10.1007/s40319-021-01083-5" TargetMode="External"/><Relationship Id="rId27" Type="http://schemas.openxmlformats.org/officeDocument/2006/relationships/hyperlink" Target="https://link.springer.com/article/10.1007/s40319-021-01083-5" TargetMode="External"/><Relationship Id="rId30" Type="http://schemas.openxmlformats.org/officeDocument/2006/relationships/hyperlink" Target="https://link.springer.com/article/10.1007/s40319-021-01083-5" TargetMode="External"/><Relationship Id="rId35" Type="http://schemas.openxmlformats.org/officeDocument/2006/relationships/hyperlink" Target="https://link.springer.com/article/10.1007/s40319-021-01083-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21</Pages>
  <Words>13160</Words>
  <Characters>75013</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8</cp:revision>
  <dcterms:created xsi:type="dcterms:W3CDTF">2021-09-17T14:40:00Z</dcterms:created>
  <dcterms:modified xsi:type="dcterms:W3CDTF">2021-09-17T16:02:00Z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