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1DBF4" w14:textId="0E033559" w:rsidR="008C7235" w:rsidRDefault="008C7235" w:rsidP="00F04828">
      <w:pPr>
        <w:pStyle w:val="Heading3"/>
      </w:pPr>
      <w:r>
        <w:t>1</w:t>
      </w:r>
    </w:p>
    <w:p w14:paraId="4BBCD71E" w14:textId="57E050DE" w:rsidR="008C7235" w:rsidRPr="00F3735D" w:rsidRDefault="008C7235" w:rsidP="008C7235">
      <w:pPr>
        <w:keepNext/>
        <w:keepLines/>
        <w:spacing w:before="40" w:after="0"/>
        <w:outlineLvl w:val="3"/>
        <w:rPr>
          <w:rFonts w:eastAsia="MS Gothic"/>
          <w:b/>
          <w:iCs/>
          <w:sz w:val="26"/>
        </w:rPr>
      </w:pPr>
      <w:proofErr w:type="spellStart"/>
      <w:r w:rsidRPr="00F3735D">
        <w:rPr>
          <w:rFonts w:eastAsia="MS Gothic"/>
          <w:b/>
          <w:iCs/>
          <w:sz w:val="26"/>
        </w:rPr>
        <w:t>Interp</w:t>
      </w:r>
      <w:proofErr w:type="spellEnd"/>
      <w:r w:rsidRPr="00F3735D">
        <w:rPr>
          <w:rFonts w:eastAsia="MS Gothic"/>
          <w:b/>
          <w:iCs/>
          <w:sz w:val="26"/>
        </w:rPr>
        <w:t xml:space="preserve">: The </w:t>
      </w:r>
      <w:proofErr w:type="spellStart"/>
      <w:r>
        <w:rPr>
          <w:rFonts w:eastAsia="MS Gothic"/>
          <w:b/>
          <w:iCs/>
          <w:sz w:val="26"/>
        </w:rPr>
        <w:t>aff</w:t>
      </w:r>
      <w:proofErr w:type="spellEnd"/>
      <w:r w:rsidRPr="00F3735D">
        <w:rPr>
          <w:rFonts w:eastAsia="MS Gothic"/>
          <w:b/>
          <w:iCs/>
          <w:sz w:val="26"/>
        </w:rPr>
        <w:t xml:space="preserve"> must defend policy action in a plan text in the 1AC.</w:t>
      </w:r>
    </w:p>
    <w:p w14:paraId="26958A71" w14:textId="77777777" w:rsidR="008C7235" w:rsidRPr="00F3735D" w:rsidRDefault="008C7235" w:rsidP="008C7235">
      <w:pPr>
        <w:keepNext/>
        <w:keepLines/>
        <w:spacing w:before="40" w:after="0"/>
        <w:outlineLvl w:val="3"/>
        <w:rPr>
          <w:rFonts w:eastAsia="MS Gothic"/>
          <w:b/>
          <w:iCs/>
          <w:sz w:val="26"/>
        </w:rPr>
      </w:pPr>
      <w:r w:rsidRPr="00F3735D">
        <w:rPr>
          <w:rFonts w:eastAsia="MS Gothic"/>
          <w:b/>
          <w:iCs/>
          <w:sz w:val="26"/>
        </w:rPr>
        <w:t>"Resolved:" the appropriation of outer space by private entities is "unjust" entails policy action:</w:t>
      </w:r>
    </w:p>
    <w:p w14:paraId="51ECE425" w14:textId="77777777" w:rsidR="008C7235" w:rsidRPr="00F3735D" w:rsidRDefault="008C7235" w:rsidP="008C7235">
      <w:pPr>
        <w:keepNext/>
        <w:keepLines/>
        <w:spacing w:before="40" w:after="0"/>
        <w:outlineLvl w:val="3"/>
        <w:rPr>
          <w:rFonts w:eastAsia="MS Gothic"/>
          <w:b/>
          <w:iCs/>
          <w:sz w:val="26"/>
        </w:rPr>
      </w:pPr>
      <w:r w:rsidRPr="00F3735D">
        <w:rPr>
          <w:rFonts w:eastAsia="MS Gothic"/>
          <w:b/>
          <w:iCs/>
          <w:sz w:val="26"/>
        </w:rPr>
        <w:t>1---Resolved.</w:t>
      </w:r>
    </w:p>
    <w:p w14:paraId="07F94A25" w14:textId="77777777" w:rsidR="008C7235" w:rsidRPr="00F3735D" w:rsidRDefault="008C7235" w:rsidP="008C7235">
      <w:pPr>
        <w:rPr>
          <w:rFonts w:eastAsia="Cambria"/>
        </w:rPr>
      </w:pPr>
      <w:proofErr w:type="spellStart"/>
      <w:r w:rsidRPr="00F3735D">
        <w:rPr>
          <w:rFonts w:eastAsia="Cambria"/>
          <w:b/>
          <w:bCs/>
          <w:sz w:val="26"/>
        </w:rPr>
        <w:t>Parcher</w:t>
      </w:r>
      <w:proofErr w:type="spellEnd"/>
      <w:r w:rsidRPr="00F3735D">
        <w:rPr>
          <w:rFonts w:eastAsia="Cambria"/>
          <w:b/>
          <w:bCs/>
          <w:sz w:val="26"/>
        </w:rPr>
        <w:t xml:space="preserve"> 1</w:t>
      </w:r>
      <w:r w:rsidRPr="00F3735D">
        <w:rPr>
          <w:rFonts w:eastAsia="Cambria"/>
        </w:rPr>
        <w:t xml:space="preserve"> [Jeff; former debate coach at Georgetown; Feb 26, 2001; </w:t>
      </w:r>
      <w:hyperlink r:id="rId9" w:history="1">
        <w:r w:rsidRPr="00F3735D">
          <w:rPr>
            <w:rFonts w:eastAsia="Cambria"/>
          </w:rPr>
          <w:t>https://web.archive.org/web/20020929065555/http://www.ndtceda.com/archives/200102/0790.html</w:t>
        </w:r>
      </w:hyperlink>
      <w:r w:rsidRPr="00F3735D">
        <w:rPr>
          <w:rFonts w:eastAsia="Cambria"/>
        </w:rPr>
        <w:t xml:space="preserve">] </w:t>
      </w:r>
      <w:proofErr w:type="spellStart"/>
      <w:r w:rsidRPr="00F3735D">
        <w:rPr>
          <w:rFonts w:eastAsia="Cambria"/>
        </w:rPr>
        <w:t>brett</w:t>
      </w:r>
      <w:proofErr w:type="spellEnd"/>
    </w:p>
    <w:p w14:paraId="019E13BC" w14:textId="77777777" w:rsidR="008C7235" w:rsidRPr="00F3735D" w:rsidRDefault="008C7235" w:rsidP="008C7235">
      <w:pPr>
        <w:rPr>
          <w:rFonts w:eastAsia="Cambria"/>
          <w:sz w:val="16"/>
        </w:rPr>
      </w:pPr>
      <w:r w:rsidRPr="00F3735D">
        <w:rPr>
          <w:rFonts w:eastAsia="Cambria"/>
          <w:sz w:val="16"/>
        </w:rPr>
        <w:t xml:space="preserve">(1) Pardon me if I turn to a source besides Bill. </w:t>
      </w:r>
      <w:r w:rsidRPr="00F3735D">
        <w:rPr>
          <w:rFonts w:eastAsia="Cambria"/>
          <w:b/>
          <w:iCs/>
          <w:u w:val="single"/>
        </w:rPr>
        <w:t xml:space="preserve">American Heritage Dictionary: Resolve: </w:t>
      </w:r>
      <w:r w:rsidRPr="00F3735D">
        <w:rPr>
          <w:rFonts w:eastAsia="Cambria"/>
          <w:sz w:val="16"/>
        </w:rPr>
        <w:t xml:space="preserve">1. To make a firm decision about. 2. To decide or express by formal vote. 3. To separate something into </w:t>
      </w:r>
      <w:proofErr w:type="spellStart"/>
      <w:r w:rsidRPr="00F3735D">
        <w:rPr>
          <w:rFonts w:eastAsia="Cambria"/>
          <w:sz w:val="16"/>
        </w:rPr>
        <w:t>constiutent</w:t>
      </w:r>
      <w:proofErr w:type="spellEnd"/>
      <w:r w:rsidRPr="00F3735D">
        <w:rPr>
          <w:rFonts w:eastAsia="Cambria"/>
          <w:sz w:val="16"/>
        </w:rPr>
        <w:t xml:space="preserve"> parts See </w:t>
      </w:r>
      <w:proofErr w:type="spellStart"/>
      <w:r w:rsidRPr="00F3735D">
        <w:rPr>
          <w:rFonts w:eastAsia="Cambria"/>
          <w:sz w:val="16"/>
        </w:rPr>
        <w:t>Syns</w:t>
      </w:r>
      <w:proofErr w:type="spellEnd"/>
      <w:r w:rsidRPr="00F3735D">
        <w:rPr>
          <w:rFonts w:eastAsia="Cambria"/>
          <w:sz w:val="16"/>
        </w:rPr>
        <w:t xml:space="preserve"> at *analyze* (emphasis in </w:t>
      </w:r>
      <w:proofErr w:type="spellStart"/>
      <w:r w:rsidRPr="00F3735D">
        <w:rPr>
          <w:rFonts w:eastAsia="Cambria"/>
          <w:sz w:val="16"/>
        </w:rPr>
        <w:t>orginal</w:t>
      </w:r>
      <w:proofErr w:type="spellEnd"/>
      <w:r w:rsidRPr="00F3735D">
        <w:rPr>
          <w:rFonts w:eastAsia="Cambria"/>
          <w:sz w:val="16"/>
        </w:rPr>
        <w:t xml:space="preserve">) 4. Find a solution to. See </w:t>
      </w:r>
      <w:proofErr w:type="spellStart"/>
      <w:r w:rsidRPr="00F3735D">
        <w:rPr>
          <w:rFonts w:eastAsia="Cambria"/>
          <w:sz w:val="16"/>
        </w:rPr>
        <w:t>Syns</w:t>
      </w:r>
      <w:proofErr w:type="spellEnd"/>
      <w:r w:rsidRPr="00F3735D">
        <w:rPr>
          <w:rFonts w:eastAsia="Cambria"/>
          <w:sz w:val="16"/>
        </w:rPr>
        <w:t xml:space="preserve"> at *Solve* (emphasis in original) 5. To dispel: resolve a doubt. - n 1. </w:t>
      </w:r>
      <w:proofErr w:type="spellStart"/>
      <w:r w:rsidRPr="00F3735D">
        <w:rPr>
          <w:rFonts w:eastAsia="Cambria"/>
          <w:sz w:val="16"/>
        </w:rPr>
        <w:t>Frimness</w:t>
      </w:r>
      <w:proofErr w:type="spellEnd"/>
      <w:r w:rsidRPr="00F3735D">
        <w:rPr>
          <w:rFonts w:eastAsia="Cambria"/>
          <w:sz w:val="16"/>
        </w:rPr>
        <w:t xml:space="preserve"> of purpose; resolution. 2. A determination or decision.</w:t>
      </w:r>
    </w:p>
    <w:p w14:paraId="2867BFCE" w14:textId="77777777" w:rsidR="008C7235" w:rsidRPr="00F3735D" w:rsidRDefault="008C7235" w:rsidP="008C7235">
      <w:pPr>
        <w:rPr>
          <w:rFonts w:eastAsia="Cambria"/>
          <w:sz w:val="16"/>
        </w:rPr>
      </w:pPr>
      <w:r w:rsidRPr="00F3735D">
        <w:rPr>
          <w:rFonts w:eastAsia="Cambria"/>
          <w:sz w:val="16"/>
        </w:rPr>
        <w:t xml:space="preserve">(2) The very nature of the word "resolution" makes it a question. </w:t>
      </w:r>
      <w:r w:rsidRPr="00F3735D">
        <w:rPr>
          <w:rFonts w:eastAsia="Cambria"/>
          <w:b/>
          <w:iCs/>
          <w:u w:val="single"/>
        </w:rPr>
        <w:t>American Heritage:</w:t>
      </w:r>
      <w:r w:rsidRPr="00F3735D">
        <w:rPr>
          <w:rFonts w:eastAsia="Cambria"/>
          <w:sz w:val="16"/>
        </w:rPr>
        <w:t xml:space="preserve"> </w:t>
      </w:r>
      <w:r w:rsidRPr="00F3735D">
        <w:rPr>
          <w:rFonts w:eastAsia="Cambria"/>
          <w:b/>
          <w:iCs/>
          <w:highlight w:val="green"/>
          <w:u w:val="single"/>
        </w:rPr>
        <w:t>A course of action determined</w:t>
      </w:r>
      <w:r w:rsidRPr="00F3735D">
        <w:rPr>
          <w:rFonts w:eastAsia="Cambria"/>
          <w:b/>
          <w:iCs/>
          <w:u w:val="single"/>
        </w:rPr>
        <w:t xml:space="preserve"> or decided on.</w:t>
      </w:r>
      <w:r w:rsidRPr="00F3735D">
        <w:rPr>
          <w:rFonts w:eastAsia="Cambria"/>
          <w:sz w:val="16"/>
        </w:rPr>
        <w:t xml:space="preserve"> A formal </w:t>
      </w:r>
      <w:proofErr w:type="spellStart"/>
      <w:r w:rsidRPr="00F3735D">
        <w:rPr>
          <w:rFonts w:eastAsia="Cambria"/>
          <w:sz w:val="16"/>
        </w:rPr>
        <w:t>statemnt</w:t>
      </w:r>
      <w:proofErr w:type="spellEnd"/>
      <w:r w:rsidRPr="00F3735D">
        <w:rPr>
          <w:rFonts w:eastAsia="Cambria"/>
          <w:sz w:val="16"/>
        </w:rPr>
        <w:t xml:space="preserve"> of a </w:t>
      </w:r>
      <w:proofErr w:type="spellStart"/>
      <w:r w:rsidRPr="00F3735D">
        <w:rPr>
          <w:rFonts w:eastAsia="Cambria"/>
          <w:sz w:val="16"/>
        </w:rPr>
        <w:t>deciion</w:t>
      </w:r>
      <w:proofErr w:type="spellEnd"/>
      <w:r w:rsidRPr="00F3735D">
        <w:rPr>
          <w:rFonts w:eastAsia="Cambria"/>
          <w:sz w:val="16"/>
        </w:rPr>
        <w:t xml:space="preserve">, </w:t>
      </w:r>
      <w:r w:rsidRPr="00F3735D">
        <w:rPr>
          <w:rFonts w:eastAsia="Cambria"/>
          <w:b/>
          <w:iCs/>
          <w:u w:val="single"/>
        </w:rPr>
        <w:t xml:space="preserve">as </w:t>
      </w:r>
      <w:r w:rsidRPr="00F3735D">
        <w:rPr>
          <w:rFonts w:eastAsia="Cambria"/>
          <w:b/>
          <w:iCs/>
          <w:highlight w:val="green"/>
          <w:u w:val="single"/>
        </w:rPr>
        <w:t>by a legislature</w:t>
      </w:r>
      <w:r w:rsidRPr="00F3735D">
        <w:rPr>
          <w:rFonts w:eastAsia="Cambria"/>
          <w:sz w:val="16"/>
        </w:rPr>
        <w:t>.</w:t>
      </w:r>
    </w:p>
    <w:p w14:paraId="2F3617A2" w14:textId="77777777" w:rsidR="008C7235" w:rsidRPr="00F3735D" w:rsidRDefault="008C7235" w:rsidP="008C7235">
      <w:pPr>
        <w:rPr>
          <w:rFonts w:eastAsia="Cambria"/>
          <w:sz w:val="16"/>
        </w:rPr>
      </w:pPr>
      <w:r w:rsidRPr="00F3735D">
        <w:rPr>
          <w:rFonts w:eastAsia="Cambria"/>
          <w:sz w:val="16"/>
        </w:rPr>
        <w:t xml:space="preserve">(3) </w:t>
      </w:r>
      <w:r w:rsidRPr="00F3735D">
        <w:rPr>
          <w:rFonts w:eastAsia="Cambria"/>
          <w:b/>
          <w:iCs/>
          <w:u w:val="single"/>
        </w:rPr>
        <w:t>The resolution is obviously a question</w:t>
      </w:r>
      <w:r w:rsidRPr="00F3735D">
        <w:rPr>
          <w:rFonts w:eastAsia="Cambria"/>
          <w:sz w:val="16"/>
        </w:rPr>
        <w:t xml:space="preserve">. Any other conclusion is utterly </w:t>
      </w:r>
      <w:proofErr w:type="spellStart"/>
      <w:r w:rsidRPr="00F3735D">
        <w:rPr>
          <w:rFonts w:eastAsia="Cambria"/>
          <w:sz w:val="16"/>
        </w:rPr>
        <w:t>inconcievable</w:t>
      </w:r>
      <w:proofErr w:type="spellEnd"/>
      <w:r w:rsidRPr="00F3735D">
        <w:rPr>
          <w:rFonts w:eastAsia="Cambria"/>
          <w:sz w:val="16"/>
        </w:rPr>
        <w:t xml:space="preserve">. </w:t>
      </w:r>
      <w:r w:rsidRPr="00F3735D">
        <w:rPr>
          <w:rFonts w:eastAsia="Cambria"/>
          <w:u w:val="single"/>
        </w:rPr>
        <w:t xml:space="preserve">Why? </w:t>
      </w:r>
      <w:r w:rsidRPr="00F3735D">
        <w:rPr>
          <w:rFonts w:eastAsia="Cambria"/>
          <w:b/>
          <w:iCs/>
          <w:u w:val="single"/>
        </w:rPr>
        <w:t>Context</w:t>
      </w:r>
      <w:r w:rsidRPr="00F3735D">
        <w:rPr>
          <w:rFonts w:eastAsia="Cambria"/>
          <w:u w:val="single"/>
        </w:rPr>
        <w:t>.</w:t>
      </w:r>
      <w:r w:rsidRPr="00F3735D">
        <w:rPr>
          <w:rFonts w:eastAsia="Cambria"/>
          <w:sz w:val="16"/>
        </w:rPr>
        <w:t xml:space="preserve"> The debate community empowers </w:t>
      </w:r>
      <w:r w:rsidRPr="00F3735D">
        <w:rPr>
          <w:rFonts w:eastAsia="Cambria"/>
          <w:u w:val="single"/>
        </w:rPr>
        <w:t>a topic committee</w:t>
      </w:r>
      <w:r w:rsidRPr="00F3735D">
        <w:rPr>
          <w:rFonts w:eastAsia="Cambria"/>
          <w:sz w:val="16"/>
        </w:rPr>
        <w:t xml:space="preserve"> to write a topic for ALTERNATE side debating. The committee is not a random group of people coming together to "reserve" themselves about some issue. There </w:t>
      </w:r>
      <w:r w:rsidRPr="00F3735D">
        <w:rPr>
          <w:rFonts w:eastAsia="Cambria"/>
          <w:u w:val="single"/>
        </w:rPr>
        <w:t>is</w:t>
      </w:r>
      <w:r w:rsidRPr="00F3735D">
        <w:rPr>
          <w:rFonts w:eastAsia="Cambria"/>
          <w:sz w:val="16"/>
        </w:rPr>
        <w:t xml:space="preserve"> context - they are </w:t>
      </w:r>
      <w:r w:rsidRPr="00F3735D">
        <w:rPr>
          <w:rFonts w:eastAsia="Cambria"/>
          <w:u w:val="single"/>
        </w:rPr>
        <w:t>empowered</w:t>
      </w:r>
      <w:r w:rsidRPr="00F3735D">
        <w:rPr>
          <w:rFonts w:eastAsia="Cambria"/>
          <w:sz w:val="16"/>
        </w:rPr>
        <w:t xml:space="preserve"> by a community to do something. In their deliberations, the topic community attempts </w:t>
      </w:r>
      <w:r w:rsidRPr="00F3735D">
        <w:rPr>
          <w:rFonts w:eastAsia="Cambria"/>
          <w:u w:val="single"/>
        </w:rPr>
        <w:t>to craft a resolution</w:t>
      </w:r>
      <w:r w:rsidRPr="00F3735D">
        <w:rPr>
          <w:rFonts w:eastAsia="Cambria"/>
          <w:sz w:val="16"/>
        </w:rPr>
        <w:t xml:space="preserve"> which can be ANSWERED in either direction. They focus on issues like ground and fairness because they know </w:t>
      </w:r>
      <w:r w:rsidRPr="00F3735D">
        <w:rPr>
          <w:rFonts w:eastAsia="Cambria"/>
          <w:u w:val="single"/>
        </w:rPr>
        <w:t xml:space="preserve">the resolution will serve as the basis </w:t>
      </w:r>
      <w:r w:rsidRPr="00F3735D">
        <w:rPr>
          <w:rFonts w:eastAsia="Cambria"/>
          <w:b/>
          <w:iCs/>
          <w:u w:val="single"/>
        </w:rPr>
        <w:t>for debate</w:t>
      </w:r>
      <w:r w:rsidRPr="00F3735D">
        <w:rPr>
          <w:rFonts w:eastAsia="Cambria"/>
          <w:u w:val="single"/>
        </w:rPr>
        <w:t xml:space="preserve"> which will be resolved by determining the policy </w:t>
      </w:r>
      <w:proofErr w:type="spellStart"/>
      <w:r w:rsidRPr="00F3735D">
        <w:rPr>
          <w:rFonts w:eastAsia="Cambria"/>
          <w:u w:val="single"/>
        </w:rPr>
        <w:t>desireablility</w:t>
      </w:r>
      <w:proofErr w:type="spellEnd"/>
      <w:r w:rsidRPr="00F3735D">
        <w:rPr>
          <w:rFonts w:eastAsia="Cambria"/>
          <w:u w:val="single"/>
        </w:rPr>
        <w:t xml:space="preserve"> of that resolution</w:t>
      </w:r>
      <w:r w:rsidRPr="00F3735D">
        <w:rPr>
          <w:rFonts w:eastAsia="Cambria"/>
          <w:sz w:val="16"/>
        </w:rPr>
        <w:t xml:space="preserve">. That's not only what they do, but it's what we REQUIRE them to do. We don't just send the topic </w:t>
      </w:r>
      <w:proofErr w:type="spellStart"/>
      <w:r w:rsidRPr="00F3735D">
        <w:rPr>
          <w:rFonts w:eastAsia="Cambria"/>
          <w:sz w:val="16"/>
        </w:rPr>
        <w:t>committtee</w:t>
      </w:r>
      <w:proofErr w:type="spellEnd"/>
      <w:r w:rsidRPr="00F3735D">
        <w:rPr>
          <w:rFonts w:eastAsia="Cambria"/>
          <w:sz w:val="16"/>
        </w:rPr>
        <w:t xml:space="preserve"> somewhere to adopt their own group resolution. It's not the end point of a resolution adopted by a body - it's the </w:t>
      </w:r>
      <w:proofErr w:type="spellStart"/>
      <w:r w:rsidRPr="00F3735D">
        <w:rPr>
          <w:rFonts w:eastAsia="Cambria"/>
          <w:sz w:val="16"/>
        </w:rPr>
        <w:t>prelimanary</w:t>
      </w:r>
      <w:proofErr w:type="spellEnd"/>
      <w:r w:rsidRPr="00F3735D">
        <w:rPr>
          <w:rFonts w:eastAsia="Cambria"/>
          <w:sz w:val="16"/>
        </w:rPr>
        <w:t xml:space="preserve"> wording of a resolution sent to others to be answered or decided upon.</w:t>
      </w:r>
    </w:p>
    <w:p w14:paraId="49356001" w14:textId="77777777" w:rsidR="008C7235" w:rsidRPr="00F3735D" w:rsidRDefault="008C7235" w:rsidP="008C7235">
      <w:pPr>
        <w:rPr>
          <w:rFonts w:eastAsia="Cambria"/>
          <w:sz w:val="16"/>
        </w:rPr>
      </w:pPr>
      <w:r w:rsidRPr="00F3735D">
        <w:rPr>
          <w:rFonts w:eastAsia="Cambria"/>
          <w:sz w:val="16"/>
        </w:rPr>
        <w:t xml:space="preserve">(4) Further context: </w:t>
      </w:r>
      <w:r w:rsidRPr="00F3735D">
        <w:rPr>
          <w:rFonts w:eastAsia="Cambria"/>
          <w:u w:val="single"/>
        </w:rPr>
        <w:t xml:space="preserve">the word </w:t>
      </w:r>
      <w:r w:rsidRPr="00F3735D">
        <w:rPr>
          <w:rFonts w:eastAsia="Cambria"/>
          <w:b/>
          <w:iCs/>
          <w:u w:val="single"/>
        </w:rPr>
        <w:t>resolved</w:t>
      </w:r>
      <w:r w:rsidRPr="00F3735D">
        <w:rPr>
          <w:rFonts w:eastAsia="Cambria"/>
          <w:u w:val="single"/>
        </w:rPr>
        <w:t xml:space="preserve"> is used to emphasis the fact that it's </w:t>
      </w:r>
      <w:r w:rsidRPr="00F3735D">
        <w:rPr>
          <w:rFonts w:eastAsia="Cambria"/>
          <w:b/>
          <w:iCs/>
          <w:u w:val="single"/>
        </w:rPr>
        <w:t>policy debate</w:t>
      </w:r>
      <w:r w:rsidRPr="00F3735D">
        <w:rPr>
          <w:rFonts w:eastAsia="Cambria"/>
          <w:sz w:val="16"/>
        </w:rPr>
        <w:t xml:space="preserve">. </w:t>
      </w:r>
      <w:r w:rsidRPr="00F3735D">
        <w:rPr>
          <w:rFonts w:eastAsia="Cambria"/>
          <w:highlight w:val="green"/>
          <w:u w:val="single"/>
        </w:rPr>
        <w:t xml:space="preserve">Resolved comes from the adoption of </w:t>
      </w:r>
      <w:r w:rsidRPr="00F3735D">
        <w:rPr>
          <w:rFonts w:eastAsia="Cambria"/>
          <w:b/>
          <w:iCs/>
          <w:highlight w:val="green"/>
          <w:u w:val="single"/>
        </w:rPr>
        <w:t>resolutions</w:t>
      </w:r>
      <w:r w:rsidRPr="00F3735D">
        <w:rPr>
          <w:rFonts w:eastAsia="Cambria"/>
          <w:highlight w:val="green"/>
          <w:u w:val="single"/>
        </w:rPr>
        <w:t xml:space="preserve"> by legislative bodies</w:t>
      </w:r>
      <w:r w:rsidRPr="00F3735D">
        <w:rPr>
          <w:rFonts w:eastAsia="Cambria"/>
          <w:sz w:val="16"/>
        </w:rPr>
        <w:t xml:space="preserve">. </w:t>
      </w:r>
      <w:r w:rsidRPr="00F3735D">
        <w:rPr>
          <w:rFonts w:eastAsia="Cambria"/>
          <w:u w:val="single"/>
        </w:rPr>
        <w:t>A resolution is either adopted or it is not</w:t>
      </w:r>
      <w:r w:rsidRPr="00F3735D">
        <w:rPr>
          <w:rFonts w:eastAsia="Cambria"/>
          <w:sz w:val="16"/>
        </w:rPr>
        <w:t xml:space="preserve">. It's a question </w:t>
      </w:r>
      <w:r w:rsidRPr="00F3735D">
        <w:rPr>
          <w:rFonts w:eastAsia="Cambria"/>
          <w:u w:val="single"/>
        </w:rPr>
        <w:t>before a legislative body</w:t>
      </w:r>
      <w:r w:rsidRPr="00F3735D">
        <w:rPr>
          <w:rFonts w:eastAsia="Cambria"/>
          <w:sz w:val="16"/>
        </w:rPr>
        <w:t>. Should this statement be adopted or not.</w:t>
      </w:r>
    </w:p>
    <w:p w14:paraId="1FB0E6C3" w14:textId="77777777" w:rsidR="008C7235" w:rsidRPr="00F3735D" w:rsidRDefault="008C7235" w:rsidP="008C7235">
      <w:pPr>
        <w:keepNext/>
        <w:keepLines/>
        <w:spacing w:before="40" w:after="0"/>
        <w:outlineLvl w:val="3"/>
        <w:rPr>
          <w:rFonts w:eastAsia="MS Gothic"/>
          <w:b/>
          <w:iCs/>
          <w:sz w:val="26"/>
        </w:rPr>
      </w:pPr>
      <w:r w:rsidRPr="00F3735D">
        <w:rPr>
          <w:rFonts w:eastAsia="MS Gothic"/>
          <w:b/>
          <w:iCs/>
          <w:sz w:val="26"/>
        </w:rPr>
        <w:t>2---</w:t>
      </w:r>
      <w:bookmarkStart w:id="0" w:name="_Hlk90041192"/>
      <w:r w:rsidRPr="00F3735D">
        <w:rPr>
          <w:rFonts w:eastAsia="MS Gothic"/>
          <w:b/>
          <w:iCs/>
          <w:sz w:val="26"/>
        </w:rPr>
        <w:t>Unjust.</w:t>
      </w:r>
    </w:p>
    <w:p w14:paraId="60918148" w14:textId="77777777" w:rsidR="008C7235" w:rsidRPr="00F3735D" w:rsidRDefault="008C7235" w:rsidP="008C7235">
      <w:pPr>
        <w:rPr>
          <w:rFonts w:eastAsia="Cambria"/>
        </w:rPr>
      </w:pPr>
      <w:r w:rsidRPr="00F3735D">
        <w:rPr>
          <w:rFonts w:eastAsia="Cambria"/>
          <w:b/>
          <w:bCs/>
          <w:sz w:val="26"/>
        </w:rPr>
        <w:t>Black’s Law</w:t>
      </w:r>
      <w:r w:rsidRPr="00F3735D">
        <w:rPr>
          <w:rFonts w:eastAsia="Cambria"/>
        </w:rPr>
        <w:t xml:space="preserve"> [The Law Dictionary Featuring Black's Law Dictionary Free Online Legal Dictionary 2nd Ed. No Date. </w:t>
      </w:r>
      <w:hyperlink r:id="rId10" w:history="1">
        <w:r w:rsidRPr="00F3735D">
          <w:rPr>
            <w:rFonts w:eastAsia="Cambria"/>
          </w:rPr>
          <w:t>https://thelawdictionary.org/unjust/</w:t>
        </w:r>
      </w:hyperlink>
      <w:r w:rsidRPr="00F3735D">
        <w:rPr>
          <w:rFonts w:eastAsia="Cambria"/>
        </w:rPr>
        <w:t xml:space="preserve">] </w:t>
      </w:r>
      <w:proofErr w:type="spellStart"/>
      <w:r w:rsidRPr="00F3735D">
        <w:rPr>
          <w:rFonts w:eastAsia="Cambria"/>
        </w:rPr>
        <w:t>brett</w:t>
      </w:r>
      <w:proofErr w:type="spellEnd"/>
    </w:p>
    <w:p w14:paraId="49199B12" w14:textId="77777777" w:rsidR="008C7235" w:rsidRPr="00F3735D" w:rsidRDefault="008C7235" w:rsidP="008C7235">
      <w:pPr>
        <w:rPr>
          <w:rFonts w:eastAsia="Cambria"/>
          <w:b/>
          <w:iCs/>
          <w:u w:val="single"/>
        </w:rPr>
      </w:pPr>
      <w:r w:rsidRPr="00F3735D">
        <w:rPr>
          <w:rFonts w:eastAsia="Cambria"/>
          <w:b/>
          <w:iCs/>
          <w:u w:val="single"/>
        </w:rPr>
        <w:t>What is UNJUST?</w:t>
      </w:r>
    </w:p>
    <w:p w14:paraId="765EDB4D" w14:textId="77777777" w:rsidR="008C7235" w:rsidRPr="00F3735D" w:rsidRDefault="008C7235" w:rsidP="008C7235">
      <w:pPr>
        <w:rPr>
          <w:rFonts w:eastAsia="Cambria"/>
          <w:sz w:val="16"/>
        </w:rPr>
      </w:pPr>
      <w:r w:rsidRPr="00F3735D">
        <w:rPr>
          <w:rFonts w:eastAsia="Cambria"/>
          <w:b/>
          <w:iCs/>
          <w:highlight w:val="green"/>
          <w:u w:val="single"/>
        </w:rPr>
        <w:t>Contrary to</w:t>
      </w:r>
      <w:r w:rsidRPr="00F3735D">
        <w:rPr>
          <w:rFonts w:eastAsia="Cambria"/>
          <w:sz w:val="16"/>
        </w:rPr>
        <w:t xml:space="preserve"> </w:t>
      </w:r>
      <w:r w:rsidRPr="00F3735D">
        <w:rPr>
          <w:rFonts w:eastAsia="Cambria"/>
          <w:u w:val="single"/>
        </w:rPr>
        <w:t>right and justice</w:t>
      </w:r>
      <w:r w:rsidRPr="00F3735D">
        <w:rPr>
          <w:rFonts w:eastAsia="Cambria"/>
          <w:sz w:val="16"/>
        </w:rPr>
        <w:t xml:space="preserve">, or to </w:t>
      </w:r>
      <w:r w:rsidRPr="00F3735D">
        <w:rPr>
          <w:rFonts w:eastAsia="Cambria"/>
          <w:u w:val="single"/>
        </w:rPr>
        <w:t xml:space="preserve">the </w:t>
      </w:r>
      <w:r w:rsidRPr="00F3735D">
        <w:rPr>
          <w:rFonts w:eastAsia="Cambria"/>
          <w:b/>
          <w:iCs/>
          <w:u w:val="single"/>
        </w:rPr>
        <w:t>enjoyment of</w:t>
      </w:r>
      <w:r w:rsidRPr="00F3735D">
        <w:rPr>
          <w:rFonts w:eastAsia="Cambria"/>
          <w:sz w:val="16"/>
        </w:rPr>
        <w:t xml:space="preserve"> his </w:t>
      </w:r>
      <w:r w:rsidRPr="00F3735D">
        <w:rPr>
          <w:rFonts w:eastAsia="Cambria"/>
          <w:b/>
          <w:iCs/>
          <w:u w:val="single"/>
        </w:rPr>
        <w:t>rights by another</w:t>
      </w:r>
      <w:r w:rsidRPr="00F3735D">
        <w:rPr>
          <w:rFonts w:eastAsia="Cambria"/>
          <w:sz w:val="16"/>
        </w:rPr>
        <w:t xml:space="preserve">, </w:t>
      </w:r>
      <w:r w:rsidRPr="00F3735D">
        <w:rPr>
          <w:rFonts w:eastAsia="Cambria"/>
          <w:u w:val="single"/>
        </w:rPr>
        <w:t xml:space="preserve">or to the standards of </w:t>
      </w:r>
      <w:r w:rsidRPr="00F3735D">
        <w:rPr>
          <w:rFonts w:eastAsia="Cambria"/>
          <w:highlight w:val="green"/>
          <w:u w:val="single"/>
        </w:rPr>
        <w:t>conduct furnished by</w:t>
      </w:r>
      <w:r w:rsidRPr="00F3735D">
        <w:rPr>
          <w:rFonts w:eastAsia="Cambria"/>
          <w:u w:val="single"/>
        </w:rPr>
        <w:t xml:space="preserve"> the </w:t>
      </w:r>
      <w:r w:rsidRPr="00F3735D">
        <w:rPr>
          <w:rFonts w:eastAsia="Cambria"/>
          <w:b/>
          <w:iCs/>
          <w:highlight w:val="green"/>
          <w:u w:val="single"/>
        </w:rPr>
        <w:t>laws</w:t>
      </w:r>
      <w:r w:rsidRPr="00F3735D">
        <w:rPr>
          <w:rFonts w:eastAsia="Cambria"/>
          <w:sz w:val="16"/>
        </w:rPr>
        <w:t>.</w:t>
      </w:r>
    </w:p>
    <w:p w14:paraId="30100A0A" w14:textId="77777777" w:rsidR="008C7235" w:rsidRPr="00F3735D" w:rsidRDefault="008C7235" w:rsidP="008C7235">
      <w:pPr>
        <w:keepNext/>
        <w:keepLines/>
        <w:spacing w:before="40" w:after="0"/>
        <w:outlineLvl w:val="3"/>
        <w:rPr>
          <w:rFonts w:eastAsia="MS Gothic"/>
          <w:b/>
          <w:iCs/>
          <w:sz w:val="26"/>
        </w:rPr>
      </w:pPr>
      <w:r w:rsidRPr="00F3735D">
        <w:rPr>
          <w:rFonts w:eastAsia="MS Gothic"/>
          <w:b/>
          <w:iCs/>
          <w:sz w:val="26"/>
        </w:rPr>
        <w:lastRenderedPageBreak/>
        <w:t>Violation: There’s no plan, they defend the res as a general rule.</w:t>
      </w:r>
    </w:p>
    <w:bookmarkEnd w:id="0"/>
    <w:p w14:paraId="725DFF37" w14:textId="77777777" w:rsidR="008C7235" w:rsidRPr="00F3735D" w:rsidRDefault="008C7235" w:rsidP="008C7235">
      <w:pPr>
        <w:keepNext/>
        <w:keepLines/>
        <w:spacing w:before="40" w:after="0"/>
        <w:outlineLvl w:val="3"/>
        <w:rPr>
          <w:rFonts w:eastAsia="MS Gothic"/>
          <w:b/>
          <w:iCs/>
          <w:sz w:val="26"/>
        </w:rPr>
      </w:pPr>
      <w:r w:rsidRPr="00F3735D">
        <w:rPr>
          <w:rFonts w:eastAsia="MS Gothic"/>
          <w:b/>
          <w:iCs/>
          <w:sz w:val="26"/>
        </w:rPr>
        <w:t>Prefer:</w:t>
      </w:r>
    </w:p>
    <w:p w14:paraId="1B14DC2A" w14:textId="77777777" w:rsidR="008C7235" w:rsidRPr="00F3735D" w:rsidRDefault="008C7235" w:rsidP="008C7235">
      <w:pPr>
        <w:keepNext/>
        <w:keepLines/>
        <w:spacing w:before="40" w:after="0"/>
        <w:outlineLvl w:val="3"/>
        <w:rPr>
          <w:rFonts w:eastAsia="MS Gothic"/>
          <w:b/>
          <w:iCs/>
          <w:sz w:val="26"/>
        </w:rPr>
      </w:pPr>
      <w:r w:rsidRPr="00F3735D">
        <w:rPr>
          <w:rFonts w:eastAsia="MS Gothic"/>
          <w:b/>
          <w:iCs/>
          <w:sz w:val="26"/>
        </w:rPr>
        <w:t>1---Ground---absent meeting precise words in the res, we lose all the pre-round prep we did around the resolution, killing neg ground.</w:t>
      </w:r>
    </w:p>
    <w:p w14:paraId="0A4F026A" w14:textId="77777777" w:rsidR="008C7235" w:rsidRPr="00F3735D" w:rsidRDefault="008C7235" w:rsidP="008C7235">
      <w:pPr>
        <w:keepNext/>
        <w:keepLines/>
        <w:spacing w:before="40" w:after="0"/>
        <w:outlineLvl w:val="3"/>
        <w:rPr>
          <w:rFonts w:eastAsia="MS Gothic"/>
          <w:b/>
          <w:iCs/>
          <w:sz w:val="26"/>
        </w:rPr>
      </w:pPr>
      <w:r w:rsidRPr="00F3735D">
        <w:rPr>
          <w:rFonts w:eastAsia="MS Gothic"/>
          <w:b/>
          <w:iCs/>
          <w:sz w:val="26"/>
        </w:rPr>
        <w:t xml:space="preserve">2---Vagueness---debates inevitably involve the AFF defending something, but only our </w:t>
      </w:r>
      <w:proofErr w:type="spellStart"/>
      <w:r w:rsidRPr="00F3735D">
        <w:rPr>
          <w:rFonts w:eastAsia="MS Gothic"/>
          <w:b/>
          <w:iCs/>
          <w:sz w:val="26"/>
        </w:rPr>
        <w:t>interp</w:t>
      </w:r>
      <w:proofErr w:type="spellEnd"/>
      <w:r w:rsidRPr="00F3735D">
        <w:rPr>
          <w:rFonts w:eastAsia="MS Gothic"/>
          <w:b/>
          <w:iCs/>
          <w:sz w:val="26"/>
        </w:rPr>
        <w:t xml:space="preserve"> lets them to </w:t>
      </w:r>
      <w:r w:rsidRPr="00F3735D">
        <w:rPr>
          <w:rFonts w:eastAsia="MS Gothic"/>
          <w:b/>
          <w:iCs/>
          <w:sz w:val="26"/>
          <w:u w:val="single"/>
        </w:rPr>
        <w:t>clearly define</w:t>
      </w:r>
      <w:r w:rsidRPr="00F3735D">
        <w:rPr>
          <w:rFonts w:eastAsia="MS Gothic"/>
          <w:b/>
          <w:iCs/>
          <w:sz w:val="26"/>
        </w:rPr>
        <w:t xml:space="preserve"> that from the start. Their model leads to </w:t>
      </w:r>
      <w:r w:rsidRPr="00F3735D">
        <w:rPr>
          <w:rFonts w:eastAsia="MS Gothic"/>
          <w:b/>
          <w:iCs/>
          <w:sz w:val="26"/>
          <w:u w:val="single"/>
        </w:rPr>
        <w:t>late-breaking</w:t>
      </w:r>
      <w:r w:rsidRPr="00F3735D">
        <w:rPr>
          <w:rFonts w:eastAsia="MS Gothic"/>
          <w:b/>
          <w:iCs/>
          <w:sz w:val="26"/>
        </w:rPr>
        <w:t xml:space="preserve"> debates that destroy ground, for example we won’t know if asteroid mining or space exploration are offense until the 1AR, which skews neg prep.</w:t>
      </w:r>
    </w:p>
    <w:p w14:paraId="141C571B" w14:textId="538B4A5C" w:rsidR="008C7235" w:rsidRPr="00F3735D" w:rsidRDefault="008C7235" w:rsidP="008C7235">
      <w:pPr>
        <w:keepNext/>
        <w:keepLines/>
        <w:spacing w:before="40" w:after="0"/>
        <w:outlineLvl w:val="3"/>
        <w:rPr>
          <w:rFonts w:eastAsia="MS Gothic"/>
          <w:b/>
          <w:iCs/>
          <w:sz w:val="26"/>
        </w:rPr>
      </w:pPr>
      <w:r w:rsidRPr="00F3735D">
        <w:rPr>
          <w:rFonts w:eastAsia="MS Gothic"/>
          <w:b/>
          <w:iCs/>
          <w:sz w:val="26"/>
        </w:rPr>
        <w:t xml:space="preserve">3---Topic ed---specific policies lets us go deep into the topic, uniquely important given the evolving character of space law. outweighs </w:t>
      </w:r>
      <w:proofErr w:type="spellStart"/>
      <w:r w:rsidRPr="00F3735D">
        <w:rPr>
          <w:rFonts w:eastAsia="MS Gothic"/>
          <w:b/>
          <w:iCs/>
          <w:sz w:val="26"/>
        </w:rPr>
        <w:t>bc</w:t>
      </w:r>
      <w:proofErr w:type="spellEnd"/>
      <w:r w:rsidRPr="00F3735D">
        <w:rPr>
          <w:rFonts w:eastAsia="MS Gothic"/>
          <w:b/>
          <w:iCs/>
          <w:sz w:val="26"/>
        </w:rPr>
        <w:t xml:space="preserve"> we only have 2 month topics, and </w:t>
      </w:r>
      <w:proofErr w:type="spellStart"/>
      <w:r w:rsidRPr="00F3735D">
        <w:rPr>
          <w:rFonts w:eastAsia="MS Gothic"/>
          <w:b/>
          <w:iCs/>
          <w:sz w:val="26"/>
        </w:rPr>
        <w:t>phil</w:t>
      </w:r>
      <w:proofErr w:type="spellEnd"/>
      <w:r w:rsidRPr="00F3735D">
        <w:rPr>
          <w:rFonts w:eastAsia="MS Gothic"/>
          <w:b/>
          <w:iCs/>
          <w:sz w:val="26"/>
        </w:rPr>
        <w:t xml:space="preserve"> ed is solved by free textbooks.</w:t>
      </w:r>
    </w:p>
    <w:p w14:paraId="1E465BEF" w14:textId="77777777" w:rsidR="008C7235" w:rsidRPr="00F3735D" w:rsidRDefault="008C7235" w:rsidP="008C7235">
      <w:pPr>
        <w:keepNext/>
        <w:keepLines/>
        <w:spacing w:before="40" w:after="0"/>
        <w:outlineLvl w:val="3"/>
        <w:rPr>
          <w:rFonts w:eastAsia="MS Gothic"/>
          <w:b/>
          <w:iCs/>
          <w:sz w:val="26"/>
        </w:rPr>
      </w:pPr>
      <w:r w:rsidRPr="00F3735D">
        <w:rPr>
          <w:rFonts w:eastAsia="MS Gothic"/>
          <w:b/>
          <w:iCs/>
          <w:sz w:val="26"/>
        </w:rPr>
        <w:t xml:space="preserve">CI </w:t>
      </w:r>
      <w:proofErr w:type="spellStart"/>
      <w:r w:rsidRPr="00F3735D">
        <w:rPr>
          <w:rFonts w:eastAsia="MS Gothic"/>
          <w:b/>
          <w:iCs/>
          <w:sz w:val="26"/>
        </w:rPr>
        <w:t>bc</w:t>
      </w:r>
      <w:proofErr w:type="spellEnd"/>
      <w:r w:rsidRPr="00F3735D">
        <w:rPr>
          <w:rFonts w:eastAsia="MS Gothic"/>
          <w:b/>
          <w:iCs/>
          <w:sz w:val="26"/>
        </w:rPr>
        <w:t xml:space="preserve"> reasonability is arbitrary and invites judge intervention</w:t>
      </w:r>
    </w:p>
    <w:p w14:paraId="0C41B15A" w14:textId="77777777" w:rsidR="008C7235" w:rsidRPr="00F3735D" w:rsidRDefault="008C7235" w:rsidP="008C7235">
      <w:pPr>
        <w:keepNext/>
        <w:keepLines/>
        <w:spacing w:before="40" w:after="0"/>
        <w:outlineLvl w:val="3"/>
        <w:rPr>
          <w:rFonts w:eastAsia="MS Gothic"/>
          <w:b/>
          <w:iCs/>
          <w:sz w:val="26"/>
        </w:rPr>
      </w:pPr>
      <w:r w:rsidRPr="00F3735D">
        <w:rPr>
          <w:rFonts w:eastAsia="MS Gothic"/>
          <w:b/>
          <w:iCs/>
          <w:sz w:val="26"/>
        </w:rPr>
        <w:t>DTD to deter future abuse</w:t>
      </w:r>
    </w:p>
    <w:p w14:paraId="4F3D6EC9" w14:textId="1C14A519" w:rsidR="008C7235" w:rsidRPr="00F3735D" w:rsidRDefault="008C7235" w:rsidP="008C7235">
      <w:pPr>
        <w:keepNext/>
        <w:keepLines/>
        <w:spacing w:before="40" w:after="0"/>
        <w:outlineLvl w:val="3"/>
        <w:rPr>
          <w:rFonts w:eastAsia="MS Gothic"/>
          <w:b/>
          <w:iCs/>
          <w:sz w:val="26"/>
        </w:rPr>
      </w:pPr>
      <w:r w:rsidRPr="00F3735D">
        <w:rPr>
          <w:rFonts w:eastAsia="MS Gothic"/>
          <w:b/>
          <w:iCs/>
          <w:sz w:val="26"/>
        </w:rPr>
        <w:t>No RVIs: 1] illogical, you shouldn’t win for being topical, 2] good theory debaters will read abusive positions to bait theory and dump on an RVI,</w:t>
      </w:r>
      <w:r w:rsidR="001F280F">
        <w:rPr>
          <w:rFonts w:eastAsia="MS Gothic"/>
          <w:b/>
          <w:iCs/>
          <w:sz w:val="26"/>
        </w:rPr>
        <w:t xml:space="preserve"> </w:t>
      </w:r>
      <w:r w:rsidRPr="00F3735D">
        <w:rPr>
          <w:rFonts w:eastAsia="MS Gothic"/>
          <w:b/>
          <w:iCs/>
          <w:sz w:val="26"/>
        </w:rPr>
        <w:t>3] trades off with substance since we can’t kick out of T</w:t>
      </w:r>
    </w:p>
    <w:p w14:paraId="02CFEB7E" w14:textId="77777777" w:rsidR="008C7235" w:rsidRPr="00F3735D" w:rsidRDefault="008C7235" w:rsidP="008C7235">
      <w:pPr>
        <w:keepNext/>
        <w:keepLines/>
        <w:spacing w:before="40" w:after="0"/>
        <w:outlineLvl w:val="3"/>
        <w:rPr>
          <w:rFonts w:eastAsia="MS Gothic"/>
          <w:b/>
          <w:iCs/>
          <w:sz w:val="26"/>
        </w:rPr>
      </w:pPr>
      <w:r w:rsidRPr="00F3735D">
        <w:rPr>
          <w:rFonts w:eastAsia="MS Gothic"/>
          <w:b/>
          <w:iCs/>
          <w:sz w:val="26"/>
        </w:rPr>
        <w:t>Neg theory first because AFF abuse made it impossible to engage so any neg abuse was to get back in the game.</w:t>
      </w:r>
    </w:p>
    <w:p w14:paraId="4365AD66" w14:textId="77777777" w:rsidR="008C7235" w:rsidRPr="008C7235" w:rsidRDefault="008C7235" w:rsidP="008C7235"/>
    <w:p w14:paraId="6FC2D5CF" w14:textId="2B0ADF6B" w:rsidR="00F04828" w:rsidRDefault="00833F0A" w:rsidP="00F04828">
      <w:pPr>
        <w:pStyle w:val="Heading3"/>
      </w:pPr>
      <w:r>
        <w:lastRenderedPageBreak/>
        <w:t>2</w:t>
      </w:r>
    </w:p>
    <w:p w14:paraId="72096C9E" w14:textId="77777777" w:rsidR="00F04828" w:rsidRPr="006735FE" w:rsidRDefault="00F04828" w:rsidP="00F04828">
      <w:pPr>
        <w:pStyle w:val="Heading4"/>
      </w:pPr>
      <w:r w:rsidRPr="006735FE">
        <w:t xml:space="preserve">TEXT: The Outer Space Treaty ought to be amended to establish an international legal trust system governing outer space.  </w:t>
      </w:r>
    </w:p>
    <w:p w14:paraId="6E98E2A1" w14:textId="77777777" w:rsidR="00F04828" w:rsidRPr="00E17E3B" w:rsidRDefault="00F04828" w:rsidP="00F04828">
      <w:pPr>
        <w:rPr>
          <w:rStyle w:val="Style13ptBold"/>
          <w:b w:val="0"/>
        </w:rPr>
      </w:pPr>
      <w:proofErr w:type="spellStart"/>
      <w:r w:rsidRPr="00741B0F">
        <w:rPr>
          <w:rStyle w:val="Style13ptBold"/>
        </w:rPr>
        <w:t>Fino</w:t>
      </w:r>
      <w:r>
        <w:rPr>
          <w:rStyle w:val="Style13ptBold"/>
        </w:rPr>
        <w:t>a</w:t>
      </w:r>
      <w:proofErr w:type="spellEnd"/>
      <w:r w:rsidRPr="00741B0F">
        <w:rPr>
          <w:rStyle w:val="Style13ptBold"/>
        </w:rPr>
        <w:t xml:space="preserve"> 21</w:t>
      </w:r>
      <w:r>
        <w:t xml:space="preserve"> [Ivan </w:t>
      </w:r>
      <w:proofErr w:type="spellStart"/>
      <w:r>
        <w:t>Finoa</w:t>
      </w:r>
      <w:proofErr w:type="spellEnd"/>
      <w:r>
        <w:t xml:space="preserve"> (Department of Law University of Turin), “Building a New Legal Model for Settlements on Mars,” A. Froehlich (ed.), Assessing a Mars Agreement Including Human Settlements, Studies in Space Policy 30, 2021. </w:t>
      </w:r>
      <w:hyperlink r:id="rId11" w:history="1">
        <w:r w:rsidRPr="00543220">
          <w:rPr>
            <w:rStyle w:val="Hyperlink"/>
          </w:rPr>
          <w:t>https://doi.org/10.1007/978-3-030-65013-1_7</w:t>
        </w:r>
      </w:hyperlink>
      <w:r>
        <w:t>]CT</w:t>
      </w:r>
    </w:p>
    <w:p w14:paraId="7A3B36CB" w14:textId="77777777" w:rsidR="00F04828" w:rsidRPr="00096ED2" w:rsidRDefault="00F04828" w:rsidP="00F04828">
      <w:pPr>
        <w:rPr>
          <w:rStyle w:val="StyleUnderline"/>
        </w:rPr>
      </w:pPr>
      <w:r w:rsidRPr="00B03DF7">
        <w:t xml:space="preserve">7.5 </w:t>
      </w:r>
      <w:r w:rsidRPr="00096ED2">
        <w:rPr>
          <w:rStyle w:val="StyleUnderline"/>
        </w:rPr>
        <w:t>A Proposal for an International Legal Trust System</w:t>
      </w:r>
    </w:p>
    <w:p w14:paraId="4CB1F0C6" w14:textId="77777777" w:rsidR="00F04828" w:rsidRPr="007E21E4" w:rsidRDefault="00F04828" w:rsidP="00F04828">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616EAC7A" w14:textId="77777777" w:rsidR="00F04828" w:rsidRPr="00C04897" w:rsidRDefault="00F04828" w:rsidP="00F04828">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6DDBA846" w14:textId="77777777" w:rsidR="00F04828" w:rsidRDefault="00F04828" w:rsidP="00F04828">
      <w:r>
        <w:t>7.6 The Functioning of the International Legal Trust System</w:t>
      </w:r>
    </w:p>
    <w:p w14:paraId="2FC0D762" w14:textId="29A95471" w:rsidR="00F04828" w:rsidRPr="008C7235" w:rsidRDefault="00F04828" w:rsidP="00F04828">
      <w:pPr>
        <w:rPr>
          <w:u w:val="singl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The plan of work shall include all the details of the activity that would be carried out</w:t>
      </w:r>
      <w:r w:rsidRPr="005B0210">
        <w:rPr>
          <w:rStyle w:val="StyleUnderline"/>
        </w:rPr>
        <w:t xml:space="preserve">; </w:t>
      </w:r>
      <w:r w:rsidRPr="005B0210">
        <w:rPr>
          <w:rStyle w:val="Emphasis"/>
        </w:rPr>
        <w:t>it shall be consistent with pre-established 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co-trustee</w:t>
      </w:r>
      <w:r w:rsidRPr="005B0210">
        <w:rPr>
          <w:rStyle w:val="StyleUnderline"/>
        </w:rPr>
        <w:t xml:space="preserve"> for the specific resource. Thus, as a </w:t>
      </w:r>
      <w:proofErr w:type="spellStart"/>
      <w:r w:rsidRPr="005B0210">
        <w:rPr>
          <w:rStyle w:val="StyleUnderline"/>
        </w:rPr>
        <w:t>cotrustee</w:t>
      </w:r>
      <w:proofErr w:type="spellEnd"/>
      <w:r w:rsidRPr="005B0210">
        <w:rPr>
          <w:rStyle w:val="StyleUnderline"/>
        </w:rPr>
        <w:t xml:space="preserve">, countries must investigate whether all activities of their national companies are consistent with the plan of work </w:t>
      </w:r>
      <w:proofErr w:type="spellStart"/>
      <w:r w:rsidRPr="005B0210">
        <w:rPr>
          <w:rStyle w:val="StyleUnderline"/>
        </w:rPr>
        <w:t>authorised</w:t>
      </w:r>
      <w:proofErr w:type="spellEnd"/>
      <w:r w:rsidRPr="005B0210">
        <w:rPr>
          <w:rStyle w:val="StyleUnderline"/>
        </w:rPr>
        <w:t xml:space="preserve"> by the UN.</w:t>
      </w:r>
      <w:r w:rsidRPr="005B0210">
        <w:rPr>
          <w:sz w:val="16"/>
        </w:rPr>
        <w:t xml:space="preserve"> These supervisory duties would be added to the responsibility of </w:t>
      </w:r>
      <w:r w:rsidRPr="005B0210">
        <w:rPr>
          <w:sz w:val="16"/>
        </w:rPr>
        <w:lastRenderedPageBreak/>
        <w:t xml:space="preserve">nations for all space objects that are launched within their territory.27 </w:t>
      </w:r>
      <w:r w:rsidRPr="005B0210">
        <w:rPr>
          <w:rStyle w:val="Emphasis"/>
        </w:rPr>
        <w:t>The UN, as main trustee, would oversee that countries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F242A1">
        <w:rPr>
          <w:rStyle w:val="Emphasis"/>
          <w:highlight w:val="green"/>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 xml:space="preserve">which addressed poverty, inequality, climate </w:t>
      </w:r>
      <w:r w:rsidRPr="00A26816">
        <w:rPr>
          <w:rStyle w:val="Emphasis"/>
          <w:highlight w:val="green"/>
        </w:rPr>
        <w:t xml:space="preserve">change, environmental </w:t>
      </w:r>
      <w:r w:rsidRPr="00F242A1">
        <w:rPr>
          <w:rStyle w:val="Emphasis"/>
          <w:highlight w:val="green"/>
        </w:rPr>
        <w:t>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56D63057" w14:textId="7036361B" w:rsidR="00F04828" w:rsidRDefault="00833F0A" w:rsidP="00F04828">
      <w:pPr>
        <w:pStyle w:val="Heading3"/>
      </w:pPr>
      <w:r>
        <w:lastRenderedPageBreak/>
        <w:t>3</w:t>
      </w:r>
    </w:p>
    <w:p w14:paraId="1C4A7382" w14:textId="77777777" w:rsidR="008C7235" w:rsidRDefault="008C7235" w:rsidP="008C7235">
      <w:pPr>
        <w:pStyle w:val="Heading4"/>
      </w:pPr>
      <w:r>
        <w:t>The private sector is essential for asteroid mining – competition is key and government development is not effective, efficient, or cheap enough. Thiessen 21:</w:t>
      </w:r>
    </w:p>
    <w:p w14:paraId="6F3E0549" w14:textId="77777777" w:rsidR="008C7235" w:rsidRDefault="008C7235" w:rsidP="008C7235">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052415B1" w14:textId="5DD5CF39" w:rsidR="008C7235" w:rsidRDefault="008C7235" w:rsidP="008C7235">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17437E18" w14:textId="77777777" w:rsidR="008C7235" w:rsidRPr="00F00F87" w:rsidRDefault="008C7235" w:rsidP="008C7235">
      <w:pPr>
        <w:keepNext/>
        <w:keepLines/>
        <w:spacing w:before="40" w:after="0"/>
        <w:outlineLvl w:val="3"/>
        <w:rPr>
          <w:rFonts w:eastAsia="MS Gothic"/>
          <w:b/>
          <w:iCs/>
          <w:sz w:val="26"/>
        </w:rPr>
      </w:pPr>
      <w:r w:rsidRPr="00F00F87">
        <w:rPr>
          <w:rFonts w:eastAsia="MS Gothic"/>
          <w:b/>
          <w:iCs/>
          <w:sz w:val="26"/>
        </w:rPr>
        <w:lastRenderedPageBreak/>
        <w:t xml:space="preserve">Extinction </w:t>
      </w:r>
      <w:r w:rsidRPr="00F00F87">
        <w:rPr>
          <w:rFonts w:eastAsia="MS Gothic"/>
          <w:b/>
          <w:iCs/>
          <w:sz w:val="26"/>
          <w:u w:val="single"/>
        </w:rPr>
        <w:t>must outweigh</w:t>
      </w:r>
      <w:r w:rsidRPr="00F00F87">
        <w:rPr>
          <w:rFonts w:eastAsia="MS Gothic"/>
          <w:b/>
          <w:iCs/>
          <w:sz w:val="26"/>
        </w:rPr>
        <w:t xml:space="preserve"> – moral uncertainty demands we preserve the conditions for life, even a </w:t>
      </w:r>
      <w:r w:rsidRPr="00F00F87">
        <w:rPr>
          <w:rFonts w:eastAsia="MS Gothic"/>
          <w:b/>
          <w:iCs/>
          <w:sz w:val="26"/>
          <w:u w:val="single"/>
        </w:rPr>
        <w:t>tiny risk</w:t>
      </w:r>
      <w:r w:rsidRPr="00F00F87">
        <w:rPr>
          <w:rFonts w:eastAsia="MS Gothic"/>
          <w:b/>
          <w:iCs/>
          <w:sz w:val="26"/>
        </w:rPr>
        <w:t xml:space="preserve"> outweighs, and future gains in quality of life </w:t>
      </w:r>
      <w:r w:rsidRPr="00F00F87">
        <w:rPr>
          <w:rFonts w:eastAsia="MS Gothic"/>
          <w:b/>
          <w:iCs/>
          <w:sz w:val="26"/>
          <w:u w:val="single"/>
        </w:rPr>
        <w:t>ensure</w:t>
      </w:r>
      <w:r w:rsidRPr="00F00F87">
        <w:rPr>
          <w:rFonts w:eastAsia="MS Gothic"/>
          <w:b/>
          <w:iCs/>
          <w:sz w:val="26"/>
        </w:rPr>
        <w:t xml:space="preserve"> it’s a prior question </w:t>
      </w:r>
    </w:p>
    <w:p w14:paraId="134917E4" w14:textId="77777777" w:rsidR="008C7235" w:rsidRPr="00F00F87" w:rsidRDefault="008C7235" w:rsidP="008C7235">
      <w:pPr>
        <w:rPr>
          <w:rFonts w:eastAsia="Cambria"/>
        </w:rPr>
      </w:pPr>
      <w:r w:rsidRPr="00F00F87">
        <w:rPr>
          <w:rFonts w:eastAsia="Cambria"/>
          <w:b/>
          <w:bCs/>
          <w:sz w:val="26"/>
        </w:rPr>
        <w:t>Todd 17</w:t>
      </w:r>
      <w:r w:rsidRPr="00F00F87">
        <w:rPr>
          <w:rFonts w:eastAsia="Cambria"/>
        </w:rPr>
        <w:t xml:space="preserve"> [Ben has a 1st from Oxford in Physics and Philosophy, has published in Climate Physics, once kick-boxed for Oxford, and speaks Chinese, badly. "The case for reducing extinction risk." </w:t>
      </w:r>
      <w:hyperlink r:id="rId12" w:history="1">
        <w:r w:rsidRPr="00F00F87">
          <w:rPr>
            <w:rFonts w:eastAsia="Cambria"/>
          </w:rPr>
          <w:t>https://80000hours.org/articles/extinction-risk/</w:t>
        </w:r>
      </w:hyperlink>
      <w:r w:rsidRPr="00F00F87">
        <w:rPr>
          <w:rFonts w:eastAsia="Cambria"/>
        </w:rPr>
        <w:t xml:space="preserve">] </w:t>
      </w:r>
      <w:proofErr w:type="spellStart"/>
      <w:r w:rsidRPr="00F00F87">
        <w:rPr>
          <w:rFonts w:eastAsia="Cambria"/>
        </w:rPr>
        <w:t>brett</w:t>
      </w:r>
      <w:proofErr w:type="spellEnd"/>
    </w:p>
    <w:p w14:paraId="6E7B9D03" w14:textId="36D82FD3" w:rsidR="008C7235" w:rsidRPr="008C7235" w:rsidRDefault="008C7235" w:rsidP="008C7235">
      <w:pPr>
        <w:rPr>
          <w:rFonts w:eastAsia="Cambria"/>
          <w:sz w:val="8"/>
        </w:rPr>
      </w:pPr>
      <w:r w:rsidRPr="00F00F87">
        <w:rPr>
          <w:rFonts w:eastAsia="Cambria"/>
          <w:sz w:val="8"/>
        </w:rPr>
        <w:t xml:space="preserve">In this new age, </w:t>
      </w:r>
      <w:r w:rsidRPr="00F00F87">
        <w:rPr>
          <w:rFonts w:eastAsia="Cambria"/>
          <w:u w:val="single"/>
        </w:rPr>
        <w:t xml:space="preserve">what should be our </w:t>
      </w:r>
      <w:r w:rsidRPr="00F00F87">
        <w:rPr>
          <w:rFonts w:eastAsia="Cambria"/>
          <w:sz w:val="8"/>
        </w:rPr>
        <w:t>biggest priority</w:t>
      </w:r>
      <w:r w:rsidRPr="00F00F87">
        <w:rPr>
          <w:rFonts w:eastAsia="Cambria"/>
          <w:u w:val="single"/>
        </w:rPr>
        <w:t xml:space="preserve"> as a </w:t>
      </w:r>
      <w:proofErr w:type="spellStart"/>
      <w:r w:rsidRPr="00F00F87">
        <w:rPr>
          <w:rFonts w:eastAsia="Cambria"/>
          <w:u w:val="single"/>
        </w:rPr>
        <w:t>civilisation</w:t>
      </w:r>
      <w:proofErr w:type="spellEnd"/>
      <w:r w:rsidRPr="00F00F87">
        <w:rPr>
          <w:rFonts w:eastAsia="Cambria"/>
          <w:u w:val="single"/>
        </w:rPr>
        <w:t>?</w:t>
      </w:r>
      <w:r w:rsidRPr="00F00F87">
        <w:rPr>
          <w:rFonts w:eastAsia="Cambria"/>
          <w:sz w:val="8"/>
        </w:rPr>
        <w:t xml:space="preserve"> Improving technology? Helping the poor? Changing the political system? Here’s a suggestion that’s not so often discussed: </w:t>
      </w:r>
      <w:r w:rsidRPr="00F00F87">
        <w:rPr>
          <w:rFonts w:eastAsia="Cambria"/>
          <w:highlight w:val="green"/>
          <w:u w:val="single"/>
        </w:rPr>
        <w:t xml:space="preserve">our first priority should be to </w:t>
      </w:r>
      <w:r w:rsidRPr="00F00F87">
        <w:rPr>
          <w:rFonts w:eastAsia="Cambria"/>
          <w:b/>
          <w:iCs/>
          <w:highlight w:val="green"/>
          <w:u w:val="single"/>
        </w:rPr>
        <w:t>survive</w:t>
      </w:r>
      <w:r w:rsidRPr="00F00F87">
        <w:rPr>
          <w:rFonts w:eastAsia="Cambria"/>
          <w:sz w:val="8"/>
        </w:rPr>
        <w:t xml:space="preserve">. </w:t>
      </w:r>
      <w:r w:rsidRPr="00F00F87">
        <w:rPr>
          <w:rFonts w:eastAsia="Cambria"/>
          <w:u w:val="single"/>
        </w:rPr>
        <w:t xml:space="preserve">So long as </w:t>
      </w:r>
      <w:proofErr w:type="spellStart"/>
      <w:r w:rsidRPr="00F00F87">
        <w:rPr>
          <w:rFonts w:eastAsia="Cambria"/>
          <w:u w:val="single"/>
        </w:rPr>
        <w:t>civilisation</w:t>
      </w:r>
      <w:proofErr w:type="spellEnd"/>
      <w:r w:rsidRPr="00F00F87">
        <w:rPr>
          <w:rFonts w:eastAsia="Cambria"/>
          <w:u w:val="single"/>
        </w:rPr>
        <w:t xml:space="preserve"> continues to exist, </w:t>
      </w:r>
      <w:r w:rsidRPr="00F00F87">
        <w:rPr>
          <w:rFonts w:eastAsia="Cambria"/>
          <w:highlight w:val="green"/>
          <w:u w:val="single"/>
        </w:rPr>
        <w:t>we’ll have the chance to solve</w:t>
      </w:r>
      <w:r w:rsidRPr="00F00F87">
        <w:rPr>
          <w:rFonts w:eastAsia="Cambria"/>
          <w:u w:val="single"/>
        </w:rPr>
        <w:t xml:space="preserve"> all our </w:t>
      </w:r>
      <w:r w:rsidRPr="00F00F87">
        <w:rPr>
          <w:rFonts w:eastAsia="Cambria"/>
          <w:b/>
          <w:iCs/>
          <w:highlight w:val="green"/>
          <w:u w:val="single"/>
        </w:rPr>
        <w:t>other problems</w:t>
      </w:r>
      <w:r w:rsidRPr="00F00F87">
        <w:rPr>
          <w:rFonts w:eastAsia="Cambria"/>
          <w:u w:val="single"/>
        </w:rPr>
        <w:t xml:space="preserve">, and have a far better future. But </w:t>
      </w:r>
      <w:r w:rsidRPr="00F00F87">
        <w:rPr>
          <w:rFonts w:eastAsia="Cambria"/>
          <w:b/>
          <w:iCs/>
          <w:highlight w:val="green"/>
          <w:u w:val="single"/>
        </w:rPr>
        <w:t>if we go extinct, that’s it</w:t>
      </w:r>
      <w:r w:rsidRPr="00F00F87">
        <w:rPr>
          <w:rFonts w:eastAsia="Cambria"/>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higher, and are probably increasing. These concerns have started a new movement working to safeguard </w:t>
      </w:r>
      <w:proofErr w:type="spellStart"/>
      <w:r w:rsidRPr="00F00F87">
        <w:rPr>
          <w:rFonts w:eastAsia="Cambria"/>
          <w:sz w:val="8"/>
        </w:rPr>
        <w:t>civilisation</w:t>
      </w:r>
      <w:proofErr w:type="spellEnd"/>
      <w:r w:rsidRPr="00F00F87">
        <w:rPr>
          <w:rFonts w:eastAsia="Cambria"/>
          <w:sz w:val="8"/>
        </w:rPr>
        <w:t xml:space="preserve">, which has been joined by Stephen Hawking, Max </w:t>
      </w:r>
      <w:proofErr w:type="spellStart"/>
      <w:r w:rsidRPr="00F00F87">
        <w:rPr>
          <w:rFonts w:eastAsia="Cambria"/>
          <w:sz w:val="8"/>
        </w:rPr>
        <w:t>Tegmark</w:t>
      </w:r>
      <w:proofErr w:type="spellEnd"/>
      <w:r w:rsidRPr="00F00F87">
        <w:rPr>
          <w:rFonts w:eastAsia="Cambria"/>
          <w:sz w:val="8"/>
        </w:rPr>
        <w:t xml:space="preserve">, and new institutes founded by researchers at Cambridge, MIT, Oxford, and elsewhere. In the rest of this article, we cover the greatest risks to </w:t>
      </w:r>
      <w:proofErr w:type="spellStart"/>
      <w:r w:rsidRPr="00F00F87">
        <w:rPr>
          <w:rFonts w:eastAsia="Cambria"/>
          <w:sz w:val="8"/>
        </w:rPr>
        <w:t>civilisation</w:t>
      </w:r>
      <w:proofErr w:type="spellEnd"/>
      <w:r w:rsidRPr="00F00F87">
        <w:rPr>
          <w:rFonts w:eastAsia="Cambria"/>
          <w:sz w:val="8"/>
        </w:rPr>
        <w:t xml:space="preserve">, including some that might be bigger than nuclear war and climate change. We then make the case that reducing these risks could be the most important thing you do with your life, and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history, and are much higher. If Earth was hit by a 1km-wide asteroid, there’s a chance that </w:t>
      </w:r>
      <w:proofErr w:type="spellStart"/>
      <w:r w:rsidRPr="00F00F87">
        <w:rPr>
          <w:rFonts w:eastAsia="Cambria"/>
          <w:sz w:val="8"/>
        </w:rPr>
        <w:t>civilisation</w:t>
      </w:r>
      <w:proofErr w:type="spellEnd"/>
      <w:r w:rsidRPr="00F00F87">
        <w:rPr>
          <w:rFonts w:eastAsia="Cambria"/>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F00F87">
        <w:rPr>
          <w:rFonts w:eastAsia="Cambria"/>
          <w:sz w:val="8"/>
        </w:rPr>
        <w:t>civilisation</w:t>
      </w:r>
      <w:proofErr w:type="spellEnd"/>
      <w:r w:rsidRPr="00F00F87">
        <w:rPr>
          <w:rFonts w:eastAsia="Cambria"/>
          <w:sz w:val="8"/>
        </w:rPr>
        <w:t xml:space="preserve"> does some terrible things, such as factory farming. But as you can see in the data, many important measures of </w:t>
      </w:r>
      <w:r w:rsidRPr="00F00F87">
        <w:rPr>
          <w:rFonts w:eastAsia="Cambria"/>
          <w:b/>
          <w:iCs/>
          <w:highlight w:val="green"/>
          <w:u w:val="single"/>
        </w:rPr>
        <w:t>progress</w:t>
      </w:r>
      <w:r w:rsidRPr="00F00F87">
        <w:rPr>
          <w:rFonts w:eastAsia="Cambria"/>
          <w:b/>
          <w:iCs/>
          <w:u w:val="single"/>
        </w:rPr>
        <w:t xml:space="preserve"> have </w:t>
      </w:r>
      <w:r w:rsidRPr="00F00F87">
        <w:rPr>
          <w:rFonts w:eastAsia="Cambria"/>
          <w:b/>
          <w:iCs/>
          <w:highlight w:val="green"/>
          <w:u w:val="single"/>
        </w:rPr>
        <w:t>improved dramatically</w:t>
      </w:r>
      <w:r w:rsidRPr="00F00F87">
        <w:rPr>
          <w:rFonts w:eastAsia="Cambria"/>
          <w:sz w:val="8"/>
        </w:rPr>
        <w:t xml:space="preserve">. More to the point, no matter what you think has happened in the past, if we look forward, improving technology, political </w:t>
      </w:r>
      <w:proofErr w:type="spellStart"/>
      <w:r w:rsidRPr="00F00F87">
        <w:rPr>
          <w:rFonts w:eastAsia="Cambria"/>
          <w:sz w:val="8"/>
        </w:rPr>
        <w:t>organisation</w:t>
      </w:r>
      <w:proofErr w:type="spellEnd"/>
      <w:r w:rsidRPr="00F00F87">
        <w:rPr>
          <w:rFonts w:eastAsia="Cambria"/>
          <w:sz w:val="8"/>
        </w:rPr>
        <w:t xml:space="preserve"> and freedom gives </w:t>
      </w:r>
      <w:r w:rsidRPr="00F00F87">
        <w:rPr>
          <w:rFonts w:eastAsia="Cambria"/>
          <w:highlight w:val="green"/>
          <w:u w:val="single"/>
        </w:rPr>
        <w:t>our descendants</w:t>
      </w:r>
      <w:r w:rsidRPr="00F00F87">
        <w:rPr>
          <w:rFonts w:eastAsia="Cambria"/>
          <w:sz w:val="8"/>
        </w:rPr>
        <w:t xml:space="preserve"> the potential to solve our current problems, and </w:t>
      </w:r>
      <w:r w:rsidRPr="00F00F87">
        <w:rPr>
          <w:rFonts w:eastAsia="Cambria"/>
          <w:highlight w:val="green"/>
          <w:u w:val="single"/>
        </w:rPr>
        <w:t xml:space="preserve">have </w:t>
      </w:r>
      <w:r w:rsidRPr="00F00F87">
        <w:rPr>
          <w:rFonts w:eastAsia="Cambria"/>
          <w:b/>
          <w:iCs/>
          <w:highlight w:val="green"/>
          <w:u w:val="single"/>
        </w:rPr>
        <w:t>vastly better lives</w:t>
      </w:r>
      <w:r w:rsidRPr="00F00F87">
        <w:rPr>
          <w:rFonts w:eastAsia="Cambria"/>
          <w:sz w:val="8"/>
        </w:rPr>
        <w:t xml:space="preserve">.12 </w:t>
      </w:r>
      <w:r w:rsidRPr="00F00F87">
        <w:rPr>
          <w:rFonts w:eastAsia="Cambria"/>
          <w:u w:val="single"/>
        </w:rPr>
        <w:t>It is possible to end poverty</w:t>
      </w:r>
      <w:r w:rsidRPr="00F00F87">
        <w:rPr>
          <w:rFonts w:eastAsia="Cambria"/>
          <w:sz w:val="8"/>
        </w:rPr>
        <w:t xml:space="preserve">, </w:t>
      </w:r>
      <w:r w:rsidRPr="00F00F87">
        <w:rPr>
          <w:rFonts w:eastAsia="Cambria"/>
          <w:u w:val="single"/>
        </w:rPr>
        <w:t>prevent climate change, alleviate suffering, and more</w:t>
      </w:r>
      <w:r w:rsidRPr="00F00F87">
        <w:rPr>
          <w:rFonts w:eastAsia="Cambria"/>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F00F87">
        <w:rPr>
          <w:rFonts w:eastAsia="Cambria"/>
          <w:u w:val="single"/>
        </w:rPr>
        <w:t>Each</w:t>
      </w:r>
      <w:r w:rsidRPr="00F00F87">
        <w:rPr>
          <w:rFonts w:eastAsia="Cambria"/>
          <w:sz w:val="8"/>
        </w:rPr>
        <w:t xml:space="preserve"> time we discover a </w:t>
      </w:r>
      <w:r w:rsidRPr="00F00F87">
        <w:rPr>
          <w:rFonts w:eastAsia="Cambria"/>
          <w:u w:val="single"/>
        </w:rPr>
        <w:t>new technology</w:t>
      </w:r>
      <w:r w:rsidRPr="00F00F87">
        <w:rPr>
          <w:rFonts w:eastAsia="Cambria"/>
          <w:sz w:val="8"/>
        </w:rPr>
        <w:t xml:space="preserve">, most of the time it </w:t>
      </w:r>
      <w:r w:rsidRPr="00F00F87">
        <w:rPr>
          <w:rFonts w:eastAsia="Cambria"/>
          <w:u w:val="single"/>
        </w:rPr>
        <w:t>yields huge benefits</w:t>
      </w:r>
      <w:r w:rsidRPr="00F00F87">
        <w:rPr>
          <w:rFonts w:eastAsia="Cambria"/>
          <w:sz w:val="8"/>
        </w:rPr>
        <w:t xml:space="preserve">. But there’s also a chance we discover a technology with more destructive power than we have the ability to wisely use. And so, although </w:t>
      </w:r>
      <w:r w:rsidRPr="00F00F87">
        <w:rPr>
          <w:rFonts w:eastAsia="Cambria"/>
          <w:u w:val="single"/>
        </w:rPr>
        <w:t>the present generation lives in the most prosperous period in human history</w:t>
      </w:r>
      <w:r w:rsidRPr="00F00F87">
        <w:rPr>
          <w:rFonts w:eastAsia="Cambria"/>
          <w:sz w:val="8"/>
        </w:rPr>
        <w:t xml:space="preserve">, it’s plausibly also the most dangerous. The first destructive technology of this kind was nuclear weapons. Nuclear weapons: a history of near-misses Today we all have North Korea’s nuclear </w:t>
      </w:r>
      <w:proofErr w:type="spellStart"/>
      <w:r w:rsidRPr="00F00F87">
        <w:rPr>
          <w:rFonts w:eastAsia="Cambria"/>
          <w:sz w:val="8"/>
        </w:rPr>
        <w:t>programme</w:t>
      </w:r>
      <w:proofErr w:type="spellEnd"/>
      <w:r w:rsidRPr="00F00F87">
        <w:rPr>
          <w:rFonts w:eastAsia="Cambria"/>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anyway, and decided against invading. An invasion of Cuba might well have triggered nuclear war; it later emerged that Castro was in </w:t>
      </w:r>
      <w:proofErr w:type="spellStart"/>
      <w:r w:rsidRPr="00F00F87">
        <w:rPr>
          <w:rFonts w:eastAsia="Cambria"/>
          <w:sz w:val="8"/>
        </w:rPr>
        <w:t>favour</w:t>
      </w:r>
      <w:proofErr w:type="spellEnd"/>
      <w:r w:rsidRPr="00F00F87">
        <w:rPr>
          <w:rFonts w:eastAsia="Cambria"/>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F00F87">
        <w:rPr>
          <w:rFonts w:eastAsia="Cambria"/>
          <w:sz w:val="8"/>
        </w:rPr>
        <w:t>Vasili</w:t>
      </w:r>
      <w:proofErr w:type="spellEnd"/>
      <w:r w:rsidRPr="00F00F87">
        <w:rPr>
          <w:rFonts w:eastAsia="Cambria"/>
          <w:sz w:val="8"/>
        </w:rPr>
        <w:t xml:space="preserve"> </w:t>
      </w:r>
      <w:proofErr w:type="spellStart"/>
      <w:r w:rsidRPr="00F00F87">
        <w:rPr>
          <w:rFonts w:eastAsia="Cambria"/>
          <w:sz w:val="8"/>
        </w:rPr>
        <w:t>Arkhipov</w:t>
      </w:r>
      <w:proofErr w:type="spellEnd"/>
      <w:r w:rsidRPr="00F00F87">
        <w:rPr>
          <w:rFonts w:eastAsia="Cambria"/>
          <w:sz w:val="8"/>
        </w:rPr>
        <w:t xml:space="preserve">, disagreed, preventing war. Thanks to </w:t>
      </w:r>
      <w:proofErr w:type="spellStart"/>
      <w:r w:rsidRPr="00F00F87">
        <w:rPr>
          <w:rFonts w:eastAsia="Cambria"/>
          <w:sz w:val="8"/>
        </w:rPr>
        <w:t>Vasili</w:t>
      </w:r>
      <w:proofErr w:type="spellEnd"/>
      <w:r w:rsidRPr="00F00F87">
        <w:rPr>
          <w:rFonts w:eastAsia="Cambria"/>
          <w:sz w:val="8"/>
        </w:rPr>
        <w:t xml:space="preserve"> </w:t>
      </w:r>
      <w:proofErr w:type="spellStart"/>
      <w:r w:rsidRPr="00F00F87">
        <w:rPr>
          <w:rFonts w:eastAsia="Cambria"/>
          <w:sz w:val="8"/>
        </w:rPr>
        <w:t>Arkhipov</w:t>
      </w:r>
      <w:proofErr w:type="spellEnd"/>
      <w:r w:rsidRPr="00F00F87">
        <w:rPr>
          <w:rFonts w:eastAsia="Cambria"/>
          <w:sz w:val="8"/>
        </w:rPr>
        <w:t xml:space="preserve">, we narrowly averted a global catastrophic risk from nuclear weapons Thank you </w:t>
      </w:r>
      <w:proofErr w:type="spellStart"/>
      <w:r w:rsidRPr="00F00F87">
        <w:rPr>
          <w:rFonts w:eastAsia="Cambria"/>
          <w:sz w:val="8"/>
        </w:rPr>
        <w:t>Vasili</w:t>
      </w:r>
      <w:proofErr w:type="spellEnd"/>
      <w:r w:rsidRPr="00F00F87">
        <w:rPr>
          <w:rFonts w:eastAsia="Cambria"/>
          <w:sz w:val="8"/>
        </w:rPr>
        <w:t xml:space="preserve"> </w:t>
      </w:r>
      <w:proofErr w:type="spellStart"/>
      <w:r w:rsidRPr="00F00F87">
        <w:rPr>
          <w:rFonts w:eastAsia="Cambria"/>
          <w:sz w:val="8"/>
        </w:rPr>
        <w:t>Arkhipov</w:t>
      </w:r>
      <w:proofErr w:type="spellEnd"/>
      <w:r w:rsidRPr="00F00F87">
        <w:rPr>
          <w:rFonts w:eastAsia="Cambria"/>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F00F87">
        <w:rPr>
          <w:rFonts w:eastAsia="Cambria"/>
          <w:sz w:val="8"/>
        </w:rPr>
        <w:t>civilisation</w:t>
      </w:r>
      <w:proofErr w:type="spellEnd"/>
      <w:r w:rsidRPr="00F00F87">
        <w:rPr>
          <w:rFonts w:eastAsia="Cambria"/>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F00F87">
        <w:rPr>
          <w:rFonts w:eastAsia="Cambria"/>
          <w:highlight w:val="green"/>
          <w:u w:val="single"/>
        </w:rPr>
        <w:t>Even</w:t>
      </w:r>
      <w:r w:rsidRPr="00F00F87">
        <w:rPr>
          <w:rFonts w:eastAsia="Cambria"/>
          <w:u w:val="single"/>
        </w:rPr>
        <w:t xml:space="preserve"> a </w:t>
      </w:r>
      <w:r w:rsidRPr="00F00F87">
        <w:rPr>
          <w:rFonts w:eastAsia="Cambria"/>
          <w:b/>
          <w:iCs/>
          <w:highlight w:val="green"/>
          <w:u w:val="single"/>
        </w:rPr>
        <w:t>“mild”</w:t>
      </w:r>
      <w:r w:rsidRPr="00F00F87">
        <w:rPr>
          <w:rFonts w:eastAsia="Cambria"/>
          <w:u w:val="single"/>
        </w:rPr>
        <w:t xml:space="preserve"> </w:t>
      </w:r>
      <w:r w:rsidRPr="00F00F87">
        <w:rPr>
          <w:rFonts w:eastAsia="Cambria"/>
          <w:highlight w:val="green"/>
          <w:u w:val="single"/>
        </w:rPr>
        <w:t>nuclear winter</w:t>
      </w:r>
      <w:r w:rsidRPr="00F00F87">
        <w:rPr>
          <w:rFonts w:eastAsia="Cambria"/>
          <w:sz w:val="8"/>
        </w:rPr>
        <w:t xml:space="preserve">, however, could still </w:t>
      </w:r>
      <w:r w:rsidRPr="00F00F87">
        <w:rPr>
          <w:rFonts w:eastAsia="Cambria"/>
          <w:u w:val="single"/>
        </w:rPr>
        <w:t>cause mass starvation</w:t>
      </w:r>
      <w:r w:rsidRPr="00F00F87">
        <w:rPr>
          <w:rFonts w:eastAsia="Cambria"/>
          <w:sz w:val="8"/>
        </w:rPr>
        <w:t xml:space="preserve">.18 For this and other reasons, a nuclear war would be extremely </w:t>
      </w:r>
      <w:proofErr w:type="spellStart"/>
      <w:r w:rsidRPr="00F00F87">
        <w:rPr>
          <w:rFonts w:eastAsia="Cambria"/>
          <w:sz w:val="8"/>
        </w:rPr>
        <w:t>destabilising</w:t>
      </w:r>
      <w:proofErr w:type="spellEnd"/>
      <w:r w:rsidRPr="00F00F87">
        <w:rPr>
          <w:rFonts w:eastAsia="Cambria"/>
          <w:sz w:val="8"/>
        </w:rPr>
        <w:t xml:space="preserve">, and it’s unclear whether </w:t>
      </w:r>
      <w:proofErr w:type="spellStart"/>
      <w:r w:rsidRPr="00F00F87">
        <w:rPr>
          <w:rFonts w:eastAsia="Cambria"/>
          <w:sz w:val="8"/>
        </w:rPr>
        <w:t>civilisation</w:t>
      </w:r>
      <w:proofErr w:type="spellEnd"/>
      <w:r w:rsidRPr="00F00F87">
        <w:rPr>
          <w:rFonts w:eastAsia="Cambria"/>
          <w:sz w:val="8"/>
        </w:rPr>
        <w:t xml:space="preserve"> could recover. How likely is a </w:t>
      </w:r>
      <w:r w:rsidRPr="00F00F87">
        <w:rPr>
          <w:rFonts w:eastAsia="Cambria"/>
          <w:b/>
          <w:iCs/>
          <w:u w:val="single"/>
        </w:rPr>
        <w:t xml:space="preserve">nuclear war to </w:t>
      </w:r>
      <w:r w:rsidRPr="00F00F87">
        <w:rPr>
          <w:rFonts w:eastAsia="Cambria"/>
          <w:b/>
          <w:iCs/>
          <w:highlight w:val="green"/>
          <w:u w:val="single"/>
        </w:rPr>
        <w:t xml:space="preserve">permanently end </w:t>
      </w:r>
      <w:proofErr w:type="spellStart"/>
      <w:r w:rsidRPr="00F00F87">
        <w:rPr>
          <w:rFonts w:eastAsia="Cambria"/>
          <w:b/>
          <w:iCs/>
          <w:highlight w:val="green"/>
          <w:u w:val="single"/>
        </w:rPr>
        <w:t>civilisation</w:t>
      </w:r>
      <w:proofErr w:type="spellEnd"/>
      <w:r w:rsidRPr="00F00F87">
        <w:rPr>
          <w:rFonts w:eastAsia="Cambria"/>
          <w:sz w:val="8"/>
        </w:rPr>
        <w:t xml:space="preserve">? It’s very hard to estimate, but it seems hard to conclude that the chance of a </w:t>
      </w:r>
      <w:proofErr w:type="spellStart"/>
      <w:r w:rsidRPr="00F00F87">
        <w:rPr>
          <w:rFonts w:eastAsia="Cambria"/>
          <w:sz w:val="8"/>
        </w:rPr>
        <w:t>civilisation</w:t>
      </w:r>
      <w:proofErr w:type="spellEnd"/>
      <w:r w:rsidRPr="00F00F87">
        <w:rPr>
          <w:rFonts w:eastAsia="Cambria"/>
          <w:sz w:val="8"/>
        </w:rPr>
        <w:t xml:space="preserve">-ending nuclear war in the next century isn’t over 0.3%. That would mean the </w:t>
      </w:r>
      <w:r w:rsidRPr="00F00F87">
        <w:rPr>
          <w:rFonts w:eastAsia="Cambria"/>
          <w:highlight w:val="green"/>
          <w:u w:val="single"/>
        </w:rPr>
        <w:t>risks</w:t>
      </w:r>
      <w:r w:rsidRPr="00F00F87">
        <w:rPr>
          <w:rFonts w:eastAsia="Cambria"/>
          <w:u w:val="single"/>
        </w:rPr>
        <w:t xml:space="preserve"> from nuclear weapons </w:t>
      </w:r>
      <w:r w:rsidRPr="00F00F87">
        <w:rPr>
          <w:rFonts w:eastAsia="Cambria"/>
          <w:highlight w:val="green"/>
          <w:u w:val="single"/>
        </w:rPr>
        <w:t>are greater than all</w:t>
      </w:r>
      <w:r w:rsidRPr="00F00F87">
        <w:rPr>
          <w:rFonts w:eastAsia="Cambria"/>
          <w:u w:val="single"/>
        </w:rPr>
        <w:t xml:space="preserve"> the </w:t>
      </w:r>
      <w:r w:rsidRPr="00F00F87">
        <w:rPr>
          <w:rFonts w:eastAsia="Cambria"/>
          <w:highlight w:val="green"/>
          <w:u w:val="single"/>
        </w:rPr>
        <w:t xml:space="preserve">natural risks </w:t>
      </w:r>
      <w:r w:rsidRPr="00F00F87">
        <w:rPr>
          <w:rFonts w:eastAsia="Cambria"/>
          <w:b/>
          <w:iCs/>
          <w:highlight w:val="green"/>
          <w:u w:val="single"/>
        </w:rPr>
        <w:t>put together</w:t>
      </w:r>
      <w:r w:rsidRPr="00F00F87">
        <w:rPr>
          <w:rFonts w:eastAsia="Cambria"/>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F00F87">
        <w:rPr>
          <w:rFonts w:eastAsia="Cambria"/>
          <w:sz w:val="8"/>
        </w:rPr>
        <w:t>civilisation</w:t>
      </w:r>
      <w:proofErr w:type="spellEnd"/>
      <w:r w:rsidRPr="00F00F87">
        <w:rPr>
          <w:rFonts w:eastAsia="Cambria"/>
          <w:sz w:val="8"/>
        </w:rPr>
        <w:t xml:space="preserve">. How big is the risk of run-away climate change? In 2015, President Obama said in his State of the Union address that:19 “No challenge  poses a greater threat to future generations than climate change” Climate change is certainly a major risk to </w:t>
      </w:r>
      <w:proofErr w:type="spellStart"/>
      <w:r w:rsidRPr="00F00F87">
        <w:rPr>
          <w:rFonts w:eastAsia="Cambria"/>
          <w:sz w:val="8"/>
        </w:rPr>
        <w:t>civilisation</w:t>
      </w:r>
      <w:proofErr w:type="spellEnd"/>
      <w:r w:rsidRPr="00F00F87">
        <w:rPr>
          <w:rFonts w:eastAsia="Cambria"/>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F00F87">
        <w:rPr>
          <w:rFonts w:eastAsia="Cambria"/>
          <w:sz w:val="8"/>
        </w:rPr>
        <w:t>celsius</w:t>
      </w:r>
      <w:proofErr w:type="spellEnd"/>
      <w:r w:rsidRPr="00F00F87">
        <w:rPr>
          <w:rFonts w:eastAsia="Cambria"/>
          <w:sz w:val="8"/>
        </w:rPr>
        <w:t xml:space="preserve"> of warming. Image source The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F00F87">
        <w:rPr>
          <w:rFonts w:eastAsia="Cambria"/>
          <w:sz w:val="8"/>
        </w:rPr>
        <w:t>reorganisation</w:t>
      </w:r>
      <w:proofErr w:type="spellEnd"/>
      <w:r w:rsidRPr="00F00F87">
        <w:rPr>
          <w:rFonts w:eastAsia="Cambria"/>
          <w:sz w:val="8"/>
        </w:rPr>
        <w:t xml:space="preserve"> of society. It would also probably increase conflict, and make us more vulnerable to other risks. (If you’re </w:t>
      </w:r>
      <w:proofErr w:type="spellStart"/>
      <w:r w:rsidRPr="00F00F87">
        <w:rPr>
          <w:rFonts w:eastAsia="Cambria"/>
          <w:sz w:val="8"/>
        </w:rPr>
        <w:t>sceptical</w:t>
      </w:r>
      <w:proofErr w:type="spellEnd"/>
      <w:r w:rsidRPr="00F00F87">
        <w:rPr>
          <w:rFonts w:eastAsia="Cambria"/>
          <w:sz w:val="8"/>
        </w:rPr>
        <w:t xml:space="preserve">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w:t>
      </w:r>
      <w:proofErr w:type="spellStart"/>
      <w:r w:rsidRPr="00F00F87">
        <w:rPr>
          <w:rFonts w:eastAsia="Cambria"/>
          <w:sz w:val="8"/>
        </w:rPr>
        <w:t>civilisation</w:t>
      </w:r>
      <w:proofErr w:type="spellEnd"/>
      <w:r w:rsidRPr="00F00F87">
        <w:rPr>
          <w:rFonts w:eastAsia="Cambria"/>
          <w:sz w:val="8"/>
        </w:rPr>
        <w:t xml:space="preserve"> in general. Predicting the future of technology is difficult, but because we only have one </w:t>
      </w:r>
      <w:proofErr w:type="spellStart"/>
      <w:r w:rsidRPr="00F00F87">
        <w:rPr>
          <w:rFonts w:eastAsia="Cambria"/>
          <w:sz w:val="8"/>
        </w:rPr>
        <w:t>civilisation</w:t>
      </w:r>
      <w:proofErr w:type="spellEnd"/>
      <w:r w:rsidRPr="00F00F87">
        <w:rPr>
          <w:rFonts w:eastAsia="Cambria"/>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F00F87">
        <w:rPr>
          <w:rFonts w:eastAsia="Cambria"/>
          <w:sz w:val="8"/>
        </w:rPr>
        <w:t>civilisation</w:t>
      </w:r>
      <w:proofErr w:type="spellEnd"/>
      <w:r w:rsidRPr="00F00F87">
        <w:rPr>
          <w:rFonts w:eastAsia="Cambria"/>
          <w:sz w:val="8"/>
        </w:rPr>
        <w:t xml:space="preserve">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people, and estimate a 19% chance of extinction before 2100.25 Risk At least 1 billion dead Human extinction Number killed by molecular nanotech weapons. 10% 5% Total killed by </w:t>
      </w:r>
      <w:proofErr w:type="spellStart"/>
      <w:r w:rsidRPr="00F00F87">
        <w:rPr>
          <w:rFonts w:eastAsia="Cambria"/>
          <w:sz w:val="8"/>
        </w:rPr>
        <w:t>superintelligent</w:t>
      </w:r>
      <w:proofErr w:type="spellEnd"/>
      <w:r w:rsidRPr="00F00F87">
        <w:rPr>
          <w:rFonts w:eastAsia="Cambria"/>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w:t>
      </w:r>
      <w:proofErr w:type="spellStart"/>
      <w:r w:rsidRPr="00F00F87">
        <w:rPr>
          <w:rFonts w:eastAsia="Cambria"/>
          <w:sz w:val="8"/>
        </w:rPr>
        <w:t>his</w:t>
      </w:r>
      <w:proofErr w:type="spellEnd"/>
      <w:r w:rsidRPr="00F00F87">
        <w:rPr>
          <w:rFonts w:eastAsia="Cambria"/>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F00F87">
        <w:rPr>
          <w:rFonts w:eastAsia="Cambria"/>
          <w:sz w:val="8"/>
        </w:rPr>
        <w:t>prioritise</w:t>
      </w:r>
      <w:proofErr w:type="spellEnd"/>
      <w:r w:rsidRPr="00F00F87">
        <w:rPr>
          <w:rFonts w:eastAsia="Cambria"/>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F00F87">
        <w:rPr>
          <w:rFonts w:eastAsia="Cambria"/>
          <w:sz w:val="8"/>
        </w:rPr>
        <w:t>Neglectedness</w:t>
      </w:r>
      <w:proofErr w:type="spellEnd"/>
      <w:r w:rsidRPr="00F00F87">
        <w:rPr>
          <w:rFonts w:eastAsia="Cambria"/>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F00F87">
        <w:rPr>
          <w:rFonts w:eastAsia="Cambria"/>
          <w:sz w:val="8"/>
        </w:rPr>
        <w:t>neglectedness</w:t>
      </w:r>
      <w:proofErr w:type="spellEnd"/>
      <w:r w:rsidRPr="00F00F87">
        <w:rPr>
          <w:rFonts w:eastAsia="Cambria"/>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F00F87">
        <w:rPr>
          <w:rFonts w:eastAsia="Cambria"/>
          <w:sz w:val="8"/>
        </w:rPr>
        <w:t>civilisation</w:t>
      </w:r>
      <w:proofErr w:type="spellEnd"/>
      <w:r w:rsidRPr="00F00F87">
        <w:rPr>
          <w:rFonts w:eastAsia="Cambria"/>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F00F87">
        <w:rPr>
          <w:rFonts w:eastAsia="Cambria"/>
          <w:sz w:val="8"/>
        </w:rPr>
        <w:t>civilisation</w:t>
      </w:r>
      <w:proofErr w:type="spellEnd"/>
      <w:r w:rsidRPr="00F00F87">
        <w:rPr>
          <w:rFonts w:eastAsia="Cambria"/>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w:t>
      </w:r>
      <w:r w:rsidRPr="00F00F87">
        <w:rPr>
          <w:rFonts w:eastAsia="Cambria"/>
          <w:sz w:val="8"/>
        </w:rPr>
        <w:lastRenderedPageBreak/>
        <w:t xml:space="preserve">and we should have some concern for their interests. There’s a possibility that human civilization could last for millions of years, so when we consider the impact of the risks on future generations, </w:t>
      </w:r>
      <w:r w:rsidRPr="00F00F87">
        <w:rPr>
          <w:rFonts w:eastAsia="Cambria"/>
          <w:u w:val="single"/>
        </w:rPr>
        <w:t>the stakes are millions of times</w:t>
      </w:r>
      <w:r w:rsidRPr="00F00F87">
        <w:rPr>
          <w:rFonts w:eastAsia="Cambria"/>
          <w:sz w:val="8"/>
        </w:rPr>
        <w:t xml:space="preserve"> higher — for good or evil. As Carl Sagan wrote on the costs of nuclear war in Foreign Affairs: </w:t>
      </w:r>
      <w:r w:rsidRPr="00F00F87">
        <w:rPr>
          <w:rFonts w:eastAsia="Cambria"/>
          <w:b/>
          <w:iCs/>
          <w:u w:val="single"/>
        </w:rPr>
        <w:t xml:space="preserve">A </w:t>
      </w:r>
      <w:r w:rsidRPr="00F00F87">
        <w:rPr>
          <w:rFonts w:eastAsia="Cambria"/>
          <w:b/>
          <w:iCs/>
          <w:highlight w:val="green"/>
          <w:u w:val="single"/>
        </w:rPr>
        <w:t>nuclear war imperils</w:t>
      </w:r>
      <w:r w:rsidRPr="00F00F87">
        <w:rPr>
          <w:rFonts w:eastAsia="Cambria"/>
          <w:b/>
          <w:iCs/>
          <w:u w:val="single"/>
        </w:rPr>
        <w:t xml:space="preserve"> all of our descendants</w:t>
      </w:r>
      <w:r w:rsidRPr="00F00F87">
        <w:rPr>
          <w:rFonts w:eastAsia="Cambria"/>
          <w:sz w:val="8"/>
        </w:rPr>
        <w:t xml:space="preserve">, </w:t>
      </w:r>
      <w:r w:rsidRPr="00F00F87">
        <w:rPr>
          <w:rFonts w:eastAsia="Cambria"/>
          <w:u w:val="single"/>
        </w:rPr>
        <w:t>for as long as there will be humans. Even if the population remains static, with an average lifetime of the order of 100 years, over a typical time period for the biological evolution of a successful species</w:t>
      </w:r>
      <w:r w:rsidRPr="00F00F87">
        <w:rPr>
          <w:rFonts w:eastAsia="Cambria"/>
          <w:sz w:val="8"/>
        </w:rPr>
        <w:t xml:space="preserve"> (roughly ten million years), </w:t>
      </w:r>
      <w:r w:rsidRPr="00F00F87">
        <w:rPr>
          <w:rFonts w:eastAsia="Cambria"/>
          <w:u w:val="single"/>
        </w:rPr>
        <w:t xml:space="preserve">we are talking about some </w:t>
      </w:r>
      <w:r w:rsidRPr="00F00F87">
        <w:rPr>
          <w:rFonts w:eastAsia="Cambria"/>
          <w:b/>
          <w:iCs/>
          <w:highlight w:val="green"/>
          <w:u w:val="single"/>
        </w:rPr>
        <w:t>500 trillion people</w:t>
      </w:r>
      <w:r w:rsidRPr="00F00F87">
        <w:rPr>
          <w:rFonts w:eastAsia="Cambria"/>
          <w:u w:val="single"/>
        </w:rPr>
        <w:t xml:space="preserve"> yet to come</w:t>
      </w:r>
      <w:r w:rsidRPr="00F00F87">
        <w:rPr>
          <w:rFonts w:eastAsia="Cambria"/>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w:t>
      </w:r>
      <w:proofErr w:type="spellStart"/>
      <w:r w:rsidRPr="00F00F87">
        <w:rPr>
          <w:rFonts w:eastAsia="Cambria"/>
          <w:sz w:val="8"/>
        </w:rPr>
        <w:t>civilisation</w:t>
      </w:r>
      <w:proofErr w:type="spellEnd"/>
      <w:r w:rsidRPr="00F00F87">
        <w:rPr>
          <w:rFonts w:eastAsia="Cambria"/>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F00F87">
        <w:rPr>
          <w:rFonts w:eastAsia="Cambria"/>
          <w:sz w:val="8"/>
        </w:rPr>
        <w:t>civilisation</w:t>
      </w:r>
      <w:proofErr w:type="spellEnd"/>
      <w:r w:rsidRPr="00F00F87">
        <w:rPr>
          <w:rFonts w:eastAsia="Cambria"/>
          <w:sz w:val="8"/>
        </w:rPr>
        <w:t xml:space="preserve"> could create a world without need or want, and make </w:t>
      </w:r>
      <w:proofErr w:type="spellStart"/>
      <w:r w:rsidRPr="00F00F87">
        <w:rPr>
          <w:rFonts w:eastAsia="Cambria"/>
          <w:sz w:val="8"/>
        </w:rPr>
        <w:t>mindblowing</w:t>
      </w:r>
      <w:proofErr w:type="spellEnd"/>
      <w:r w:rsidRPr="00F00F87">
        <w:rPr>
          <w:rFonts w:eastAsia="Cambria"/>
          <w:sz w:val="8"/>
        </w:rPr>
        <w:t xml:space="preserve"> intellectual and artistic achievements. We could build a far more just and virtuous society. And there’s no in-principle reason why </w:t>
      </w:r>
      <w:proofErr w:type="spellStart"/>
      <w:r w:rsidRPr="00F00F87">
        <w:rPr>
          <w:rFonts w:eastAsia="Cambria"/>
          <w:sz w:val="8"/>
        </w:rPr>
        <w:t>civilisation</w:t>
      </w:r>
      <w:proofErr w:type="spellEnd"/>
      <w:r w:rsidRPr="00F00F87">
        <w:rPr>
          <w:rFonts w:eastAsia="Cambria"/>
          <w:sz w:val="8"/>
        </w:rPr>
        <w:t xml:space="preserve"> couldn’t reach other planets, of which there are some 100 billion in our galaxy.27 If we let </w:t>
      </w:r>
      <w:proofErr w:type="spellStart"/>
      <w:r w:rsidRPr="00F00F87">
        <w:rPr>
          <w:rFonts w:eastAsia="Cambria"/>
          <w:sz w:val="8"/>
        </w:rPr>
        <w:t>civilisation</w:t>
      </w:r>
      <w:proofErr w:type="spellEnd"/>
      <w:r w:rsidRPr="00F00F87">
        <w:rPr>
          <w:rFonts w:eastAsia="Cambria"/>
          <w:sz w:val="8"/>
        </w:rPr>
        <w:t xml:space="preserve"> end, then none of this can ever happen. We’re unsure whether this great future will really happen, but that’s all the more reason to keep </w:t>
      </w:r>
      <w:proofErr w:type="spellStart"/>
      <w:r w:rsidRPr="00F00F87">
        <w:rPr>
          <w:rFonts w:eastAsia="Cambria"/>
          <w:sz w:val="8"/>
        </w:rPr>
        <w:t>civilisation</w:t>
      </w:r>
      <w:proofErr w:type="spellEnd"/>
      <w:r w:rsidRPr="00F00F87">
        <w:rPr>
          <w:rFonts w:eastAsia="Cambria"/>
          <w:sz w:val="8"/>
        </w:rPr>
        <w:t xml:space="preserve"> going so we have a chance to find out. Failing to pass on the torch to the next generation might be the worst thing we could ever do. So, a couple of percent risk that </w:t>
      </w:r>
      <w:proofErr w:type="spellStart"/>
      <w:r w:rsidRPr="00F00F87">
        <w:rPr>
          <w:rFonts w:eastAsia="Cambria"/>
          <w:sz w:val="8"/>
        </w:rPr>
        <w:t>civilisation</w:t>
      </w:r>
      <w:proofErr w:type="spellEnd"/>
      <w:r w:rsidRPr="00F00F87">
        <w:rPr>
          <w:rFonts w:eastAsia="Cambria"/>
          <w:sz w:val="8"/>
        </w:rPr>
        <w:t xml:space="preserve">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economics, and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F00F87">
        <w:rPr>
          <w:rFonts w:eastAsia="Cambria"/>
          <w:sz w:val="8"/>
        </w:rPr>
        <w:t>favour</w:t>
      </w:r>
      <w:proofErr w:type="spellEnd"/>
      <w:r w:rsidRPr="00F00F87">
        <w:rPr>
          <w:rFonts w:eastAsia="Cambria"/>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F00F87">
        <w:rPr>
          <w:rFonts w:eastAsia="Cambria"/>
          <w:sz w:val="8"/>
        </w:rPr>
        <w:t>neglectedness</w:t>
      </w:r>
      <w:proofErr w:type="spellEnd"/>
      <w:r w:rsidRPr="00F00F87">
        <w:rPr>
          <w:rFonts w:eastAsia="Cambria"/>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short-run) and we have decades of evidence on what works. This means working to reduce catastrophic risks looks worse on solvability. However, there is still much we can do, and given the huge scale and </w:t>
      </w:r>
      <w:proofErr w:type="spellStart"/>
      <w:r w:rsidRPr="00F00F87">
        <w:rPr>
          <w:rFonts w:eastAsia="Cambria"/>
          <w:sz w:val="8"/>
        </w:rPr>
        <w:t>neglectedness</w:t>
      </w:r>
      <w:proofErr w:type="spellEnd"/>
      <w:r w:rsidRPr="00F00F87">
        <w:rPr>
          <w:rFonts w:eastAsia="Cambria"/>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But, lower stockpiles would also reduce the risks of accidents, as well as the chance that a nuclear war, if it occurred, would end </w:t>
      </w:r>
      <w:proofErr w:type="spellStart"/>
      <w:r w:rsidRPr="00F00F87">
        <w:rPr>
          <w:rFonts w:eastAsia="Cambria"/>
          <w:sz w:val="8"/>
        </w:rPr>
        <w:t>civilisation</w:t>
      </w:r>
      <w:proofErr w:type="spellEnd"/>
      <w:r w:rsidRPr="00F00F87">
        <w:rPr>
          <w:rFonts w:eastAsia="Cambria"/>
          <w:sz w:val="8"/>
        </w:rPr>
        <w:t xml:space="preserve">.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F00F87">
        <w:rPr>
          <w:rFonts w:eastAsia="Cambria"/>
          <w:b/>
          <w:iCs/>
          <w:highlight w:val="green"/>
          <w:u w:val="single"/>
        </w:rPr>
        <w:t>Improved wealth and tech</w:t>
      </w:r>
      <w:r w:rsidRPr="00F00F87">
        <w:rPr>
          <w:rFonts w:eastAsia="Cambria"/>
          <w:sz w:val="8"/>
        </w:rPr>
        <w:t xml:space="preserve">nology </w:t>
      </w:r>
      <w:r w:rsidRPr="00F00F87">
        <w:rPr>
          <w:rFonts w:eastAsia="Cambria"/>
          <w:highlight w:val="green"/>
          <w:u w:val="single"/>
        </w:rPr>
        <w:t>makes us</w:t>
      </w:r>
      <w:r w:rsidRPr="00F00F87">
        <w:rPr>
          <w:rFonts w:eastAsia="Cambria"/>
          <w:sz w:val="8"/>
        </w:rPr>
        <w:t xml:space="preserve"> </w:t>
      </w:r>
      <w:r w:rsidRPr="00F00F87">
        <w:rPr>
          <w:rFonts w:eastAsia="Cambria"/>
          <w:u w:val="single"/>
        </w:rPr>
        <w:t xml:space="preserve">more </w:t>
      </w:r>
      <w:r w:rsidRPr="00F00F87">
        <w:rPr>
          <w:rFonts w:eastAsia="Cambria"/>
          <w:b/>
          <w:iCs/>
          <w:highlight w:val="green"/>
          <w:u w:val="single"/>
        </w:rPr>
        <w:t>resilient</w:t>
      </w:r>
      <w:r w:rsidRPr="00F00F87">
        <w:rPr>
          <w:rFonts w:eastAsia="Cambria"/>
          <w:u w:val="single"/>
        </w:rPr>
        <w:t xml:space="preserve"> to natural risks</w:t>
      </w:r>
      <w:r w:rsidRPr="00F00F87">
        <w:rPr>
          <w:rFonts w:eastAsia="Cambria"/>
          <w:sz w:val="8"/>
        </w:rPr>
        <w:t xml:space="preserve">, and a huge amount of effort already goes into getting more of these. 2. Broad efforts to reduce risks Rather than try to reduce each risk individually, we can try to make </w:t>
      </w:r>
      <w:proofErr w:type="spellStart"/>
      <w:r w:rsidRPr="00F00F87">
        <w:rPr>
          <w:rFonts w:eastAsia="Cambria"/>
          <w:sz w:val="8"/>
        </w:rPr>
        <w:t>civilisation</w:t>
      </w:r>
      <w:proofErr w:type="spellEnd"/>
      <w:r w:rsidRPr="00F00F87">
        <w:rPr>
          <w:rFonts w:eastAsia="Cambria"/>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F00F87">
        <w:rPr>
          <w:rFonts w:eastAsia="Cambria"/>
          <w:highlight w:val="green"/>
          <w:u w:val="single"/>
        </w:rPr>
        <w:t xml:space="preserve">If we could </w:t>
      </w:r>
      <w:r w:rsidRPr="00F00F87">
        <w:rPr>
          <w:rFonts w:eastAsia="Cambria"/>
          <w:b/>
          <w:iCs/>
          <w:highlight w:val="green"/>
          <w:u w:val="single"/>
        </w:rPr>
        <w:t>improve</w:t>
      </w:r>
      <w:r w:rsidRPr="00F00F87">
        <w:rPr>
          <w:rFonts w:eastAsia="Cambria"/>
          <w:sz w:val="8"/>
        </w:rPr>
        <w:t xml:space="preserve"> the </w:t>
      </w:r>
      <w:r w:rsidRPr="00F00F87">
        <w:rPr>
          <w:rFonts w:eastAsia="Cambria"/>
          <w:b/>
          <w:iCs/>
          <w:highlight w:val="green"/>
          <w:u w:val="single"/>
        </w:rPr>
        <w:t>decision-making</w:t>
      </w:r>
      <w:r w:rsidRPr="00F00F87">
        <w:rPr>
          <w:rFonts w:eastAsia="Cambria"/>
          <w:u w:val="single"/>
        </w:rPr>
        <w:t xml:space="preserve"> ability </w:t>
      </w:r>
      <w:r w:rsidRPr="00F00F87">
        <w:rPr>
          <w:rFonts w:eastAsia="Cambria"/>
          <w:highlight w:val="green"/>
          <w:u w:val="single"/>
        </w:rPr>
        <w:t>of</w:t>
      </w:r>
      <w:r w:rsidRPr="00F00F87">
        <w:rPr>
          <w:rFonts w:eastAsia="Cambria"/>
          <w:sz w:val="8"/>
        </w:rPr>
        <w:t xml:space="preserve"> these </w:t>
      </w:r>
      <w:r w:rsidRPr="00F00F87">
        <w:rPr>
          <w:rFonts w:eastAsia="Cambria"/>
          <w:u w:val="single"/>
        </w:rPr>
        <w:t xml:space="preserve">people and </w:t>
      </w:r>
      <w:r w:rsidRPr="00F00F87">
        <w:rPr>
          <w:rFonts w:eastAsia="Cambria"/>
          <w:highlight w:val="green"/>
          <w:u w:val="single"/>
        </w:rPr>
        <w:t>institutions</w:t>
      </w:r>
      <w:r w:rsidRPr="00F00F87">
        <w:rPr>
          <w:rFonts w:eastAsia="Cambria"/>
          <w:sz w:val="8"/>
        </w:rPr>
        <w:t xml:space="preserve">, then </w:t>
      </w:r>
      <w:r w:rsidRPr="00F00F87">
        <w:rPr>
          <w:rFonts w:eastAsia="Cambria"/>
          <w:highlight w:val="green"/>
          <w:u w:val="single"/>
        </w:rPr>
        <w:t>it would</w:t>
      </w:r>
      <w:r w:rsidRPr="00F00F87">
        <w:rPr>
          <w:rFonts w:eastAsia="Cambria"/>
          <w:u w:val="single"/>
        </w:rPr>
        <w:t xml:space="preserve"> help to make society in general more resilient, and </w:t>
      </w:r>
      <w:r w:rsidRPr="00F00F87">
        <w:rPr>
          <w:rFonts w:eastAsia="Cambria"/>
          <w:b/>
          <w:iCs/>
          <w:highlight w:val="green"/>
          <w:u w:val="single"/>
        </w:rPr>
        <w:t>solve many other problems</w:t>
      </w:r>
      <w:r w:rsidRPr="00F00F87">
        <w:rPr>
          <w:rFonts w:eastAsia="Cambria"/>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F00F87">
        <w:rPr>
          <w:rFonts w:eastAsia="Cambria"/>
          <w:sz w:val="8"/>
        </w:rPr>
        <w:t>civilisation</w:t>
      </w:r>
      <w:proofErr w:type="spellEnd"/>
      <w:r w:rsidRPr="00F00F87">
        <w:rPr>
          <w:rFonts w:eastAsia="Cambria"/>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F00F87">
        <w:rPr>
          <w:rFonts w:eastAsia="Cambria"/>
          <w:sz w:val="8"/>
        </w:rPr>
        <w:t>civilisation</w:t>
      </w:r>
      <w:proofErr w:type="spellEnd"/>
      <w:r w:rsidRPr="00F00F87">
        <w:rPr>
          <w:rFonts w:eastAsia="Cambria"/>
          <w:sz w:val="8"/>
        </w:rPr>
        <w:t>, such as by improving foreign relations or developing better international institutions. We’re keen to see more research into these kinds of proposals. Mainstream efforts to do good like improving education and international development can also help to make society more resilient and wise,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But,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5460E6FD" w14:textId="77777777" w:rsidR="008C7235" w:rsidRPr="000832CC" w:rsidRDefault="008C7235" w:rsidP="008C7235">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248A60E3" w14:textId="77777777" w:rsidR="008C7235" w:rsidRPr="000832CC" w:rsidRDefault="008C7235" w:rsidP="008C7235">
      <w:r w:rsidRPr="00524E75">
        <w:rPr>
          <w:rFonts w:asciiTheme="minorHAnsi" w:hAnsiTheme="minorHAnsi"/>
        </w:rPr>
        <w:t xml:space="preserve">Chris Taylor [journalist,  was </w:t>
      </w:r>
      <w:r w:rsidRPr="00524E75">
        <w:rPr>
          <w:rFonts w:asciiTheme="minorHAnsi" w:hAnsiTheme="minorHAnsi"/>
          <w:color w:val="0A1829"/>
        </w:rPr>
        <w:t>senior news writer for Time.com</w:t>
      </w:r>
      <w:r w:rsidRPr="00524E75">
        <w:rPr>
          <w:rFonts w:asciiTheme="minorHAnsi" w:hAnsiTheme="minorHAnsi"/>
        </w:rPr>
        <w:t xml:space="preserve">, </w:t>
      </w:r>
      <w:r w:rsidRPr="00524E75">
        <w:rPr>
          <w:rFonts w:asciiTheme="minorHAnsi" w:hAnsiTheme="minorHAnsi"/>
          <w:color w:val="0A1829"/>
        </w:rPr>
        <w:t>San Francisco bureau chief for Time magazine</w:t>
      </w:r>
      <w:r w:rsidRPr="00524E75">
        <w:rPr>
          <w:rFonts w:asciiTheme="minorHAnsi" w:hAnsiTheme="minorHAnsi"/>
        </w:rPr>
        <w:t>],</w:t>
      </w:r>
      <w:r w:rsidRPr="00524E75">
        <w:t xml:space="preserve"> 19 - ("How asteroid</w:t>
      </w:r>
      <w:r w:rsidRPr="000832CC">
        <w:t xml:space="preserve"> mining will save the Earth — and mint trillionaires," Mashable, 2019, accessed 12-13-2021, https://mashable.com/feature/asteroid-mining-space-economy)//ML</w:t>
      </w:r>
    </w:p>
    <w:p w14:paraId="6BB3AA4C" w14:textId="77777777" w:rsidR="008C7235" w:rsidRPr="0097088D" w:rsidRDefault="008C7235" w:rsidP="008C7235">
      <w:pPr>
        <w:rPr>
          <w:sz w:val="12"/>
        </w:rPr>
      </w:pPr>
      <w:r w:rsidRPr="000832CC">
        <w:rPr>
          <w:sz w:val="12"/>
        </w:rPr>
        <w:t>How much, exactly? We’re only just beginning to guess</w:t>
      </w:r>
      <w:r w:rsidRPr="000832CC">
        <w:rPr>
          <w:rStyle w:val="StyleUnderline"/>
        </w:rPr>
        <w:t>. </w:t>
      </w:r>
      <w:proofErr w:type="spellStart"/>
      <w:r>
        <w:rPr>
          <w:sz w:val="24"/>
        </w:rPr>
        <w:fldChar w:fldCharType="begin"/>
      </w:r>
      <w:r>
        <w:instrText xml:space="preserve"> HYPERLINK "http://www.asterank.com/" \t "_blank" </w:instrText>
      </w:r>
      <w:r>
        <w:rPr>
          <w:sz w:val="24"/>
        </w:rP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13"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w:t>
      </w:r>
      <w:r w:rsidRPr="000832CC">
        <w:rPr>
          <w:sz w:val="12"/>
        </w:rPr>
        <w:lastRenderedPageBreak/>
        <w:t xml:space="preserve">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4"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5" w:tgtFrame="_blank" w:history="1">
        <w:r w:rsidRPr="000832CC">
          <w:rPr>
            <w:rStyle w:val="StyleUnderline"/>
            <w:rFonts w:eastAsiaTheme="majorEastAsia"/>
          </w:rPr>
          <w:t>tiny hopping robot rovers</w:t>
        </w:r>
      </w:hyperlink>
      <w:r w:rsidRPr="000832CC">
        <w:rPr>
          <w:rStyle w:val="StyleUnderline"/>
        </w:rPr>
        <w:t xml:space="preserve"> and a </w:t>
      </w:r>
      <w:hyperlink r:id="rId16"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7" w:tgtFrame="_blank" w:history="1">
        <w:r w:rsidRPr="000832CC">
          <w:rPr>
            <w:rStyle w:val="Hyperlink"/>
            <w:rFonts w:eastAsiaTheme="majorEastAsia"/>
            <w:sz w:val="12"/>
          </w:rPr>
          <w:t>NASA has proved it in the lab</w:t>
        </w:r>
      </w:hyperlink>
      <w:r w:rsidRPr="000832CC">
        <w:rPr>
          <w:sz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novel.¶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8"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9"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0"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1"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2"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3"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24"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5"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lastRenderedPageBreak/>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6"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7"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8" w:tgtFrame="_blank" w:history="1">
        <w:r w:rsidRPr="000832CC">
          <w:rPr>
            <w:rStyle w:val="Hyperlink"/>
            <w:rFonts w:eastAsiaTheme="majorEastAsia"/>
            <w:sz w:val="12"/>
          </w:rPr>
          <w:t>distant planet made entirely of diamond</w:t>
        </w:r>
      </w:hyperlink>
      <w:r w:rsidRPr="000832CC">
        <w:rPr>
          <w:sz w:val="1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9" w:tgtFrame="_blank" w:history="1">
        <w:r w:rsidRPr="000832CC">
          <w:rPr>
            <w:rStyle w:val="Hyperlink"/>
            <w:rFonts w:eastAsiaTheme="majorEastAsia"/>
            <w:sz w:val="12"/>
          </w:rPr>
          <w:t>Neil deGrasse Tyson believes that the first trillionaire will be an asteroid mining mogul</w:t>
        </w:r>
      </w:hyperlink>
      <w:r w:rsidRPr="000832CC">
        <w:rPr>
          <w:sz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30"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66990A89" w14:textId="77777777" w:rsidR="008C7235" w:rsidRPr="00405D88" w:rsidRDefault="008C7235" w:rsidP="008C7235">
      <w:pPr>
        <w:pStyle w:val="Heading4"/>
        <w:rPr>
          <w:rFonts w:cs="Calibri"/>
        </w:rPr>
      </w:pPr>
      <w:r w:rsidRPr="00405D88">
        <w:rPr>
          <w:rFonts w:cs="Calibri"/>
        </w:rPr>
        <w:t>Warming causes extinction.</w:t>
      </w:r>
    </w:p>
    <w:p w14:paraId="18361D63" w14:textId="77777777" w:rsidR="008C7235" w:rsidRPr="00405D88" w:rsidRDefault="008C7235" w:rsidP="008C7235">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6F121CDA" w14:textId="77777777" w:rsidR="008C7235" w:rsidRPr="00405D88" w:rsidRDefault="008C7235" w:rsidP="008C7235">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w:t>
      </w:r>
      <w:r w:rsidRPr="00405D88">
        <w:rPr>
          <w:sz w:val="16"/>
          <w:szCs w:val="16"/>
        </w:rPr>
        <w:lastRenderedPageBreak/>
        <w:t xml:space="preserve">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 xml:space="preserve">and warmer temperatures also speed up </w:t>
      </w:r>
      <w:r w:rsidRPr="00405D88">
        <w:rPr>
          <w:rStyle w:val="StyleUnderline"/>
        </w:rPr>
        <w:lastRenderedPageBreak/>
        <w:t>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24E9D8C0" w14:textId="6F3B203E" w:rsidR="008C7235" w:rsidRPr="00287B2B" w:rsidRDefault="008C7235" w:rsidP="008C7235">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3A2CF379" w14:textId="77777777" w:rsidR="008C7235" w:rsidRPr="00287B2B" w:rsidRDefault="008C7235" w:rsidP="008C7235">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69854BDC" w14:textId="77777777" w:rsidR="008C7235" w:rsidRDefault="008C7235" w:rsidP="008C7235">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F75C0E">
        <w:rPr>
          <w:rStyle w:val="StyleUnderline"/>
          <w:bCs/>
        </w:rPr>
        <w:t>NASA administrator</w:t>
      </w:r>
      <w:r>
        <w:t xml:space="preserve"> Jim </w:t>
      </w:r>
      <w:proofErr w:type="spellStart"/>
      <w:r w:rsidRPr="003B0EEE">
        <w:rPr>
          <w:rStyle w:val="StyleUnderline"/>
          <w:bCs/>
          <w:highlight w:val="cyan"/>
        </w:rPr>
        <w:t>Bridenstine</w:t>
      </w:r>
      <w:proofErr w:type="spellEnd"/>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spellStart"/>
      <w:r w:rsidRPr="003B0EEE">
        <w:rPr>
          <w:rStyle w:val="StyleUnderline"/>
          <w:bCs/>
          <w:highlight w:val="cyan"/>
        </w:rPr>
        <w:t>then</w:t>
      </w:r>
      <w:proofErr w:type="spellEnd"/>
      <w:r w:rsidRPr="003B0EEE">
        <w:rPr>
          <w:rStyle w:val="StyleUnderline"/>
          <w:bCs/>
          <w:highlight w:val="cyan"/>
        </w:rPr>
        <w:t xml:space="preserve"> people </w:t>
      </w:r>
      <w:proofErr w:type="spellStart"/>
      <w:r w:rsidRPr="003B0EEE">
        <w:rPr>
          <w:rStyle w:val="StyleUnderline"/>
          <w:bCs/>
          <w:highlight w:val="cyan"/>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39BC2E22" w14:textId="77777777" w:rsidR="008C7235" w:rsidRPr="00F75C0E" w:rsidRDefault="008C7235" w:rsidP="008C7235"/>
    <w:p w14:paraId="0342A7D2" w14:textId="580D5C31" w:rsidR="008C7235" w:rsidRDefault="008C7235" w:rsidP="008C7235">
      <w:pPr>
        <w:pStyle w:val="Heading4"/>
      </w:pPr>
      <w:r w:rsidRPr="00287B2B">
        <w:t xml:space="preserve">Don’t write our impacts off as low probability – asteroid collision is </w:t>
      </w:r>
      <w:r w:rsidRPr="00287B2B">
        <w:rPr>
          <w:u w:val="single"/>
        </w:rPr>
        <w:t>complex</w:t>
      </w:r>
      <w:r w:rsidRPr="00287B2B">
        <w:t xml:space="preserve"> and the existence of </w:t>
      </w:r>
      <w:r w:rsidRPr="00287B2B">
        <w:rPr>
          <w:u w:val="single"/>
        </w:rPr>
        <w:t>space keyholes</w:t>
      </w:r>
      <w:r w:rsidRPr="00287B2B">
        <w:t xml:space="preserve"> exponentially increases the risk of collision</w:t>
      </w:r>
      <w:r>
        <w:t xml:space="preserve">. </w:t>
      </w:r>
      <w:proofErr w:type="spellStart"/>
      <w:r w:rsidRPr="00287B2B">
        <w:t>Vereš</w:t>
      </w:r>
      <w:proofErr w:type="spellEnd"/>
      <w:r w:rsidRPr="00287B2B">
        <w:t xml:space="preserve"> ’19</w:t>
      </w:r>
    </w:p>
    <w:p w14:paraId="2F2CD21F" w14:textId="77777777" w:rsidR="008C7235" w:rsidRPr="00287B2B" w:rsidRDefault="008C7235" w:rsidP="008C7235">
      <w:r w:rsidRPr="00287B2B">
        <w:t xml:space="preserve">Peter </w:t>
      </w:r>
      <w:proofErr w:type="spellStart"/>
      <w:r w:rsidRPr="00287B2B">
        <w:t>Vereš</w:t>
      </w:r>
      <w:proofErr w:type="spellEnd"/>
      <w:r w:rsidRPr="00287B2B">
        <w:t xml:space="preserve"> ’19, Harvard-Smithsonian Center for Astrophysics, “Chapter 6 Vision of Perfect Observation Capabilities”, 2019, Planetary Defense, Space and Society, https://dl1.cuni.cz/pluginfile.php/634091/mod_resource/content/1/Planetary%20Defence.pdf</w:t>
      </w:r>
    </w:p>
    <w:p w14:paraId="6585B6E5" w14:textId="77777777" w:rsidR="008C7235" w:rsidRPr="00456988" w:rsidRDefault="008C7235" w:rsidP="008C7235">
      <w:r w:rsidRPr="002133FD">
        <w:rPr>
          <w:rStyle w:val="StyleUnderline"/>
          <w:bCs/>
        </w:rPr>
        <w:lastRenderedPageBreak/>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w:t>
      </w:r>
      <w:proofErr w:type="spellStart"/>
      <w:r>
        <w:t>Bennu</w:t>
      </w:r>
      <w:proofErr w:type="spellEnd"/>
      <w:r>
        <w:t xml:space="preserve">.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w:t>
      </w:r>
      <w:proofErr w:type="spellStart"/>
      <w:r>
        <w:t>Chodas</w:t>
      </w:r>
      <w:proofErr w:type="spellEnd"/>
      <w:r>
        <w:t xml:space="preserve">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near Earth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This automated process is more or less implanted by several surveys (CSS, LCOGT) and agencies (ESA, MPC).</w:t>
      </w:r>
    </w:p>
    <w:p w14:paraId="449897F4" w14:textId="77777777" w:rsidR="00F04828" w:rsidRPr="00F04828" w:rsidRDefault="00F04828" w:rsidP="00F04828"/>
    <w:p w14:paraId="7BB0FEE5" w14:textId="403FEF0E" w:rsidR="00F04828" w:rsidRDefault="00F04828" w:rsidP="00F04828">
      <w:pPr>
        <w:pStyle w:val="Heading1"/>
      </w:pPr>
      <w:r>
        <w:lastRenderedPageBreak/>
        <w:t>CASE</w:t>
      </w:r>
    </w:p>
    <w:p w14:paraId="5E7B1558" w14:textId="653D4C9D" w:rsidR="00F04828" w:rsidRDefault="00F04828" w:rsidP="00F04828">
      <w:pPr>
        <w:pStyle w:val="Heading3"/>
      </w:pPr>
      <w:r>
        <w:lastRenderedPageBreak/>
        <w:t>Framework</w:t>
      </w:r>
    </w:p>
    <w:p w14:paraId="32EEC4E2" w14:textId="71896C40" w:rsidR="00F04828" w:rsidRDefault="00F04828" w:rsidP="00F04828">
      <w:pPr>
        <w:pStyle w:val="Heading4"/>
      </w:pPr>
      <w:r>
        <w:t xml:space="preserve">1. </w:t>
      </w:r>
      <w:r w:rsidR="00E80748">
        <w:t xml:space="preserve">The ROB is consistency with utilitarianism. </w:t>
      </w:r>
      <w:proofErr w:type="spellStart"/>
      <w:r>
        <w:t>Jaeggi</w:t>
      </w:r>
      <w:proofErr w:type="spellEnd"/>
      <w:r>
        <w:t xml:space="preserve"> 1 says non-alienation requires </w:t>
      </w:r>
      <w:r>
        <w:rPr>
          <w:u w:val="single"/>
        </w:rPr>
        <w:t>positive freedom</w:t>
      </w:r>
      <w:r>
        <w:t>, meaning access to the resources and social support necessary to make meaningful choices about your life. It’s not just government non-interference. Maximizing expected wellbeing will always be the strongest internal link to positive freedom.</w:t>
      </w:r>
    </w:p>
    <w:p w14:paraId="0D03EBDE" w14:textId="77777777" w:rsidR="00F04828" w:rsidRDefault="00F04828" w:rsidP="00F04828">
      <w:pPr>
        <w:pStyle w:val="Heading4"/>
        <w:ind w:left="720"/>
      </w:pPr>
      <w:r>
        <w:t>a. Death is the ultimate violation of positive freedom, 100% denies free choice and therefore is the ultimate form of alienation.</w:t>
      </w:r>
    </w:p>
    <w:p w14:paraId="6A7C6E5A" w14:textId="77777777" w:rsidR="00F04828" w:rsidRDefault="00F04828" w:rsidP="00F04828">
      <w:pPr>
        <w:pStyle w:val="Heading4"/>
        <w:ind w:left="720"/>
      </w:pPr>
      <w:r>
        <w:t>b. War, economic disaster, and environmental disaster drastically limit the life choices of millions by subjecting them to violence, poverty, and other material deprivation. Ordinary experience proves that we aren’t free to choose how our lives go under those conditions.</w:t>
      </w:r>
    </w:p>
    <w:p w14:paraId="42A25035" w14:textId="77777777" w:rsidR="00F04828" w:rsidRDefault="00F04828" w:rsidP="00F04828">
      <w:pPr>
        <w:pStyle w:val="Heading4"/>
      </w:pPr>
      <w:r>
        <w:t>2. Weigh util impacts – no warrant for the claim that non-alienation is the ONLY relevant moral consideration, so nothing in the AC justifies excluding our impacts. The moral badness of pain is our most fundamental intuition.</w:t>
      </w:r>
    </w:p>
    <w:p w14:paraId="67EBCF1A" w14:textId="77777777" w:rsidR="00F04828" w:rsidRPr="00B76ACD" w:rsidRDefault="00F04828" w:rsidP="00F04828">
      <w:pPr>
        <w:spacing w:line="276" w:lineRule="auto"/>
        <w:rPr>
          <w:rFonts w:eastAsia="Cambria"/>
        </w:rPr>
      </w:pPr>
      <w:bookmarkStart w:id="1" w:name="_Hlk51986527"/>
      <w:r w:rsidRPr="00B76ACD">
        <w:rPr>
          <w:rFonts w:eastAsia="Cambria"/>
          <w:b/>
          <w:bCs/>
          <w:sz w:val="26"/>
        </w:rPr>
        <w:t>Moen 16</w:t>
      </w:r>
      <w:r w:rsidRPr="00B76ACD">
        <w:rPr>
          <w:rFonts w:eastAsia="Cambria"/>
        </w:rPr>
        <w:t xml:space="preserve"> [Ole Martin Moen, Research Fellow in Philosophy at University of Oslo “An Argument for Hedonism” Journal of Value Inquiry (Springer), 50 (2) 2016: 267–281] SJDI, brackets in original</w:t>
      </w:r>
    </w:p>
    <w:p w14:paraId="5C750E15" w14:textId="77777777" w:rsidR="00F04828" w:rsidRPr="00B76ACD" w:rsidRDefault="00F04828" w:rsidP="00F04828">
      <w:pPr>
        <w:spacing w:line="276" w:lineRule="auto"/>
        <w:ind w:left="720"/>
        <w:rPr>
          <w:rFonts w:eastAsia="Cambria"/>
          <w:sz w:val="12"/>
          <w:szCs w:val="26"/>
        </w:rPr>
      </w:pPr>
      <w:r w:rsidRPr="00B76ACD">
        <w:rPr>
          <w:rFonts w:eastAsia="Cambria"/>
          <w:sz w:val="12"/>
          <w:szCs w:val="26"/>
        </w:rPr>
        <w:t xml:space="preserve">Let us start by observing, empirically, that a widely shared judgment about intrinsic value and disvalue is that pleasure is intrinsically valuable and pain is intrinsically </w:t>
      </w:r>
      <w:proofErr w:type="spellStart"/>
      <w:r w:rsidRPr="00B76ACD">
        <w:rPr>
          <w:rFonts w:eastAsia="Cambria"/>
          <w:sz w:val="12"/>
          <w:szCs w:val="26"/>
        </w:rPr>
        <w:t>disvaluable</w:t>
      </w:r>
      <w:proofErr w:type="spellEnd"/>
      <w:r w:rsidRPr="00B76ACD">
        <w:rPr>
          <w:rFonts w:eastAsia="Cambria"/>
          <w:sz w:val="12"/>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B76ACD">
        <w:rPr>
          <w:rFonts w:eastAsia="Cambria"/>
          <w:b/>
          <w:sz w:val="26"/>
          <w:szCs w:val="26"/>
          <w:highlight w:val="yellow"/>
          <w:u w:val="single"/>
        </w:rPr>
        <w:t>there is something undeniably good about</w:t>
      </w:r>
      <w:r w:rsidRPr="00B76ACD">
        <w:rPr>
          <w:rFonts w:eastAsia="Cambria"/>
          <w:sz w:val="12"/>
          <w:szCs w:val="26"/>
        </w:rPr>
        <w:t xml:space="preserve"> the way </w:t>
      </w:r>
      <w:r w:rsidRPr="00B76ACD">
        <w:rPr>
          <w:rFonts w:eastAsia="Cambria"/>
          <w:b/>
          <w:sz w:val="26"/>
          <w:szCs w:val="26"/>
          <w:highlight w:val="yellow"/>
          <w:u w:val="single"/>
        </w:rPr>
        <w:t>pleasure</w:t>
      </w:r>
      <w:r w:rsidRPr="00B76ACD">
        <w:rPr>
          <w:rFonts w:eastAsia="Cambria"/>
          <w:b/>
          <w:sz w:val="26"/>
          <w:szCs w:val="26"/>
          <w:u w:val="single"/>
        </w:rPr>
        <w:t xml:space="preserve"> </w:t>
      </w:r>
      <w:r w:rsidRPr="00B76ACD">
        <w:rPr>
          <w:rFonts w:eastAsia="Cambria"/>
          <w:sz w:val="12"/>
          <w:szCs w:val="26"/>
        </w:rPr>
        <w:t xml:space="preserve">feels </w:t>
      </w:r>
      <w:r w:rsidRPr="00B76ACD">
        <w:rPr>
          <w:rFonts w:eastAsia="Cambria"/>
          <w:b/>
          <w:sz w:val="26"/>
          <w:szCs w:val="26"/>
          <w:highlight w:val="yellow"/>
          <w:u w:val="single"/>
        </w:rPr>
        <w:t>and</w:t>
      </w:r>
      <w:r w:rsidRPr="00B76ACD">
        <w:rPr>
          <w:rFonts w:eastAsia="Cambria"/>
          <w:b/>
          <w:sz w:val="26"/>
          <w:szCs w:val="26"/>
          <w:u w:val="single"/>
        </w:rPr>
        <w:t xml:space="preserve"> </w:t>
      </w:r>
      <w:r w:rsidRPr="00B76ACD">
        <w:rPr>
          <w:rFonts w:eastAsia="Cambria"/>
          <w:sz w:val="12"/>
          <w:szCs w:val="26"/>
        </w:rPr>
        <w:t>something</w:t>
      </w:r>
      <w:r w:rsidRPr="00B76ACD">
        <w:rPr>
          <w:rFonts w:eastAsia="Cambria"/>
          <w:b/>
          <w:sz w:val="26"/>
          <w:szCs w:val="26"/>
          <w:u w:val="single"/>
        </w:rPr>
        <w:t xml:space="preserve"> </w:t>
      </w:r>
      <w:r w:rsidRPr="00B76ACD">
        <w:rPr>
          <w:rFonts w:eastAsia="Cambria"/>
          <w:b/>
          <w:sz w:val="26"/>
          <w:szCs w:val="26"/>
          <w:highlight w:val="yellow"/>
          <w:u w:val="single"/>
        </w:rPr>
        <w:t>undeniably bad about</w:t>
      </w:r>
      <w:r w:rsidRPr="00B76ACD">
        <w:rPr>
          <w:rFonts w:eastAsia="Cambria"/>
          <w:sz w:val="12"/>
          <w:szCs w:val="26"/>
        </w:rPr>
        <w:t xml:space="preserve"> the way </w:t>
      </w:r>
      <w:r w:rsidRPr="00B76ACD">
        <w:rPr>
          <w:rFonts w:eastAsia="Cambria"/>
          <w:b/>
          <w:sz w:val="26"/>
          <w:szCs w:val="26"/>
          <w:highlight w:val="yellow"/>
          <w:u w:val="single"/>
        </w:rPr>
        <w:t>pain</w:t>
      </w:r>
      <w:r w:rsidRPr="00B76ACD">
        <w:rPr>
          <w:rFonts w:eastAsia="Cambria"/>
          <w:b/>
          <w:sz w:val="26"/>
          <w:szCs w:val="26"/>
          <w:u w:val="single"/>
        </w:rPr>
        <w:t xml:space="preserve"> </w:t>
      </w:r>
      <w:r w:rsidRPr="00B76ACD">
        <w:rPr>
          <w:rFonts w:eastAsia="Cambria"/>
          <w:sz w:val="12"/>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B76ACD">
        <w:rPr>
          <w:rFonts w:eastAsia="Cambria"/>
          <w:b/>
          <w:sz w:val="26"/>
          <w:szCs w:val="26"/>
          <w:u w:val="single"/>
        </w:rPr>
        <w:t xml:space="preserve">I might ask: “What for?” </w:t>
      </w:r>
      <w:r w:rsidRPr="00B76ACD">
        <w:rPr>
          <w:rFonts w:eastAsia="Cambria"/>
          <w:sz w:val="12"/>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B76ACD">
        <w:rPr>
          <w:rFonts w:eastAsia="Cambria"/>
          <w:b/>
          <w:sz w:val="26"/>
          <w:szCs w:val="26"/>
          <w:u w:val="single"/>
        </w:rPr>
        <w:t xml:space="preserve">But </w:t>
      </w:r>
      <w:r w:rsidRPr="00B76ACD">
        <w:rPr>
          <w:rFonts w:eastAsia="Cambria"/>
          <w:sz w:val="12"/>
          <w:szCs w:val="26"/>
        </w:rPr>
        <w:t xml:space="preserve">what is the pleasure of drinking the soda good for?” the discussion is likely to reach an awkward end. The reason is that the </w:t>
      </w:r>
      <w:r w:rsidRPr="00B76ACD">
        <w:rPr>
          <w:rFonts w:eastAsia="Cambria"/>
          <w:b/>
          <w:sz w:val="26"/>
          <w:szCs w:val="26"/>
          <w:u w:val="single"/>
        </w:rPr>
        <w:t xml:space="preserve">pleasure is not good for anything further; </w:t>
      </w:r>
      <w:r w:rsidRPr="00B76ACD">
        <w:rPr>
          <w:rFonts w:eastAsia="Cambria"/>
          <w:sz w:val="12"/>
          <w:szCs w:val="26"/>
        </w:rPr>
        <w:t xml:space="preserve">it is simply that for which going to the convenience store and buying the soda is good.3 As Aristotle observes: </w:t>
      </w:r>
      <w:r w:rsidRPr="00B76ACD">
        <w:rPr>
          <w:rFonts w:eastAsia="Cambria"/>
          <w:b/>
          <w:sz w:val="26"/>
          <w:szCs w:val="26"/>
          <w:u w:val="single"/>
        </w:rPr>
        <w:t>“</w:t>
      </w:r>
      <w:r w:rsidRPr="00B76ACD">
        <w:rPr>
          <w:rFonts w:eastAsia="Cambria"/>
          <w:b/>
          <w:sz w:val="26"/>
          <w:szCs w:val="26"/>
          <w:highlight w:val="yellow"/>
          <w:u w:val="single"/>
        </w:rPr>
        <w:t>We never ask</w:t>
      </w:r>
      <w:r w:rsidRPr="00B76ACD">
        <w:rPr>
          <w:rFonts w:eastAsia="Cambria"/>
          <w:sz w:val="12"/>
          <w:szCs w:val="26"/>
        </w:rPr>
        <w:t xml:space="preserve"> [a man] </w:t>
      </w:r>
      <w:r w:rsidRPr="00B76ACD">
        <w:rPr>
          <w:rFonts w:eastAsia="Cambria"/>
          <w:b/>
          <w:sz w:val="26"/>
          <w:szCs w:val="26"/>
          <w:highlight w:val="yellow"/>
          <w:u w:val="single"/>
        </w:rPr>
        <w:t>what</w:t>
      </w:r>
      <w:r w:rsidRPr="00B76ACD">
        <w:rPr>
          <w:rFonts w:eastAsia="Cambria"/>
          <w:b/>
          <w:sz w:val="26"/>
          <w:szCs w:val="26"/>
          <w:u w:val="single"/>
        </w:rPr>
        <w:t xml:space="preserve"> his </w:t>
      </w:r>
      <w:r w:rsidRPr="00B76ACD">
        <w:rPr>
          <w:rFonts w:eastAsia="Cambria"/>
          <w:b/>
          <w:sz w:val="26"/>
          <w:szCs w:val="26"/>
          <w:highlight w:val="yellow"/>
          <w:u w:val="single"/>
        </w:rPr>
        <w:t>end is in being pleased, because</w:t>
      </w:r>
      <w:r w:rsidRPr="00B76ACD">
        <w:rPr>
          <w:rFonts w:eastAsia="Cambria"/>
          <w:b/>
          <w:sz w:val="26"/>
          <w:szCs w:val="26"/>
          <w:u w:val="single"/>
        </w:rPr>
        <w:t xml:space="preserve"> </w:t>
      </w:r>
      <w:r w:rsidRPr="00B76ACD">
        <w:rPr>
          <w:rFonts w:eastAsia="Cambria"/>
          <w:sz w:val="12"/>
          <w:szCs w:val="26"/>
        </w:rPr>
        <w:t xml:space="preserve">we assume that </w:t>
      </w:r>
      <w:r w:rsidRPr="00B76ACD">
        <w:rPr>
          <w:rFonts w:eastAsia="Cambria"/>
          <w:b/>
          <w:sz w:val="26"/>
          <w:szCs w:val="26"/>
          <w:highlight w:val="yellow"/>
          <w:u w:val="single"/>
        </w:rPr>
        <w:t>pleasure is</w:t>
      </w:r>
      <w:r w:rsidRPr="00B76ACD">
        <w:rPr>
          <w:rFonts w:eastAsia="Cambria"/>
          <w:b/>
          <w:sz w:val="26"/>
          <w:szCs w:val="26"/>
          <w:u w:val="single"/>
        </w:rPr>
        <w:t xml:space="preserve"> </w:t>
      </w:r>
      <w:r w:rsidRPr="00B76ACD">
        <w:rPr>
          <w:rFonts w:eastAsia="Cambria"/>
          <w:sz w:val="12"/>
          <w:szCs w:val="26"/>
        </w:rPr>
        <w:t xml:space="preserve">choice </w:t>
      </w:r>
      <w:r w:rsidRPr="00B76ACD">
        <w:rPr>
          <w:rFonts w:eastAsia="Cambria"/>
          <w:b/>
          <w:sz w:val="26"/>
          <w:szCs w:val="26"/>
          <w:highlight w:val="yellow"/>
          <w:u w:val="single"/>
        </w:rPr>
        <w:t>worthy in itself</w:t>
      </w:r>
      <w:r w:rsidRPr="00B76ACD">
        <w:rPr>
          <w:rFonts w:eastAsia="Cambria"/>
          <w:b/>
          <w:sz w:val="26"/>
          <w:szCs w:val="26"/>
          <w:u w:val="single"/>
        </w:rPr>
        <w:t>.”</w:t>
      </w:r>
      <w:r w:rsidRPr="00B76ACD">
        <w:rPr>
          <w:rFonts w:eastAsia="Cambria"/>
          <w:sz w:val="12"/>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76ACD">
        <w:rPr>
          <w:rFonts w:eastAsia="Cambria"/>
          <w:b/>
          <w:sz w:val="26"/>
          <w:szCs w:val="26"/>
          <w:highlight w:val="yellow"/>
          <w:u w:val="single"/>
        </w:rPr>
        <w:t>pleasure and pain are both places where we reach the end of the line in matters of value.</w:t>
      </w:r>
      <w:r w:rsidRPr="00B76ACD">
        <w:rPr>
          <w:rFonts w:eastAsia="Cambria"/>
          <w:sz w:val="12"/>
          <w:szCs w:val="26"/>
        </w:rPr>
        <w:t xml:space="preserve"> </w:t>
      </w:r>
      <w:bookmarkEnd w:id="1"/>
    </w:p>
    <w:p w14:paraId="0A019932" w14:textId="6304BAE2" w:rsidR="00F04828" w:rsidRPr="003A024D" w:rsidRDefault="00F04828" w:rsidP="003A024D">
      <w:pPr>
        <w:pStyle w:val="Heading4"/>
      </w:pPr>
      <w:r>
        <w:lastRenderedPageBreak/>
        <w:t>3. Don’t let them say consequences fail. Their appeal to positive freedom is consequentialist, and their own impacts describe the consequences of allowing space appropriation.</w:t>
      </w:r>
    </w:p>
    <w:p w14:paraId="76406788" w14:textId="1676655F" w:rsidR="008C7235" w:rsidRPr="00F00F87" w:rsidRDefault="008C7235" w:rsidP="008C7235">
      <w:pPr>
        <w:keepNext/>
        <w:keepLines/>
        <w:spacing w:before="40" w:after="0"/>
        <w:outlineLvl w:val="3"/>
        <w:rPr>
          <w:rFonts w:eastAsia="MS Gothic"/>
          <w:b/>
          <w:iCs/>
          <w:sz w:val="26"/>
        </w:rPr>
      </w:pPr>
      <w:r>
        <w:rPr>
          <w:rFonts w:eastAsia="MS Gothic"/>
          <w:b/>
          <w:iCs/>
          <w:sz w:val="26"/>
        </w:rPr>
        <w:t xml:space="preserve">4. </w:t>
      </w:r>
      <w:r w:rsidRPr="00F00F87">
        <w:rPr>
          <w:rFonts w:eastAsia="MS Gothic"/>
          <w:b/>
          <w:iCs/>
          <w:sz w:val="26"/>
        </w:rPr>
        <w:t xml:space="preserve">Extinction </w:t>
      </w:r>
      <w:r w:rsidRPr="00F00F87">
        <w:rPr>
          <w:rFonts w:eastAsia="MS Gothic"/>
          <w:b/>
          <w:iCs/>
          <w:sz w:val="26"/>
          <w:u w:val="single"/>
        </w:rPr>
        <w:t>must outweigh</w:t>
      </w:r>
      <w:r w:rsidRPr="00F00F87">
        <w:rPr>
          <w:rFonts w:eastAsia="MS Gothic"/>
          <w:b/>
          <w:iCs/>
          <w:sz w:val="26"/>
        </w:rPr>
        <w:t xml:space="preserve"> – moral uncertainty demands we preserve the conditions for life, even a </w:t>
      </w:r>
      <w:r w:rsidRPr="00F00F87">
        <w:rPr>
          <w:rFonts w:eastAsia="MS Gothic"/>
          <w:b/>
          <w:iCs/>
          <w:sz w:val="26"/>
          <w:u w:val="single"/>
        </w:rPr>
        <w:t>tiny risk</w:t>
      </w:r>
      <w:r w:rsidRPr="00F00F87">
        <w:rPr>
          <w:rFonts w:eastAsia="MS Gothic"/>
          <w:b/>
          <w:iCs/>
          <w:sz w:val="26"/>
        </w:rPr>
        <w:t xml:space="preserve"> outweighs, and future gains in quality of life </w:t>
      </w:r>
      <w:r w:rsidRPr="00F00F87">
        <w:rPr>
          <w:rFonts w:eastAsia="MS Gothic"/>
          <w:b/>
          <w:iCs/>
          <w:sz w:val="26"/>
          <w:u w:val="single"/>
        </w:rPr>
        <w:t>ensure</w:t>
      </w:r>
      <w:r w:rsidRPr="00F00F87">
        <w:rPr>
          <w:rFonts w:eastAsia="MS Gothic"/>
          <w:b/>
          <w:iCs/>
          <w:sz w:val="26"/>
        </w:rPr>
        <w:t xml:space="preserve"> it’s a prior question </w:t>
      </w:r>
    </w:p>
    <w:p w14:paraId="1FD0BC94" w14:textId="77777777" w:rsidR="008C7235" w:rsidRPr="00F00F87" w:rsidRDefault="008C7235" w:rsidP="008C7235">
      <w:pPr>
        <w:rPr>
          <w:rFonts w:eastAsia="Cambria"/>
        </w:rPr>
      </w:pPr>
      <w:r w:rsidRPr="00F00F87">
        <w:rPr>
          <w:rFonts w:eastAsia="Cambria"/>
          <w:b/>
          <w:bCs/>
          <w:sz w:val="26"/>
        </w:rPr>
        <w:t>Todd 17</w:t>
      </w:r>
      <w:r w:rsidRPr="00F00F87">
        <w:rPr>
          <w:rFonts w:eastAsia="Cambria"/>
        </w:rPr>
        <w:t xml:space="preserve"> [Ben has a 1st from Oxford in Physics and Philosophy, has published in Climate Physics, once kick-boxed for Oxford, and speaks Chinese, badly. "The case for reducing extinction risk." </w:t>
      </w:r>
      <w:hyperlink r:id="rId31" w:history="1">
        <w:r w:rsidRPr="00F00F87">
          <w:rPr>
            <w:rFonts w:eastAsia="Cambria"/>
          </w:rPr>
          <w:t>https://80000hours.org/articles/extinction-risk/</w:t>
        </w:r>
      </w:hyperlink>
      <w:r w:rsidRPr="00F00F87">
        <w:rPr>
          <w:rFonts w:eastAsia="Cambria"/>
        </w:rPr>
        <w:t xml:space="preserve">] </w:t>
      </w:r>
      <w:proofErr w:type="spellStart"/>
      <w:r w:rsidRPr="00F00F87">
        <w:rPr>
          <w:rFonts w:eastAsia="Cambria"/>
        </w:rPr>
        <w:t>brett</w:t>
      </w:r>
      <w:proofErr w:type="spellEnd"/>
    </w:p>
    <w:p w14:paraId="4BD07CC6" w14:textId="77777777" w:rsidR="003877FD" w:rsidRDefault="008C7235" w:rsidP="008C7235">
      <w:pPr>
        <w:rPr>
          <w:rFonts w:eastAsia="Cambria"/>
          <w:sz w:val="8"/>
        </w:rPr>
      </w:pPr>
      <w:r w:rsidRPr="00F00F87">
        <w:rPr>
          <w:rFonts w:eastAsia="Cambria"/>
          <w:sz w:val="8"/>
        </w:rPr>
        <w:t xml:space="preserve">In this new age, </w:t>
      </w:r>
      <w:r w:rsidRPr="00F00F87">
        <w:rPr>
          <w:rFonts w:eastAsia="Cambria"/>
          <w:u w:val="single"/>
        </w:rPr>
        <w:t xml:space="preserve">what should be our </w:t>
      </w:r>
      <w:r w:rsidRPr="00F00F87">
        <w:rPr>
          <w:rFonts w:eastAsia="Cambria"/>
          <w:sz w:val="8"/>
        </w:rPr>
        <w:t>biggest priority</w:t>
      </w:r>
      <w:r w:rsidRPr="00F00F87">
        <w:rPr>
          <w:rFonts w:eastAsia="Cambria"/>
          <w:u w:val="single"/>
        </w:rPr>
        <w:t xml:space="preserve"> as a </w:t>
      </w:r>
      <w:proofErr w:type="spellStart"/>
      <w:r w:rsidRPr="00F00F87">
        <w:rPr>
          <w:rFonts w:eastAsia="Cambria"/>
          <w:u w:val="single"/>
        </w:rPr>
        <w:t>civilisation</w:t>
      </w:r>
      <w:proofErr w:type="spellEnd"/>
      <w:r w:rsidRPr="00F00F87">
        <w:rPr>
          <w:rFonts w:eastAsia="Cambria"/>
          <w:u w:val="single"/>
        </w:rPr>
        <w:t>?</w:t>
      </w:r>
      <w:r w:rsidRPr="00F00F87">
        <w:rPr>
          <w:rFonts w:eastAsia="Cambria"/>
          <w:sz w:val="8"/>
        </w:rPr>
        <w:t xml:space="preserve"> Improving technology? Helping the poor? Changing the political system? Here’s a suggestion that’s not so often discussed: </w:t>
      </w:r>
      <w:r w:rsidRPr="00F00F87">
        <w:rPr>
          <w:rFonts w:eastAsia="Cambria"/>
          <w:highlight w:val="green"/>
          <w:u w:val="single"/>
        </w:rPr>
        <w:t xml:space="preserve">our first priority should be to </w:t>
      </w:r>
      <w:r w:rsidRPr="00F00F87">
        <w:rPr>
          <w:rFonts w:eastAsia="Cambria"/>
          <w:b/>
          <w:iCs/>
          <w:highlight w:val="green"/>
          <w:u w:val="single"/>
        </w:rPr>
        <w:t>survive</w:t>
      </w:r>
      <w:r w:rsidRPr="00F00F87">
        <w:rPr>
          <w:rFonts w:eastAsia="Cambria"/>
          <w:sz w:val="8"/>
        </w:rPr>
        <w:t xml:space="preserve">. </w:t>
      </w:r>
      <w:r w:rsidRPr="00F00F87">
        <w:rPr>
          <w:rFonts w:eastAsia="Cambria"/>
          <w:u w:val="single"/>
        </w:rPr>
        <w:t xml:space="preserve">So long as </w:t>
      </w:r>
      <w:proofErr w:type="spellStart"/>
      <w:r w:rsidRPr="00F00F87">
        <w:rPr>
          <w:rFonts w:eastAsia="Cambria"/>
          <w:u w:val="single"/>
        </w:rPr>
        <w:t>civilisation</w:t>
      </w:r>
      <w:proofErr w:type="spellEnd"/>
      <w:r w:rsidRPr="00F00F87">
        <w:rPr>
          <w:rFonts w:eastAsia="Cambria"/>
          <w:u w:val="single"/>
        </w:rPr>
        <w:t xml:space="preserve"> continues to exist, </w:t>
      </w:r>
      <w:r w:rsidRPr="00F00F87">
        <w:rPr>
          <w:rFonts w:eastAsia="Cambria"/>
          <w:highlight w:val="green"/>
          <w:u w:val="single"/>
        </w:rPr>
        <w:t>we’ll have the chance to solve</w:t>
      </w:r>
      <w:r w:rsidRPr="00F00F87">
        <w:rPr>
          <w:rFonts w:eastAsia="Cambria"/>
          <w:u w:val="single"/>
        </w:rPr>
        <w:t xml:space="preserve"> all our </w:t>
      </w:r>
      <w:r w:rsidRPr="00F00F87">
        <w:rPr>
          <w:rFonts w:eastAsia="Cambria"/>
          <w:b/>
          <w:iCs/>
          <w:highlight w:val="green"/>
          <w:u w:val="single"/>
        </w:rPr>
        <w:t>other problems</w:t>
      </w:r>
      <w:r w:rsidRPr="00F00F87">
        <w:rPr>
          <w:rFonts w:eastAsia="Cambria"/>
          <w:u w:val="single"/>
        </w:rPr>
        <w:t xml:space="preserve">, and have a far better future. But </w:t>
      </w:r>
      <w:r w:rsidRPr="00F00F87">
        <w:rPr>
          <w:rFonts w:eastAsia="Cambria"/>
          <w:b/>
          <w:iCs/>
          <w:highlight w:val="green"/>
          <w:u w:val="single"/>
        </w:rPr>
        <w:t>if we go extinct, that’s it</w:t>
      </w:r>
      <w:r w:rsidRPr="00F00F87">
        <w:rPr>
          <w:rFonts w:eastAsia="Cambria"/>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higher, and are probably increasing. These concerns have started a new movement working to safeguard </w:t>
      </w:r>
      <w:proofErr w:type="spellStart"/>
      <w:r w:rsidRPr="00F00F87">
        <w:rPr>
          <w:rFonts w:eastAsia="Cambria"/>
          <w:sz w:val="8"/>
        </w:rPr>
        <w:t>civilisation</w:t>
      </w:r>
      <w:proofErr w:type="spellEnd"/>
      <w:r w:rsidRPr="00F00F87">
        <w:rPr>
          <w:rFonts w:eastAsia="Cambria"/>
          <w:sz w:val="8"/>
        </w:rPr>
        <w:t xml:space="preserve">, which has been joined by Stephen Hawking, Max </w:t>
      </w:r>
      <w:proofErr w:type="spellStart"/>
      <w:r w:rsidRPr="00F00F87">
        <w:rPr>
          <w:rFonts w:eastAsia="Cambria"/>
          <w:sz w:val="8"/>
        </w:rPr>
        <w:t>Tegmark</w:t>
      </w:r>
      <w:proofErr w:type="spellEnd"/>
      <w:r w:rsidRPr="00F00F87">
        <w:rPr>
          <w:rFonts w:eastAsia="Cambria"/>
          <w:sz w:val="8"/>
        </w:rPr>
        <w:t xml:space="preserve">, and new institutes founded by researchers at Cambridge, MIT, Oxford, and elsewhere. In the rest of this article, we cover the greatest risks to </w:t>
      </w:r>
      <w:proofErr w:type="spellStart"/>
      <w:r w:rsidRPr="00F00F87">
        <w:rPr>
          <w:rFonts w:eastAsia="Cambria"/>
          <w:sz w:val="8"/>
        </w:rPr>
        <w:t>civilisation</w:t>
      </w:r>
      <w:proofErr w:type="spellEnd"/>
      <w:r w:rsidRPr="00F00F87">
        <w:rPr>
          <w:rFonts w:eastAsia="Cambria"/>
          <w:sz w:val="8"/>
        </w:rPr>
        <w:t xml:space="preserve">, including some that might be bigger than nuclear war and climate change. We then make the case that reducing these risks could be the most important thing you do with your life, and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history, and are much higher. If Earth was hit by a 1km-wide asteroid, there’s a chance that </w:t>
      </w:r>
      <w:proofErr w:type="spellStart"/>
      <w:r w:rsidRPr="00F00F87">
        <w:rPr>
          <w:rFonts w:eastAsia="Cambria"/>
          <w:sz w:val="8"/>
        </w:rPr>
        <w:t>civilisation</w:t>
      </w:r>
      <w:proofErr w:type="spellEnd"/>
      <w:r w:rsidRPr="00F00F87">
        <w:rPr>
          <w:rFonts w:eastAsia="Cambria"/>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F00F87">
        <w:rPr>
          <w:rFonts w:eastAsia="Cambria"/>
          <w:sz w:val="8"/>
        </w:rPr>
        <w:t>civilisation</w:t>
      </w:r>
      <w:proofErr w:type="spellEnd"/>
      <w:r w:rsidRPr="00F00F87">
        <w:rPr>
          <w:rFonts w:eastAsia="Cambria"/>
          <w:sz w:val="8"/>
        </w:rPr>
        <w:t xml:space="preserve"> does some terrible things, such as factory farming. But as you can see in the data, many important measures of </w:t>
      </w:r>
      <w:r w:rsidRPr="00F00F87">
        <w:rPr>
          <w:rFonts w:eastAsia="Cambria"/>
          <w:b/>
          <w:iCs/>
          <w:highlight w:val="green"/>
          <w:u w:val="single"/>
        </w:rPr>
        <w:t>progress</w:t>
      </w:r>
      <w:r w:rsidRPr="00F00F87">
        <w:rPr>
          <w:rFonts w:eastAsia="Cambria"/>
          <w:b/>
          <w:iCs/>
          <w:u w:val="single"/>
        </w:rPr>
        <w:t xml:space="preserve"> have </w:t>
      </w:r>
      <w:r w:rsidRPr="00F00F87">
        <w:rPr>
          <w:rFonts w:eastAsia="Cambria"/>
          <w:b/>
          <w:iCs/>
          <w:highlight w:val="green"/>
          <w:u w:val="single"/>
        </w:rPr>
        <w:t>improved dramatically</w:t>
      </w:r>
      <w:r w:rsidRPr="00F00F87">
        <w:rPr>
          <w:rFonts w:eastAsia="Cambria"/>
          <w:sz w:val="8"/>
        </w:rPr>
        <w:t xml:space="preserve">. More to the point, no matter what you think has happened in the past, if we look forward, improving technology, political </w:t>
      </w:r>
      <w:proofErr w:type="spellStart"/>
      <w:r w:rsidRPr="00F00F87">
        <w:rPr>
          <w:rFonts w:eastAsia="Cambria"/>
          <w:sz w:val="8"/>
        </w:rPr>
        <w:t>organisation</w:t>
      </w:r>
      <w:proofErr w:type="spellEnd"/>
      <w:r w:rsidRPr="00F00F87">
        <w:rPr>
          <w:rFonts w:eastAsia="Cambria"/>
          <w:sz w:val="8"/>
        </w:rPr>
        <w:t xml:space="preserve"> and freedom gives </w:t>
      </w:r>
      <w:r w:rsidRPr="00F00F87">
        <w:rPr>
          <w:rFonts w:eastAsia="Cambria"/>
          <w:highlight w:val="green"/>
          <w:u w:val="single"/>
        </w:rPr>
        <w:t>our descendants</w:t>
      </w:r>
      <w:r w:rsidRPr="00F00F87">
        <w:rPr>
          <w:rFonts w:eastAsia="Cambria"/>
          <w:sz w:val="8"/>
        </w:rPr>
        <w:t xml:space="preserve"> the potential to solve our current problems, and </w:t>
      </w:r>
      <w:r w:rsidRPr="00F00F87">
        <w:rPr>
          <w:rFonts w:eastAsia="Cambria"/>
          <w:highlight w:val="green"/>
          <w:u w:val="single"/>
        </w:rPr>
        <w:t xml:space="preserve">have </w:t>
      </w:r>
      <w:r w:rsidRPr="00F00F87">
        <w:rPr>
          <w:rFonts w:eastAsia="Cambria"/>
          <w:b/>
          <w:iCs/>
          <w:highlight w:val="green"/>
          <w:u w:val="single"/>
        </w:rPr>
        <w:t>vastly better lives</w:t>
      </w:r>
      <w:r w:rsidRPr="00F00F87">
        <w:rPr>
          <w:rFonts w:eastAsia="Cambria"/>
          <w:sz w:val="8"/>
        </w:rPr>
        <w:t>.1</w:t>
      </w:r>
    </w:p>
    <w:p w14:paraId="3D9B3B21" w14:textId="77777777" w:rsidR="003877FD" w:rsidRDefault="003877FD" w:rsidP="008C7235">
      <w:pPr>
        <w:rPr>
          <w:rFonts w:eastAsia="Cambria"/>
          <w:sz w:val="8"/>
        </w:rPr>
      </w:pPr>
    </w:p>
    <w:p w14:paraId="25DF2A19" w14:textId="184F8482" w:rsidR="008C7235" w:rsidRPr="00F00F87" w:rsidRDefault="008C7235" w:rsidP="008C7235">
      <w:pPr>
        <w:rPr>
          <w:rFonts w:eastAsia="Cambria"/>
          <w:sz w:val="8"/>
        </w:rPr>
      </w:pPr>
      <w:r w:rsidRPr="00F00F87">
        <w:rPr>
          <w:rFonts w:eastAsia="Cambria"/>
          <w:sz w:val="8"/>
        </w:rPr>
        <w:t xml:space="preserve">2 </w:t>
      </w:r>
      <w:r w:rsidRPr="00F00F87">
        <w:rPr>
          <w:rFonts w:eastAsia="Cambria"/>
          <w:u w:val="single"/>
        </w:rPr>
        <w:t>It is possible to end poverty</w:t>
      </w:r>
      <w:r w:rsidRPr="00F00F87">
        <w:rPr>
          <w:rFonts w:eastAsia="Cambria"/>
          <w:sz w:val="8"/>
        </w:rPr>
        <w:t xml:space="preserve">, </w:t>
      </w:r>
      <w:r w:rsidRPr="00F00F87">
        <w:rPr>
          <w:rFonts w:eastAsia="Cambria"/>
          <w:u w:val="single"/>
        </w:rPr>
        <w:t>prevent climate change, alleviate suffering, and more</w:t>
      </w:r>
      <w:r w:rsidRPr="00F00F87">
        <w:rPr>
          <w:rFonts w:eastAsia="Cambria"/>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F00F87">
        <w:rPr>
          <w:rFonts w:eastAsia="Cambria"/>
          <w:u w:val="single"/>
        </w:rPr>
        <w:t>Each</w:t>
      </w:r>
      <w:r w:rsidRPr="00F00F87">
        <w:rPr>
          <w:rFonts w:eastAsia="Cambria"/>
          <w:sz w:val="8"/>
        </w:rPr>
        <w:t xml:space="preserve"> time we discover a </w:t>
      </w:r>
      <w:r w:rsidRPr="00F00F87">
        <w:rPr>
          <w:rFonts w:eastAsia="Cambria"/>
          <w:u w:val="single"/>
        </w:rPr>
        <w:t>new technology</w:t>
      </w:r>
      <w:r w:rsidRPr="00F00F87">
        <w:rPr>
          <w:rFonts w:eastAsia="Cambria"/>
          <w:sz w:val="8"/>
        </w:rPr>
        <w:t xml:space="preserve">, most of the time it </w:t>
      </w:r>
      <w:r w:rsidRPr="00F00F87">
        <w:rPr>
          <w:rFonts w:eastAsia="Cambria"/>
          <w:u w:val="single"/>
        </w:rPr>
        <w:t>yields huge benefits</w:t>
      </w:r>
      <w:r w:rsidRPr="00F00F87">
        <w:rPr>
          <w:rFonts w:eastAsia="Cambria"/>
          <w:sz w:val="8"/>
        </w:rPr>
        <w:t xml:space="preserve">. But there’s also a chance we discover a technology with more destructive power than we have the ability to wisely use. And so, although </w:t>
      </w:r>
      <w:r w:rsidRPr="00F00F87">
        <w:rPr>
          <w:rFonts w:eastAsia="Cambria"/>
          <w:u w:val="single"/>
        </w:rPr>
        <w:t>the present generation lives in the most prosperous period in human history</w:t>
      </w:r>
      <w:r w:rsidRPr="00F00F87">
        <w:rPr>
          <w:rFonts w:eastAsia="Cambria"/>
          <w:sz w:val="8"/>
        </w:rPr>
        <w:t xml:space="preserve">, it’s plausibly also the most dangerous. The first destructive technology of this kind was nuclear weapons. Nuclear weapons: a history of near-misses Today we all have North Korea’s nuclear </w:t>
      </w:r>
      <w:proofErr w:type="spellStart"/>
      <w:r w:rsidRPr="00F00F87">
        <w:rPr>
          <w:rFonts w:eastAsia="Cambria"/>
          <w:sz w:val="8"/>
        </w:rPr>
        <w:t>programme</w:t>
      </w:r>
      <w:proofErr w:type="spellEnd"/>
      <w:r w:rsidRPr="00F00F87">
        <w:rPr>
          <w:rFonts w:eastAsia="Cambria"/>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anyway, and decided against invading. An invasion of Cuba might well have triggered nuclear war; it later emerged that Castro was in </w:t>
      </w:r>
      <w:proofErr w:type="spellStart"/>
      <w:r w:rsidRPr="00F00F87">
        <w:rPr>
          <w:rFonts w:eastAsia="Cambria"/>
          <w:sz w:val="8"/>
        </w:rPr>
        <w:t>favour</w:t>
      </w:r>
      <w:proofErr w:type="spellEnd"/>
      <w:r w:rsidRPr="00F00F87">
        <w:rPr>
          <w:rFonts w:eastAsia="Cambria"/>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F00F87">
        <w:rPr>
          <w:rFonts w:eastAsia="Cambria"/>
          <w:sz w:val="8"/>
        </w:rPr>
        <w:t>Vasili</w:t>
      </w:r>
      <w:proofErr w:type="spellEnd"/>
      <w:r w:rsidRPr="00F00F87">
        <w:rPr>
          <w:rFonts w:eastAsia="Cambria"/>
          <w:sz w:val="8"/>
        </w:rPr>
        <w:t xml:space="preserve"> </w:t>
      </w:r>
      <w:proofErr w:type="spellStart"/>
      <w:r w:rsidRPr="00F00F87">
        <w:rPr>
          <w:rFonts w:eastAsia="Cambria"/>
          <w:sz w:val="8"/>
        </w:rPr>
        <w:t>Arkhipov</w:t>
      </w:r>
      <w:proofErr w:type="spellEnd"/>
      <w:r w:rsidRPr="00F00F87">
        <w:rPr>
          <w:rFonts w:eastAsia="Cambria"/>
          <w:sz w:val="8"/>
        </w:rPr>
        <w:t xml:space="preserve">, disagreed, preventing war. Thanks to </w:t>
      </w:r>
      <w:proofErr w:type="spellStart"/>
      <w:r w:rsidRPr="00F00F87">
        <w:rPr>
          <w:rFonts w:eastAsia="Cambria"/>
          <w:sz w:val="8"/>
        </w:rPr>
        <w:t>Vasili</w:t>
      </w:r>
      <w:proofErr w:type="spellEnd"/>
      <w:r w:rsidRPr="00F00F87">
        <w:rPr>
          <w:rFonts w:eastAsia="Cambria"/>
          <w:sz w:val="8"/>
        </w:rPr>
        <w:t xml:space="preserve"> </w:t>
      </w:r>
      <w:proofErr w:type="spellStart"/>
      <w:r w:rsidRPr="00F00F87">
        <w:rPr>
          <w:rFonts w:eastAsia="Cambria"/>
          <w:sz w:val="8"/>
        </w:rPr>
        <w:t>Arkhipov</w:t>
      </w:r>
      <w:proofErr w:type="spellEnd"/>
      <w:r w:rsidRPr="00F00F87">
        <w:rPr>
          <w:rFonts w:eastAsia="Cambria"/>
          <w:sz w:val="8"/>
        </w:rPr>
        <w:t xml:space="preserve">, we narrowly averted a global catastrophic risk from nuclear weapons Thank you </w:t>
      </w:r>
      <w:proofErr w:type="spellStart"/>
      <w:r w:rsidRPr="00F00F87">
        <w:rPr>
          <w:rFonts w:eastAsia="Cambria"/>
          <w:sz w:val="8"/>
        </w:rPr>
        <w:t>Vasili</w:t>
      </w:r>
      <w:proofErr w:type="spellEnd"/>
      <w:r w:rsidRPr="00F00F87">
        <w:rPr>
          <w:rFonts w:eastAsia="Cambria"/>
          <w:sz w:val="8"/>
        </w:rPr>
        <w:t xml:space="preserve"> </w:t>
      </w:r>
      <w:proofErr w:type="spellStart"/>
      <w:r w:rsidRPr="00F00F87">
        <w:rPr>
          <w:rFonts w:eastAsia="Cambria"/>
          <w:sz w:val="8"/>
        </w:rPr>
        <w:t>Arkhipov</w:t>
      </w:r>
      <w:proofErr w:type="spellEnd"/>
      <w:r w:rsidRPr="00F00F87">
        <w:rPr>
          <w:rFonts w:eastAsia="Cambria"/>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F00F87">
        <w:rPr>
          <w:rFonts w:eastAsia="Cambria"/>
          <w:sz w:val="8"/>
        </w:rPr>
        <w:t>civilisation</w:t>
      </w:r>
      <w:proofErr w:type="spellEnd"/>
      <w:r w:rsidRPr="00F00F87">
        <w:rPr>
          <w:rFonts w:eastAsia="Cambria"/>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F00F87">
        <w:rPr>
          <w:rFonts w:eastAsia="Cambria"/>
          <w:highlight w:val="green"/>
          <w:u w:val="single"/>
        </w:rPr>
        <w:t>Even</w:t>
      </w:r>
      <w:r w:rsidRPr="00F00F87">
        <w:rPr>
          <w:rFonts w:eastAsia="Cambria"/>
          <w:u w:val="single"/>
        </w:rPr>
        <w:t xml:space="preserve"> a </w:t>
      </w:r>
      <w:r w:rsidRPr="00F00F87">
        <w:rPr>
          <w:rFonts w:eastAsia="Cambria"/>
          <w:b/>
          <w:iCs/>
          <w:highlight w:val="green"/>
          <w:u w:val="single"/>
        </w:rPr>
        <w:t>“mild”</w:t>
      </w:r>
      <w:r w:rsidRPr="00F00F87">
        <w:rPr>
          <w:rFonts w:eastAsia="Cambria"/>
          <w:u w:val="single"/>
        </w:rPr>
        <w:t xml:space="preserve"> </w:t>
      </w:r>
      <w:r w:rsidRPr="00F00F87">
        <w:rPr>
          <w:rFonts w:eastAsia="Cambria"/>
          <w:highlight w:val="green"/>
          <w:u w:val="single"/>
        </w:rPr>
        <w:t>nuclear winter</w:t>
      </w:r>
      <w:r w:rsidRPr="00F00F87">
        <w:rPr>
          <w:rFonts w:eastAsia="Cambria"/>
          <w:sz w:val="8"/>
        </w:rPr>
        <w:t xml:space="preserve">, however, could still </w:t>
      </w:r>
      <w:r w:rsidRPr="00F00F87">
        <w:rPr>
          <w:rFonts w:eastAsia="Cambria"/>
          <w:u w:val="single"/>
        </w:rPr>
        <w:t>cause mass starvation</w:t>
      </w:r>
      <w:r w:rsidRPr="00F00F87">
        <w:rPr>
          <w:rFonts w:eastAsia="Cambria"/>
          <w:sz w:val="8"/>
        </w:rPr>
        <w:t xml:space="preserve">.18 For this and other reasons, a nuclear war would be extremely </w:t>
      </w:r>
      <w:proofErr w:type="spellStart"/>
      <w:r w:rsidRPr="00F00F87">
        <w:rPr>
          <w:rFonts w:eastAsia="Cambria"/>
          <w:sz w:val="8"/>
        </w:rPr>
        <w:t>destabilising</w:t>
      </w:r>
      <w:proofErr w:type="spellEnd"/>
      <w:r w:rsidRPr="00F00F87">
        <w:rPr>
          <w:rFonts w:eastAsia="Cambria"/>
          <w:sz w:val="8"/>
        </w:rPr>
        <w:t xml:space="preserve">, and it’s unclear whether </w:t>
      </w:r>
      <w:proofErr w:type="spellStart"/>
      <w:r w:rsidRPr="00F00F87">
        <w:rPr>
          <w:rFonts w:eastAsia="Cambria"/>
          <w:sz w:val="8"/>
        </w:rPr>
        <w:t>civilisation</w:t>
      </w:r>
      <w:proofErr w:type="spellEnd"/>
      <w:r w:rsidRPr="00F00F87">
        <w:rPr>
          <w:rFonts w:eastAsia="Cambria"/>
          <w:sz w:val="8"/>
        </w:rPr>
        <w:t xml:space="preserve"> could recover. How likely is a </w:t>
      </w:r>
      <w:r w:rsidRPr="00F00F87">
        <w:rPr>
          <w:rFonts w:eastAsia="Cambria"/>
          <w:b/>
          <w:iCs/>
          <w:u w:val="single"/>
        </w:rPr>
        <w:t xml:space="preserve">nuclear war to </w:t>
      </w:r>
      <w:r w:rsidRPr="00F00F87">
        <w:rPr>
          <w:rFonts w:eastAsia="Cambria"/>
          <w:b/>
          <w:iCs/>
          <w:highlight w:val="green"/>
          <w:u w:val="single"/>
        </w:rPr>
        <w:t xml:space="preserve">permanently end </w:t>
      </w:r>
      <w:proofErr w:type="spellStart"/>
      <w:r w:rsidRPr="00F00F87">
        <w:rPr>
          <w:rFonts w:eastAsia="Cambria"/>
          <w:b/>
          <w:iCs/>
          <w:highlight w:val="green"/>
          <w:u w:val="single"/>
        </w:rPr>
        <w:t>civilisation</w:t>
      </w:r>
      <w:proofErr w:type="spellEnd"/>
      <w:r w:rsidRPr="00F00F87">
        <w:rPr>
          <w:rFonts w:eastAsia="Cambria"/>
          <w:sz w:val="8"/>
        </w:rPr>
        <w:t xml:space="preserve">? It’s very hard to estimate, but it seems hard to conclude that the chance of a </w:t>
      </w:r>
      <w:proofErr w:type="spellStart"/>
      <w:r w:rsidRPr="00F00F87">
        <w:rPr>
          <w:rFonts w:eastAsia="Cambria"/>
          <w:sz w:val="8"/>
        </w:rPr>
        <w:t>civilisation</w:t>
      </w:r>
      <w:proofErr w:type="spellEnd"/>
      <w:r w:rsidRPr="00F00F87">
        <w:rPr>
          <w:rFonts w:eastAsia="Cambria"/>
          <w:sz w:val="8"/>
        </w:rPr>
        <w:t xml:space="preserve">-ending nuclear war in the next century isn’t over 0.3%. That would mean the </w:t>
      </w:r>
      <w:r w:rsidRPr="00F00F87">
        <w:rPr>
          <w:rFonts w:eastAsia="Cambria"/>
          <w:highlight w:val="green"/>
          <w:u w:val="single"/>
        </w:rPr>
        <w:t>risks</w:t>
      </w:r>
      <w:r w:rsidRPr="00F00F87">
        <w:rPr>
          <w:rFonts w:eastAsia="Cambria"/>
          <w:u w:val="single"/>
        </w:rPr>
        <w:t xml:space="preserve"> from nuclear weapons </w:t>
      </w:r>
      <w:r w:rsidRPr="00F00F87">
        <w:rPr>
          <w:rFonts w:eastAsia="Cambria"/>
          <w:highlight w:val="green"/>
          <w:u w:val="single"/>
        </w:rPr>
        <w:t>are greater than all</w:t>
      </w:r>
      <w:r w:rsidRPr="00F00F87">
        <w:rPr>
          <w:rFonts w:eastAsia="Cambria"/>
          <w:u w:val="single"/>
        </w:rPr>
        <w:t xml:space="preserve"> the </w:t>
      </w:r>
      <w:r w:rsidRPr="00F00F87">
        <w:rPr>
          <w:rFonts w:eastAsia="Cambria"/>
          <w:highlight w:val="green"/>
          <w:u w:val="single"/>
        </w:rPr>
        <w:t xml:space="preserve">natural risks </w:t>
      </w:r>
      <w:r w:rsidRPr="00F00F87">
        <w:rPr>
          <w:rFonts w:eastAsia="Cambria"/>
          <w:b/>
          <w:iCs/>
          <w:highlight w:val="green"/>
          <w:u w:val="single"/>
        </w:rPr>
        <w:t>put together</w:t>
      </w:r>
      <w:r w:rsidRPr="00F00F87">
        <w:rPr>
          <w:rFonts w:eastAsia="Cambria"/>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F00F87">
        <w:rPr>
          <w:rFonts w:eastAsia="Cambria"/>
          <w:sz w:val="8"/>
        </w:rPr>
        <w:t>civilisation</w:t>
      </w:r>
      <w:proofErr w:type="spellEnd"/>
      <w:r w:rsidRPr="00F00F87">
        <w:rPr>
          <w:rFonts w:eastAsia="Cambria"/>
          <w:sz w:val="8"/>
        </w:rPr>
        <w:t xml:space="preserve">. How big is the risk of run-away climate change? In 2015, President Obama said in his State of the Union address that:19 “No challenge  poses a greater threat to future generations than climate change” Climate change is certainly a major risk to </w:t>
      </w:r>
      <w:proofErr w:type="spellStart"/>
      <w:r w:rsidRPr="00F00F87">
        <w:rPr>
          <w:rFonts w:eastAsia="Cambria"/>
          <w:sz w:val="8"/>
        </w:rPr>
        <w:t>civilisation</w:t>
      </w:r>
      <w:proofErr w:type="spellEnd"/>
      <w:r w:rsidRPr="00F00F87">
        <w:rPr>
          <w:rFonts w:eastAsia="Cambria"/>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F00F87">
        <w:rPr>
          <w:rFonts w:eastAsia="Cambria"/>
          <w:sz w:val="8"/>
        </w:rPr>
        <w:t>celsius</w:t>
      </w:r>
      <w:proofErr w:type="spellEnd"/>
      <w:r w:rsidRPr="00F00F87">
        <w:rPr>
          <w:rFonts w:eastAsia="Cambria"/>
          <w:sz w:val="8"/>
        </w:rPr>
        <w:t xml:space="preserve"> of warming. Image source The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F00F87">
        <w:rPr>
          <w:rFonts w:eastAsia="Cambria"/>
          <w:sz w:val="8"/>
        </w:rPr>
        <w:t>reorganisation</w:t>
      </w:r>
      <w:proofErr w:type="spellEnd"/>
      <w:r w:rsidRPr="00F00F87">
        <w:rPr>
          <w:rFonts w:eastAsia="Cambria"/>
          <w:sz w:val="8"/>
        </w:rPr>
        <w:t xml:space="preserve"> of society. It would also probably increase conflict, and make us more vulnerable to other risks. (If you’re </w:t>
      </w:r>
      <w:proofErr w:type="spellStart"/>
      <w:r w:rsidRPr="00F00F87">
        <w:rPr>
          <w:rFonts w:eastAsia="Cambria"/>
          <w:sz w:val="8"/>
        </w:rPr>
        <w:t>sceptical</w:t>
      </w:r>
      <w:proofErr w:type="spellEnd"/>
      <w:r w:rsidRPr="00F00F87">
        <w:rPr>
          <w:rFonts w:eastAsia="Cambria"/>
          <w:sz w:val="8"/>
        </w:rPr>
        <w:t xml:space="preserve">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w:t>
      </w:r>
      <w:proofErr w:type="spellStart"/>
      <w:r w:rsidRPr="00F00F87">
        <w:rPr>
          <w:rFonts w:eastAsia="Cambria"/>
          <w:sz w:val="8"/>
        </w:rPr>
        <w:t>civilisation</w:t>
      </w:r>
      <w:proofErr w:type="spellEnd"/>
      <w:r w:rsidRPr="00F00F87">
        <w:rPr>
          <w:rFonts w:eastAsia="Cambria"/>
          <w:sz w:val="8"/>
        </w:rPr>
        <w:t xml:space="preserve"> in general. Predicting the future of technology is difficult, but because we only have one </w:t>
      </w:r>
      <w:proofErr w:type="spellStart"/>
      <w:r w:rsidRPr="00F00F87">
        <w:rPr>
          <w:rFonts w:eastAsia="Cambria"/>
          <w:sz w:val="8"/>
        </w:rPr>
        <w:t>civilisation</w:t>
      </w:r>
      <w:proofErr w:type="spellEnd"/>
      <w:r w:rsidRPr="00F00F87">
        <w:rPr>
          <w:rFonts w:eastAsia="Cambria"/>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F00F87">
        <w:rPr>
          <w:rFonts w:eastAsia="Cambria"/>
          <w:sz w:val="8"/>
        </w:rPr>
        <w:t>civilisation</w:t>
      </w:r>
      <w:proofErr w:type="spellEnd"/>
      <w:r w:rsidRPr="00F00F87">
        <w:rPr>
          <w:rFonts w:eastAsia="Cambria"/>
          <w:sz w:val="8"/>
        </w:rPr>
        <w:t xml:space="preserve">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people, and estimate a 19% chance </w:t>
      </w:r>
      <w:r w:rsidRPr="00F00F87">
        <w:rPr>
          <w:rFonts w:eastAsia="Cambria"/>
          <w:sz w:val="8"/>
        </w:rPr>
        <w:lastRenderedPageBreak/>
        <w:t xml:space="preserve">of extinction before 2100.25 Risk At least 1 billion dead Human extinction Number killed by molecular nanotech weapons. 10% 5% Total killed by </w:t>
      </w:r>
      <w:proofErr w:type="spellStart"/>
      <w:r w:rsidRPr="00F00F87">
        <w:rPr>
          <w:rFonts w:eastAsia="Cambria"/>
          <w:sz w:val="8"/>
        </w:rPr>
        <w:t>superintelligent</w:t>
      </w:r>
      <w:proofErr w:type="spellEnd"/>
      <w:r w:rsidRPr="00F00F87">
        <w:rPr>
          <w:rFonts w:eastAsia="Cambria"/>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w:t>
      </w:r>
      <w:proofErr w:type="spellStart"/>
      <w:r w:rsidRPr="00F00F87">
        <w:rPr>
          <w:rFonts w:eastAsia="Cambria"/>
          <w:sz w:val="8"/>
        </w:rPr>
        <w:t>his</w:t>
      </w:r>
      <w:proofErr w:type="spellEnd"/>
      <w:r w:rsidRPr="00F00F87">
        <w:rPr>
          <w:rFonts w:eastAsia="Cambria"/>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F00F87">
        <w:rPr>
          <w:rFonts w:eastAsia="Cambria"/>
          <w:sz w:val="8"/>
        </w:rPr>
        <w:t>prioritise</w:t>
      </w:r>
      <w:proofErr w:type="spellEnd"/>
      <w:r w:rsidRPr="00F00F87">
        <w:rPr>
          <w:rFonts w:eastAsia="Cambria"/>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F00F87">
        <w:rPr>
          <w:rFonts w:eastAsia="Cambria"/>
          <w:sz w:val="8"/>
        </w:rPr>
        <w:t>Neglectedness</w:t>
      </w:r>
      <w:proofErr w:type="spellEnd"/>
      <w:r w:rsidRPr="00F00F87">
        <w:rPr>
          <w:rFonts w:eastAsia="Cambria"/>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F00F87">
        <w:rPr>
          <w:rFonts w:eastAsia="Cambria"/>
          <w:sz w:val="8"/>
        </w:rPr>
        <w:t>neglectedness</w:t>
      </w:r>
      <w:proofErr w:type="spellEnd"/>
      <w:r w:rsidRPr="00F00F87">
        <w:rPr>
          <w:rFonts w:eastAsia="Cambria"/>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F00F87">
        <w:rPr>
          <w:rFonts w:eastAsia="Cambria"/>
          <w:sz w:val="8"/>
        </w:rPr>
        <w:t>civilisation</w:t>
      </w:r>
      <w:proofErr w:type="spellEnd"/>
      <w:r w:rsidRPr="00F00F87">
        <w:rPr>
          <w:rFonts w:eastAsia="Cambria"/>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F00F87">
        <w:rPr>
          <w:rFonts w:eastAsia="Cambria"/>
          <w:sz w:val="8"/>
        </w:rPr>
        <w:t>civilisation</w:t>
      </w:r>
      <w:proofErr w:type="spellEnd"/>
      <w:r w:rsidRPr="00F00F87">
        <w:rPr>
          <w:rFonts w:eastAsia="Cambria"/>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F00F87">
        <w:rPr>
          <w:rFonts w:eastAsia="Cambria"/>
          <w:u w:val="single"/>
        </w:rPr>
        <w:t>the stakes are millions of times</w:t>
      </w:r>
      <w:r w:rsidRPr="00F00F87">
        <w:rPr>
          <w:rFonts w:eastAsia="Cambria"/>
          <w:sz w:val="8"/>
        </w:rPr>
        <w:t xml:space="preserve"> higher — for good or evil. As Carl Sagan wrote on the costs of nuclear war in Foreign Affairs: </w:t>
      </w:r>
      <w:r w:rsidRPr="00F00F87">
        <w:rPr>
          <w:rFonts w:eastAsia="Cambria"/>
          <w:b/>
          <w:iCs/>
          <w:u w:val="single"/>
        </w:rPr>
        <w:t xml:space="preserve">A </w:t>
      </w:r>
      <w:r w:rsidRPr="00F00F87">
        <w:rPr>
          <w:rFonts w:eastAsia="Cambria"/>
          <w:b/>
          <w:iCs/>
          <w:highlight w:val="green"/>
          <w:u w:val="single"/>
        </w:rPr>
        <w:t>nuclear war imperils</w:t>
      </w:r>
      <w:r w:rsidRPr="00F00F87">
        <w:rPr>
          <w:rFonts w:eastAsia="Cambria"/>
          <w:b/>
          <w:iCs/>
          <w:u w:val="single"/>
        </w:rPr>
        <w:t xml:space="preserve"> all of our descendants</w:t>
      </w:r>
      <w:r w:rsidRPr="00F00F87">
        <w:rPr>
          <w:rFonts w:eastAsia="Cambria"/>
          <w:sz w:val="8"/>
        </w:rPr>
        <w:t xml:space="preserve">, </w:t>
      </w:r>
      <w:r w:rsidRPr="00F00F87">
        <w:rPr>
          <w:rFonts w:eastAsia="Cambria"/>
          <w:u w:val="single"/>
        </w:rPr>
        <w:t>for as long as there will be humans. Even if the population remains static, with an average lifetime of the order of 100 years, over a typical time period for the biological evolution of a successful species</w:t>
      </w:r>
      <w:r w:rsidRPr="00F00F87">
        <w:rPr>
          <w:rFonts w:eastAsia="Cambria"/>
          <w:sz w:val="8"/>
        </w:rPr>
        <w:t xml:space="preserve"> (roughly ten million years), </w:t>
      </w:r>
      <w:r w:rsidRPr="00F00F87">
        <w:rPr>
          <w:rFonts w:eastAsia="Cambria"/>
          <w:u w:val="single"/>
        </w:rPr>
        <w:t xml:space="preserve">we are talking about some </w:t>
      </w:r>
      <w:r w:rsidRPr="00F00F87">
        <w:rPr>
          <w:rFonts w:eastAsia="Cambria"/>
          <w:b/>
          <w:iCs/>
          <w:highlight w:val="green"/>
          <w:u w:val="single"/>
        </w:rPr>
        <w:t>500 trillion people</w:t>
      </w:r>
      <w:r w:rsidRPr="00F00F87">
        <w:rPr>
          <w:rFonts w:eastAsia="Cambria"/>
          <w:u w:val="single"/>
        </w:rPr>
        <w:t xml:space="preserve"> yet to come</w:t>
      </w:r>
      <w:r w:rsidRPr="00F00F87">
        <w:rPr>
          <w:rFonts w:eastAsia="Cambria"/>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w:t>
      </w:r>
      <w:proofErr w:type="spellStart"/>
      <w:r w:rsidRPr="00F00F87">
        <w:rPr>
          <w:rFonts w:eastAsia="Cambria"/>
          <w:sz w:val="8"/>
        </w:rPr>
        <w:t>civilisation</w:t>
      </w:r>
      <w:proofErr w:type="spellEnd"/>
      <w:r w:rsidRPr="00F00F87">
        <w:rPr>
          <w:rFonts w:eastAsia="Cambria"/>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F00F87">
        <w:rPr>
          <w:rFonts w:eastAsia="Cambria"/>
          <w:sz w:val="8"/>
        </w:rPr>
        <w:t>civilisation</w:t>
      </w:r>
      <w:proofErr w:type="spellEnd"/>
      <w:r w:rsidRPr="00F00F87">
        <w:rPr>
          <w:rFonts w:eastAsia="Cambria"/>
          <w:sz w:val="8"/>
        </w:rPr>
        <w:t xml:space="preserve"> could create a world without need or want, and make </w:t>
      </w:r>
      <w:proofErr w:type="spellStart"/>
      <w:r w:rsidRPr="00F00F87">
        <w:rPr>
          <w:rFonts w:eastAsia="Cambria"/>
          <w:sz w:val="8"/>
        </w:rPr>
        <w:t>mindblowing</w:t>
      </w:r>
      <w:proofErr w:type="spellEnd"/>
      <w:r w:rsidRPr="00F00F87">
        <w:rPr>
          <w:rFonts w:eastAsia="Cambria"/>
          <w:sz w:val="8"/>
        </w:rPr>
        <w:t xml:space="preserve"> intellectual and artistic achievements. We could build a far more just and virtuous society. And there’s no in-principle reason why </w:t>
      </w:r>
      <w:proofErr w:type="spellStart"/>
      <w:r w:rsidRPr="00F00F87">
        <w:rPr>
          <w:rFonts w:eastAsia="Cambria"/>
          <w:sz w:val="8"/>
        </w:rPr>
        <w:t>civilisation</w:t>
      </w:r>
      <w:proofErr w:type="spellEnd"/>
      <w:r w:rsidRPr="00F00F87">
        <w:rPr>
          <w:rFonts w:eastAsia="Cambria"/>
          <w:sz w:val="8"/>
        </w:rPr>
        <w:t xml:space="preserve"> couldn’t reach other planets, of which there are some 100 billion in our galaxy.27 If we let </w:t>
      </w:r>
      <w:proofErr w:type="spellStart"/>
      <w:r w:rsidRPr="00F00F87">
        <w:rPr>
          <w:rFonts w:eastAsia="Cambria"/>
          <w:sz w:val="8"/>
        </w:rPr>
        <w:t>civilisation</w:t>
      </w:r>
      <w:proofErr w:type="spellEnd"/>
      <w:r w:rsidRPr="00F00F87">
        <w:rPr>
          <w:rFonts w:eastAsia="Cambria"/>
          <w:sz w:val="8"/>
        </w:rPr>
        <w:t xml:space="preserve"> end, then none of this can ever happen. We’re unsure whether this great future will really happen, but that’s all the more reason to keep </w:t>
      </w:r>
      <w:proofErr w:type="spellStart"/>
      <w:r w:rsidRPr="00F00F87">
        <w:rPr>
          <w:rFonts w:eastAsia="Cambria"/>
          <w:sz w:val="8"/>
        </w:rPr>
        <w:t>civilisation</w:t>
      </w:r>
      <w:proofErr w:type="spellEnd"/>
      <w:r w:rsidRPr="00F00F87">
        <w:rPr>
          <w:rFonts w:eastAsia="Cambria"/>
          <w:sz w:val="8"/>
        </w:rPr>
        <w:t xml:space="preserve"> going so we have a chance to find out. Failing to pass on the torch to the next generation might be the worst thing we could ever do. So, a couple of percent risk that </w:t>
      </w:r>
      <w:proofErr w:type="spellStart"/>
      <w:r w:rsidRPr="00F00F87">
        <w:rPr>
          <w:rFonts w:eastAsia="Cambria"/>
          <w:sz w:val="8"/>
        </w:rPr>
        <w:t>civilisation</w:t>
      </w:r>
      <w:proofErr w:type="spellEnd"/>
      <w:r w:rsidRPr="00F00F87">
        <w:rPr>
          <w:rFonts w:eastAsia="Cambria"/>
          <w:sz w:val="8"/>
        </w:rPr>
        <w:t xml:space="preserve">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economics, and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F00F87">
        <w:rPr>
          <w:rFonts w:eastAsia="Cambria"/>
          <w:sz w:val="8"/>
        </w:rPr>
        <w:t>favour</w:t>
      </w:r>
      <w:proofErr w:type="spellEnd"/>
      <w:r w:rsidRPr="00F00F87">
        <w:rPr>
          <w:rFonts w:eastAsia="Cambria"/>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F00F87">
        <w:rPr>
          <w:rFonts w:eastAsia="Cambria"/>
          <w:sz w:val="8"/>
        </w:rPr>
        <w:t>neglectedness</w:t>
      </w:r>
      <w:proofErr w:type="spellEnd"/>
      <w:r w:rsidRPr="00F00F87">
        <w:rPr>
          <w:rFonts w:eastAsia="Cambria"/>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short-run) and we have decades of evidence on what works. This means working to reduce catastrophic risks looks worse on solvability. However, there is still much we can do, and given the huge scale and </w:t>
      </w:r>
      <w:proofErr w:type="spellStart"/>
      <w:r w:rsidRPr="00F00F87">
        <w:rPr>
          <w:rFonts w:eastAsia="Cambria"/>
          <w:sz w:val="8"/>
        </w:rPr>
        <w:t>neglectedness</w:t>
      </w:r>
      <w:proofErr w:type="spellEnd"/>
      <w:r w:rsidRPr="00F00F87">
        <w:rPr>
          <w:rFonts w:eastAsia="Cambria"/>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But, lower stockpiles would also reduce the risks of accidents, as well as the chance that a nuclear war, if it occurred, would end </w:t>
      </w:r>
      <w:proofErr w:type="spellStart"/>
      <w:r w:rsidRPr="00F00F87">
        <w:rPr>
          <w:rFonts w:eastAsia="Cambria"/>
          <w:sz w:val="8"/>
        </w:rPr>
        <w:t>civilisation</w:t>
      </w:r>
      <w:proofErr w:type="spellEnd"/>
      <w:r w:rsidRPr="00F00F87">
        <w:rPr>
          <w:rFonts w:eastAsia="Cambria"/>
          <w:sz w:val="8"/>
        </w:rPr>
        <w:t xml:space="preserve">.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F00F87">
        <w:rPr>
          <w:rFonts w:eastAsia="Cambria"/>
          <w:b/>
          <w:iCs/>
          <w:highlight w:val="green"/>
          <w:u w:val="single"/>
        </w:rPr>
        <w:t>Improved wealth and tech</w:t>
      </w:r>
      <w:r w:rsidRPr="00F00F87">
        <w:rPr>
          <w:rFonts w:eastAsia="Cambria"/>
          <w:sz w:val="8"/>
        </w:rPr>
        <w:t xml:space="preserve">nology </w:t>
      </w:r>
      <w:r w:rsidRPr="00F00F87">
        <w:rPr>
          <w:rFonts w:eastAsia="Cambria"/>
          <w:highlight w:val="green"/>
          <w:u w:val="single"/>
        </w:rPr>
        <w:t>makes us</w:t>
      </w:r>
      <w:r w:rsidRPr="00F00F87">
        <w:rPr>
          <w:rFonts w:eastAsia="Cambria"/>
          <w:sz w:val="8"/>
        </w:rPr>
        <w:t xml:space="preserve"> </w:t>
      </w:r>
      <w:r w:rsidRPr="00F00F87">
        <w:rPr>
          <w:rFonts w:eastAsia="Cambria"/>
          <w:u w:val="single"/>
        </w:rPr>
        <w:t xml:space="preserve">more </w:t>
      </w:r>
      <w:r w:rsidRPr="00F00F87">
        <w:rPr>
          <w:rFonts w:eastAsia="Cambria"/>
          <w:b/>
          <w:iCs/>
          <w:highlight w:val="green"/>
          <w:u w:val="single"/>
        </w:rPr>
        <w:t>resilient</w:t>
      </w:r>
      <w:r w:rsidRPr="00F00F87">
        <w:rPr>
          <w:rFonts w:eastAsia="Cambria"/>
          <w:u w:val="single"/>
        </w:rPr>
        <w:t xml:space="preserve"> to natural risks</w:t>
      </w:r>
      <w:r w:rsidRPr="00F00F87">
        <w:rPr>
          <w:rFonts w:eastAsia="Cambria"/>
          <w:sz w:val="8"/>
        </w:rPr>
        <w:t xml:space="preserve">, and a huge amount of effort already goes into getting more of these. 2. Broad efforts to reduce risks Rather than try to reduce each risk individually, we can try to make </w:t>
      </w:r>
      <w:proofErr w:type="spellStart"/>
      <w:r w:rsidRPr="00F00F87">
        <w:rPr>
          <w:rFonts w:eastAsia="Cambria"/>
          <w:sz w:val="8"/>
        </w:rPr>
        <w:t>civilisation</w:t>
      </w:r>
      <w:proofErr w:type="spellEnd"/>
      <w:r w:rsidRPr="00F00F87">
        <w:rPr>
          <w:rFonts w:eastAsia="Cambria"/>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F00F87">
        <w:rPr>
          <w:rFonts w:eastAsia="Cambria"/>
          <w:highlight w:val="green"/>
          <w:u w:val="single"/>
        </w:rPr>
        <w:t xml:space="preserve">If we could </w:t>
      </w:r>
      <w:r w:rsidRPr="00F00F87">
        <w:rPr>
          <w:rFonts w:eastAsia="Cambria"/>
          <w:b/>
          <w:iCs/>
          <w:highlight w:val="green"/>
          <w:u w:val="single"/>
        </w:rPr>
        <w:t>improve</w:t>
      </w:r>
      <w:r w:rsidRPr="00F00F87">
        <w:rPr>
          <w:rFonts w:eastAsia="Cambria"/>
          <w:sz w:val="8"/>
        </w:rPr>
        <w:t xml:space="preserve"> the </w:t>
      </w:r>
      <w:r w:rsidRPr="00F00F87">
        <w:rPr>
          <w:rFonts w:eastAsia="Cambria"/>
          <w:b/>
          <w:iCs/>
          <w:highlight w:val="green"/>
          <w:u w:val="single"/>
        </w:rPr>
        <w:t>decision-making</w:t>
      </w:r>
      <w:r w:rsidRPr="00F00F87">
        <w:rPr>
          <w:rFonts w:eastAsia="Cambria"/>
          <w:u w:val="single"/>
        </w:rPr>
        <w:t xml:space="preserve"> ability </w:t>
      </w:r>
      <w:r w:rsidRPr="00F00F87">
        <w:rPr>
          <w:rFonts w:eastAsia="Cambria"/>
          <w:highlight w:val="green"/>
          <w:u w:val="single"/>
        </w:rPr>
        <w:t>of</w:t>
      </w:r>
      <w:r w:rsidRPr="00F00F87">
        <w:rPr>
          <w:rFonts w:eastAsia="Cambria"/>
          <w:sz w:val="8"/>
        </w:rPr>
        <w:t xml:space="preserve"> these </w:t>
      </w:r>
      <w:r w:rsidRPr="00F00F87">
        <w:rPr>
          <w:rFonts w:eastAsia="Cambria"/>
          <w:u w:val="single"/>
        </w:rPr>
        <w:t xml:space="preserve">people and </w:t>
      </w:r>
      <w:r w:rsidRPr="00F00F87">
        <w:rPr>
          <w:rFonts w:eastAsia="Cambria"/>
          <w:highlight w:val="green"/>
          <w:u w:val="single"/>
        </w:rPr>
        <w:t>institutions</w:t>
      </w:r>
      <w:r w:rsidRPr="00F00F87">
        <w:rPr>
          <w:rFonts w:eastAsia="Cambria"/>
          <w:sz w:val="8"/>
        </w:rPr>
        <w:t xml:space="preserve">, then </w:t>
      </w:r>
      <w:r w:rsidRPr="00F00F87">
        <w:rPr>
          <w:rFonts w:eastAsia="Cambria"/>
          <w:highlight w:val="green"/>
          <w:u w:val="single"/>
        </w:rPr>
        <w:t>it would</w:t>
      </w:r>
      <w:r w:rsidRPr="00F00F87">
        <w:rPr>
          <w:rFonts w:eastAsia="Cambria"/>
          <w:u w:val="single"/>
        </w:rPr>
        <w:t xml:space="preserve"> help to make society in general more resilient, and </w:t>
      </w:r>
      <w:r w:rsidRPr="00F00F87">
        <w:rPr>
          <w:rFonts w:eastAsia="Cambria"/>
          <w:b/>
          <w:iCs/>
          <w:highlight w:val="green"/>
          <w:u w:val="single"/>
        </w:rPr>
        <w:t>solve many other problems</w:t>
      </w:r>
      <w:r w:rsidRPr="00F00F87">
        <w:rPr>
          <w:rFonts w:eastAsia="Cambria"/>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F00F87">
        <w:rPr>
          <w:rFonts w:eastAsia="Cambria"/>
          <w:sz w:val="8"/>
        </w:rPr>
        <w:t>civilisation</w:t>
      </w:r>
      <w:proofErr w:type="spellEnd"/>
      <w:r w:rsidRPr="00F00F87">
        <w:rPr>
          <w:rFonts w:eastAsia="Cambria"/>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F00F87">
        <w:rPr>
          <w:rFonts w:eastAsia="Cambria"/>
          <w:sz w:val="8"/>
        </w:rPr>
        <w:t>civilisation</w:t>
      </w:r>
      <w:proofErr w:type="spellEnd"/>
      <w:r w:rsidRPr="00F00F87">
        <w:rPr>
          <w:rFonts w:eastAsia="Cambria"/>
          <w:sz w:val="8"/>
        </w:rPr>
        <w:t>, such as by improving foreign relations or developing better international institutions. We’re keen to see more research into these kinds of proposals. Mainstream efforts to do good like improving education and international development can also help to make society more resilient and wise,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But,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0D398882" w14:textId="12F40B1A" w:rsidR="00031AF5" w:rsidRDefault="00031AF5" w:rsidP="00031AF5">
      <w:pPr>
        <w:pStyle w:val="Heading4"/>
        <w:numPr>
          <w:ilvl w:val="0"/>
          <w:numId w:val="17"/>
        </w:numPr>
      </w:pPr>
      <w:r>
        <w:t>Non util ethics are impossible</w:t>
      </w:r>
    </w:p>
    <w:p w14:paraId="73369BA6" w14:textId="77777777" w:rsidR="00031AF5" w:rsidRPr="00C7794F" w:rsidRDefault="00031AF5" w:rsidP="00031AF5">
      <w:r w:rsidRPr="00C7794F">
        <w:rPr>
          <w:rStyle w:val="Style13ptBold"/>
        </w:rPr>
        <w:t xml:space="preserve">Greene </w:t>
      </w:r>
      <w:r>
        <w:rPr>
          <w:rStyle w:val="Style13ptBold"/>
        </w:rPr>
        <w:t>07</w:t>
      </w:r>
      <w:r w:rsidRPr="00C7794F">
        <w:t xml:space="preserve"> – </w:t>
      </w:r>
      <w:r w:rsidRPr="00C7794F">
        <w:rPr>
          <w:sz w:val="12"/>
          <w:szCs w:val="12"/>
        </w:rPr>
        <w:t>Joshua, Associate Professor of Social science in the Department of Psychology at Harvard University (The Secret Joke of Kant’s Soul published in Moral Psychology: Historical and Contemporary Readings, accessed:</w:t>
      </w:r>
      <w:r>
        <w:rPr>
          <w:sz w:val="12"/>
          <w:szCs w:val="12"/>
        </w:rPr>
        <w:t xml:space="preserve"> </w:t>
      </w:r>
      <w:hyperlink r:id="rId32" w:history="1">
        <w:r w:rsidRPr="007C468C">
          <w:rPr>
            <w:rStyle w:val="Hyperlink"/>
            <w:sz w:val="12"/>
            <w:szCs w:val="12"/>
          </w:rPr>
          <w:t>https://www.gwern.net/docs/philosophy/ethics/2007-greene.pdf</w:t>
        </w:r>
      </w:hyperlink>
      <w:r>
        <w:rPr>
          <w:sz w:val="12"/>
          <w:szCs w:val="12"/>
        </w:rPr>
        <w:t>, pages 47-50</w:t>
      </w:r>
      <w:r w:rsidRPr="00C7794F">
        <w:rPr>
          <w:sz w:val="12"/>
          <w:szCs w:val="12"/>
        </w:rPr>
        <w:t>)</w:t>
      </w:r>
    </w:p>
    <w:p w14:paraId="10FE1786" w14:textId="77777777" w:rsidR="00031AF5" w:rsidRPr="00C7794F" w:rsidRDefault="00031AF5" w:rsidP="00031AF5">
      <w:pPr>
        <w:rPr>
          <w:sz w:val="16"/>
        </w:rPr>
      </w:pPr>
      <w:r w:rsidRPr="00C7794F">
        <w:rPr>
          <w:b/>
          <w:u w:val="single"/>
        </w:rPr>
        <w:t xml:space="preserve">What </w:t>
      </w:r>
      <w:r w:rsidRPr="00C7794F">
        <w:rPr>
          <w:b/>
          <w:iCs/>
          <w:u w:val="single"/>
          <w:bdr w:val="single" w:sz="8" w:space="0" w:color="auto"/>
        </w:rPr>
        <w:t xml:space="preserve">turn-of-the-millennium </w:t>
      </w:r>
      <w:r w:rsidRPr="00C7794F">
        <w:rPr>
          <w:b/>
          <w:iCs/>
          <w:highlight w:val="yellow"/>
          <w:u w:val="single"/>
          <w:bdr w:val="single" w:sz="8" w:space="0" w:color="auto"/>
        </w:rPr>
        <w:t>science</w:t>
      </w:r>
      <w:r w:rsidRPr="00C7794F">
        <w:rPr>
          <w:sz w:val="16"/>
          <w:highlight w:val="yellow"/>
        </w:rPr>
        <w:t xml:space="preserve"> </w:t>
      </w:r>
      <w:r w:rsidRPr="00C7794F">
        <w:rPr>
          <w:b/>
          <w:highlight w:val="yellow"/>
          <w:u w:val="single"/>
        </w:rPr>
        <w:t>is telling us</w:t>
      </w:r>
      <w:r w:rsidRPr="00C7794F">
        <w:rPr>
          <w:b/>
          <w:u w:val="single"/>
        </w:rPr>
        <w:t xml:space="preserve"> is that </w:t>
      </w:r>
      <w:r w:rsidRPr="00C7794F">
        <w:rPr>
          <w:b/>
          <w:highlight w:val="yellow"/>
          <w:u w:val="single"/>
        </w:rPr>
        <w:t xml:space="preserve">human </w:t>
      </w:r>
      <w:r w:rsidRPr="00C7794F">
        <w:rPr>
          <w:rFonts w:eastAsia="Malgun Gothic"/>
          <w:b/>
          <w:iCs/>
          <w:highlight w:val="yellow"/>
          <w:u w:val="single"/>
          <w:bdr w:val="single" w:sz="8" w:space="0" w:color="auto"/>
        </w:rPr>
        <w:t>mo</w:t>
      </w:r>
      <w:r w:rsidRPr="00C7794F">
        <w:rPr>
          <w:b/>
          <w:iCs/>
          <w:highlight w:val="yellow"/>
          <w:u w:val="single"/>
          <w:bdr w:val="single" w:sz="8" w:space="0" w:color="auto"/>
        </w:rPr>
        <w:t>ral judgment is not a pristine rational enterprise</w:t>
      </w:r>
      <w:r w:rsidRPr="00C7794F">
        <w:rPr>
          <w:sz w:val="16"/>
        </w:rPr>
        <w:t xml:space="preserve">, that our </w:t>
      </w:r>
      <w:r w:rsidRPr="00C7794F">
        <w:rPr>
          <w:b/>
          <w:u w:val="single"/>
        </w:rPr>
        <w:t xml:space="preserve">moral </w:t>
      </w:r>
      <w:r w:rsidRPr="00C7794F">
        <w:rPr>
          <w:b/>
          <w:highlight w:val="yellow"/>
          <w:u w:val="single"/>
        </w:rPr>
        <w:t>judgments are driven by a hodgepodge of emotional dispositions</w:t>
      </w:r>
      <w:r w:rsidRPr="00C7794F">
        <w:rPr>
          <w:b/>
          <w:u w:val="single"/>
        </w:rPr>
        <w:t xml:space="preserve">, which themselves were </w:t>
      </w:r>
      <w:r w:rsidRPr="00C7794F">
        <w:rPr>
          <w:b/>
          <w:highlight w:val="yellow"/>
          <w:u w:val="single"/>
        </w:rPr>
        <w:t>shaped by a hodgepodge of evolutionary forces,</w:t>
      </w:r>
      <w:r w:rsidRPr="00C7794F">
        <w:rPr>
          <w:b/>
          <w:u w:val="single"/>
        </w:rPr>
        <w:t xml:space="preserve"> both </w:t>
      </w:r>
      <w:r w:rsidRPr="00C7794F">
        <w:rPr>
          <w:b/>
          <w:highlight w:val="yellow"/>
          <w:u w:val="single"/>
        </w:rPr>
        <w:t>biological and cultural</w:t>
      </w:r>
      <w:r w:rsidRPr="00C7794F">
        <w:rPr>
          <w:sz w:val="16"/>
        </w:rPr>
        <w:t xml:space="preserve">. </w:t>
      </w:r>
      <w:r w:rsidRPr="00C7794F">
        <w:rPr>
          <w:b/>
          <w:u w:val="single"/>
        </w:rPr>
        <w:t xml:space="preserve">Because of this, </w:t>
      </w:r>
      <w:r w:rsidRPr="00C7794F">
        <w:rPr>
          <w:b/>
          <w:highlight w:val="yellow"/>
          <w:u w:val="single"/>
        </w:rPr>
        <w:t xml:space="preserve">it is </w:t>
      </w:r>
      <w:r w:rsidRPr="00C7794F">
        <w:rPr>
          <w:b/>
          <w:iCs/>
          <w:highlight w:val="yellow"/>
          <w:u w:val="single"/>
          <w:bdr w:val="single" w:sz="8" w:space="0" w:color="auto"/>
        </w:rPr>
        <w:t>exceedingly unlikely</w:t>
      </w:r>
      <w:r w:rsidRPr="00C7794F">
        <w:rPr>
          <w:b/>
          <w:iCs/>
          <w:u w:val="single"/>
          <w:bdr w:val="single" w:sz="8" w:space="0" w:color="auto"/>
        </w:rPr>
        <w:t xml:space="preserve"> that </w:t>
      </w:r>
      <w:r w:rsidRPr="00C7794F">
        <w:rPr>
          <w:b/>
          <w:iCs/>
          <w:highlight w:val="yellow"/>
          <w:u w:val="single"/>
          <w:bdr w:val="single" w:sz="8" w:space="0" w:color="auto"/>
        </w:rPr>
        <w:t>there is any</w:t>
      </w:r>
      <w:r w:rsidRPr="00C7794F">
        <w:rPr>
          <w:b/>
          <w:iCs/>
          <w:u w:val="single"/>
          <w:bdr w:val="single" w:sz="8" w:space="0" w:color="auto"/>
        </w:rPr>
        <w:t xml:space="preserve"> rationally </w:t>
      </w:r>
      <w:r w:rsidRPr="00C7794F">
        <w:rPr>
          <w:b/>
          <w:iCs/>
          <w:highlight w:val="yellow"/>
          <w:u w:val="single"/>
          <w:bdr w:val="single" w:sz="8" w:space="0" w:color="auto"/>
        </w:rPr>
        <w:t>coherent normative moral theory that can accommodate our moral intuitions</w:t>
      </w:r>
      <w:r w:rsidRPr="00C7794F">
        <w:rPr>
          <w:sz w:val="16"/>
        </w:rPr>
        <w:t xml:space="preserve">. Moreover, </w:t>
      </w:r>
      <w:r w:rsidRPr="00C7794F">
        <w:rPr>
          <w:b/>
          <w:u w:val="single"/>
        </w:rPr>
        <w:t>anyone who claims to have such a theory</w:t>
      </w:r>
      <w:r w:rsidRPr="00C7794F">
        <w:rPr>
          <w:sz w:val="16"/>
        </w:rPr>
        <w:t xml:space="preserve">, or even part of one, </w:t>
      </w:r>
      <w:r w:rsidRPr="00C7794F">
        <w:rPr>
          <w:b/>
          <w:iCs/>
          <w:u w:val="single"/>
          <w:bdr w:val="single" w:sz="8" w:space="0" w:color="auto"/>
        </w:rPr>
        <w:t>almost certainly doesn't</w:t>
      </w:r>
      <w:r w:rsidRPr="00C7794F">
        <w:rPr>
          <w:sz w:val="16"/>
        </w:rPr>
        <w:t xml:space="preserve">. Instead, what that person probably has is a moral rationalization. </w:t>
      </w:r>
      <w:r w:rsidRPr="00C7794F">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sz w:val="16"/>
        </w:rPr>
        <w:lastRenderedPageBreak/>
        <w:t xml:space="preserve">Missing the Deontological Point I suspect that </w:t>
      </w:r>
      <w:r w:rsidRPr="00C7794F">
        <w:rPr>
          <w:b/>
          <w:u w:val="single"/>
        </w:rPr>
        <w:t>rationalist deontologists will remain unmoved by the arguments presented here</w:t>
      </w:r>
      <w:r w:rsidRPr="00C7794F">
        <w:rPr>
          <w:sz w:val="16"/>
        </w:rPr>
        <w:t xml:space="preserve">. Instead, I suspect, </w:t>
      </w:r>
      <w:r w:rsidRPr="00C7794F">
        <w:rPr>
          <w:b/>
          <w:u w:val="single"/>
        </w:rPr>
        <w:t>they</w:t>
      </w:r>
      <w:r w:rsidRPr="00C7794F">
        <w:rPr>
          <w:sz w:val="16"/>
        </w:rPr>
        <w:t xml:space="preserve"> </w:t>
      </w:r>
      <w:r w:rsidRPr="00C7794F">
        <w:rPr>
          <w:b/>
          <w:u w:val="single"/>
        </w:rPr>
        <w:t xml:space="preserve">will insist that I have </w:t>
      </w:r>
      <w:r w:rsidRPr="00C7794F">
        <w:rPr>
          <w:b/>
          <w:iCs/>
          <w:u w:val="single"/>
          <w:bdr w:val="single" w:sz="8" w:space="0" w:color="auto"/>
        </w:rPr>
        <w:t>simply misunderstood what</w:t>
      </w:r>
      <w:r w:rsidRPr="00C7794F">
        <w:rPr>
          <w:sz w:val="16"/>
        </w:rPr>
        <w:t xml:space="preserve"> Kant and like-minded </w:t>
      </w:r>
      <w:r w:rsidRPr="00C7794F">
        <w:rPr>
          <w:b/>
          <w:iCs/>
          <w:u w:val="single"/>
          <w:bdr w:val="single" w:sz="8" w:space="0" w:color="auto"/>
        </w:rPr>
        <w:t>deontologists are all about</w:t>
      </w:r>
      <w:r w:rsidRPr="00C7794F">
        <w:rPr>
          <w:sz w:val="16"/>
        </w:rPr>
        <w:t xml:space="preserve">. </w:t>
      </w:r>
      <w:r w:rsidRPr="00C7794F">
        <w:rPr>
          <w:b/>
          <w:u w:val="single"/>
        </w:rPr>
        <w:t>Deontology, they will say, isn't about this intuition or that intuition</w:t>
      </w:r>
      <w:r w:rsidRPr="00C7794F">
        <w:rPr>
          <w:sz w:val="16"/>
        </w:rPr>
        <w:t xml:space="preserve">. It's not defined by its normative differences with consequentialism. </w:t>
      </w:r>
      <w:r w:rsidRPr="00C7794F">
        <w:rPr>
          <w:b/>
          <w:u w:val="single"/>
        </w:rPr>
        <w:t>Rather, deontology is about taking humanity seriously</w:t>
      </w:r>
      <w:r w:rsidRPr="00C7794F">
        <w:rPr>
          <w:sz w:val="16"/>
        </w:rPr>
        <w:t>. Above all else, it's about respect for persons. It's about treating others as fellow rational creatures rather than as mere objects, about acting for reasons rational beings can share. And so on (</w:t>
      </w:r>
      <w:proofErr w:type="spellStart"/>
      <w:r w:rsidRPr="00C7794F">
        <w:rPr>
          <w:sz w:val="16"/>
        </w:rPr>
        <w:t>Korsgaard</w:t>
      </w:r>
      <w:proofErr w:type="spellEnd"/>
      <w:r w:rsidRPr="00C7794F">
        <w:rPr>
          <w:sz w:val="16"/>
        </w:rPr>
        <w:t xml:space="preserve">, 1996a; </w:t>
      </w:r>
      <w:proofErr w:type="spellStart"/>
      <w:r w:rsidRPr="00C7794F">
        <w:rPr>
          <w:sz w:val="16"/>
        </w:rPr>
        <w:t>Korsgaard</w:t>
      </w:r>
      <w:proofErr w:type="spellEnd"/>
      <w:r w:rsidRPr="00C7794F">
        <w:rPr>
          <w:sz w:val="16"/>
        </w:rPr>
        <w:t xml:space="preserve">, 1996b). </w:t>
      </w:r>
      <w:r w:rsidRPr="00C7794F">
        <w:rPr>
          <w:b/>
          <w:u w:val="single"/>
        </w:rPr>
        <w:t xml:space="preserve">This is, no doubt, how many </w:t>
      </w:r>
      <w:r w:rsidRPr="00C7794F">
        <w:rPr>
          <w:b/>
          <w:highlight w:val="yellow"/>
          <w:u w:val="single"/>
        </w:rPr>
        <w:t>deontologists</w:t>
      </w:r>
      <w:r w:rsidRPr="00C7794F">
        <w:rPr>
          <w:b/>
          <w:u w:val="single"/>
        </w:rPr>
        <w:t xml:space="preserve"> see deontology. But this </w:t>
      </w:r>
      <w:r w:rsidRPr="00C7794F">
        <w:rPr>
          <w:b/>
          <w:highlight w:val="yellow"/>
          <w:u w:val="single"/>
        </w:rPr>
        <w:t>insider's view</w:t>
      </w:r>
      <w:r w:rsidRPr="00C7794F">
        <w:rPr>
          <w:sz w:val="16"/>
        </w:rPr>
        <w:t xml:space="preserve">, as I've suggested, </w:t>
      </w:r>
      <w:r w:rsidRPr="00C7794F">
        <w:rPr>
          <w:b/>
          <w:iCs/>
          <w:highlight w:val="yellow"/>
          <w:u w:val="single"/>
          <w:bdr w:val="single" w:sz="8" w:space="0" w:color="auto"/>
        </w:rPr>
        <w:t>may be misleading</w:t>
      </w:r>
      <w:r w:rsidRPr="00C7794F">
        <w:rPr>
          <w:sz w:val="16"/>
        </w:rPr>
        <w:t xml:space="preserve">. </w:t>
      </w:r>
      <w:r w:rsidRPr="00C7794F">
        <w:rPr>
          <w:b/>
          <w:u w:val="single"/>
        </w:rPr>
        <w:t>The problem</w:t>
      </w:r>
      <w:r w:rsidRPr="00C7794F">
        <w:rPr>
          <w:sz w:val="16"/>
        </w:rPr>
        <w:t xml:space="preserve">, more specifically, </w:t>
      </w:r>
      <w:r w:rsidRPr="00C7794F">
        <w:rPr>
          <w:b/>
          <w:iCs/>
          <w:u w:val="single"/>
          <w:bdr w:val="single" w:sz="8" w:space="0" w:color="auto"/>
        </w:rPr>
        <w:t xml:space="preserve">is that </w:t>
      </w:r>
      <w:r w:rsidRPr="00C7794F">
        <w:rPr>
          <w:b/>
          <w:iCs/>
          <w:highlight w:val="yellow"/>
          <w:u w:val="single"/>
          <w:bdr w:val="single" w:sz="8" w:space="0" w:color="auto"/>
        </w:rPr>
        <w:t>it defines deontology in terms of values that are not distinctively deontological</w:t>
      </w:r>
      <w:r w:rsidRPr="00C7794F">
        <w:rPr>
          <w:sz w:val="16"/>
        </w:rPr>
        <w:t xml:space="preserve">, though they may appear to be from the inside. </w:t>
      </w:r>
      <w:r w:rsidRPr="00C7794F">
        <w:rPr>
          <w:b/>
          <w:u w:val="single"/>
        </w:rPr>
        <w:t>Consider the following analogy with religion. When one asks a religious person to explain the essence of his religion, one often gets an answer like this: "It's about love</w:t>
      </w:r>
      <w:r w:rsidRPr="00C7794F">
        <w:rPr>
          <w:sz w:val="16"/>
        </w:rPr>
        <w:t xml:space="preserve">, really. It's about looking out for other people, looking beyond oneself. It's about community, being part of something larger than oneself." </w:t>
      </w:r>
      <w:r w:rsidRPr="00C7794F">
        <w:rPr>
          <w:b/>
          <w:u w:val="single"/>
        </w:rPr>
        <w:t>This sort of answer accurately captures the phenomenology of many people's religion, but it's nevertheless inadequate for distinguishing religion from other things</w:t>
      </w:r>
      <w:r w:rsidRPr="00C7794F">
        <w:rPr>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b/>
          <w:u w:val="single"/>
        </w:rPr>
        <w:t xml:space="preserve">the standard </w:t>
      </w:r>
      <w:r w:rsidRPr="00C7794F">
        <w:rPr>
          <w:b/>
          <w:highlight w:val="yellow"/>
          <w:u w:val="single"/>
        </w:rPr>
        <w:t>deontological/</w:t>
      </w:r>
      <w:r w:rsidRPr="00C7794F">
        <w:rPr>
          <w:b/>
          <w:u w:val="single"/>
        </w:rPr>
        <w:t xml:space="preserve">Kantian </w:t>
      </w:r>
      <w:r w:rsidRPr="00C7794F">
        <w:rPr>
          <w:b/>
          <w:highlight w:val="yellow"/>
          <w:u w:val="single"/>
        </w:rPr>
        <w:t>self-</w:t>
      </w:r>
      <w:proofErr w:type="spellStart"/>
      <w:r w:rsidRPr="00C7794F">
        <w:rPr>
          <w:b/>
          <w:highlight w:val="yellow"/>
          <w:u w:val="single"/>
        </w:rPr>
        <w:t>characterizatons</w:t>
      </w:r>
      <w:proofErr w:type="spellEnd"/>
      <w:r w:rsidRPr="00C7794F">
        <w:rPr>
          <w:b/>
          <w:highlight w:val="yellow"/>
          <w:u w:val="single"/>
        </w:rPr>
        <w:t xml:space="preserve"> </w:t>
      </w:r>
      <w:r w:rsidRPr="00C7794F">
        <w:rPr>
          <w:b/>
          <w:iCs/>
          <w:highlight w:val="yellow"/>
          <w:u w:val="single"/>
          <w:bdr w:val="single" w:sz="8" w:space="0" w:color="auto"/>
        </w:rPr>
        <w:t>fail to distinguish deontology from other approaches to ethics</w:t>
      </w:r>
      <w:r w:rsidRPr="00C7794F">
        <w:rPr>
          <w:sz w:val="16"/>
        </w:rPr>
        <w:t xml:space="preserve">. (See also Kagan (Kagan, 1997, pp. 70-78.) on the difficulty of defining deontology.) It seems to me that </w:t>
      </w:r>
      <w:r w:rsidRPr="00C7794F">
        <w:rPr>
          <w:b/>
          <w:highlight w:val="yellow"/>
          <w:u w:val="single"/>
        </w:rPr>
        <w:t>consequentialists</w:t>
      </w:r>
      <w:r w:rsidRPr="00C7794F">
        <w:rPr>
          <w:sz w:val="16"/>
          <w:highlight w:val="yellow"/>
        </w:rPr>
        <w:t>,</w:t>
      </w:r>
      <w:r w:rsidRPr="00C7794F">
        <w:rPr>
          <w:sz w:val="16"/>
        </w:rPr>
        <w:t xml:space="preserve"> as much as anyone else, </w:t>
      </w:r>
      <w:r w:rsidRPr="00C7794F">
        <w:rPr>
          <w:b/>
          <w:iCs/>
          <w:u w:val="single"/>
          <w:bdr w:val="single" w:sz="8" w:space="0" w:color="auto"/>
        </w:rPr>
        <w:t>have respect for persons</w:t>
      </w:r>
      <w:r w:rsidRPr="00C7794F">
        <w:rPr>
          <w:sz w:val="16"/>
        </w:rPr>
        <w:t xml:space="preserve">, </w:t>
      </w:r>
      <w:r w:rsidRPr="00C7794F">
        <w:rPr>
          <w:b/>
          <w:highlight w:val="yellow"/>
          <w:u w:val="single"/>
        </w:rPr>
        <w:t xml:space="preserve">are </w:t>
      </w:r>
      <w:r w:rsidRPr="00C7794F">
        <w:rPr>
          <w:b/>
          <w:iCs/>
          <w:highlight w:val="yellow"/>
          <w:u w:val="single"/>
          <w:bdr w:val="single" w:sz="8" w:space="0" w:color="auto"/>
        </w:rPr>
        <w:t>against treating people as mere objects</w:t>
      </w:r>
      <w:r w:rsidRPr="00C7794F">
        <w:rPr>
          <w:b/>
          <w:iCs/>
          <w:u w:val="single"/>
          <w:bdr w:val="single" w:sz="8" w:space="0" w:color="auto"/>
        </w:rPr>
        <w:t>,</w:t>
      </w:r>
      <w:r w:rsidRPr="00C7794F">
        <w:rPr>
          <w:sz w:val="16"/>
        </w:rPr>
        <w:t xml:space="preserve"> </w:t>
      </w:r>
      <w:r w:rsidRPr="00C7794F">
        <w:rPr>
          <w:b/>
          <w:u w:val="single"/>
        </w:rPr>
        <w:t xml:space="preserve">wish </w:t>
      </w:r>
      <w:r w:rsidRPr="00C7794F">
        <w:rPr>
          <w:b/>
          <w:iCs/>
          <w:u w:val="single"/>
          <w:bdr w:val="single" w:sz="8" w:space="0" w:color="auto"/>
        </w:rPr>
        <w:t>to act for reasons that rational creatures can share</w:t>
      </w:r>
      <w:r w:rsidRPr="00C7794F">
        <w:rPr>
          <w:b/>
          <w:u w:val="single"/>
        </w:rPr>
        <w:t>, etc</w:t>
      </w:r>
      <w:r w:rsidRPr="00C7794F">
        <w:rPr>
          <w:sz w:val="16"/>
        </w:rPr>
        <w:t xml:space="preserve">. </w:t>
      </w:r>
      <w:r w:rsidRPr="00C7794F">
        <w:rPr>
          <w:b/>
          <w:highlight w:val="yellow"/>
          <w:u w:val="single"/>
        </w:rPr>
        <w:t>A consequentialist</w:t>
      </w:r>
      <w:r w:rsidRPr="00C7794F">
        <w:rPr>
          <w:b/>
          <w:u w:val="single"/>
        </w:rPr>
        <w:t xml:space="preserve"> respects other persons, and </w:t>
      </w:r>
      <w:r w:rsidRPr="00C7794F">
        <w:rPr>
          <w:b/>
          <w:highlight w:val="yellow"/>
          <w:u w:val="single"/>
        </w:rPr>
        <w:t xml:space="preserve">refrains from treating them as mere objects, by </w:t>
      </w:r>
      <w:r w:rsidRPr="00C7794F">
        <w:rPr>
          <w:b/>
          <w:iCs/>
          <w:highlight w:val="yellow"/>
          <w:u w:val="single"/>
          <w:bdr w:val="single" w:sz="8" w:space="0" w:color="auto"/>
        </w:rPr>
        <w:t>counting every person's well-being in the decision-making process</w:t>
      </w:r>
      <w:r w:rsidRPr="00C7794F">
        <w:rPr>
          <w:sz w:val="16"/>
        </w:rPr>
        <w:t xml:space="preserve">. </w:t>
      </w:r>
      <w:r w:rsidRPr="00C7794F">
        <w:rPr>
          <w:b/>
          <w:u w:val="single"/>
        </w:rPr>
        <w:t xml:space="preserve">Likewise, a consequentialist attempts to act according to reasons that rational creatures can share by acting according to principles that </w:t>
      </w:r>
      <w:r w:rsidRPr="00C7794F">
        <w:rPr>
          <w:b/>
          <w:iCs/>
          <w:u w:val="single"/>
          <w:bdr w:val="single" w:sz="8" w:space="0" w:color="auto"/>
        </w:rPr>
        <w:t>give equal weight to everyone's interests</w:t>
      </w:r>
      <w:r w:rsidRPr="00C7794F">
        <w:rPr>
          <w:b/>
          <w:u w:val="single"/>
        </w:rPr>
        <w:t>, i.e. that are impartial</w:t>
      </w:r>
      <w:r w:rsidRPr="00C7794F">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b/>
          <w:u w:val="single"/>
        </w:rPr>
        <w:t xml:space="preserve">If you ask a </w:t>
      </w:r>
      <w:r w:rsidRPr="00C7794F">
        <w:rPr>
          <w:b/>
          <w:highlight w:val="yellow"/>
          <w:u w:val="single"/>
        </w:rPr>
        <w:t>deontologicall</w:t>
      </w:r>
      <w:r w:rsidRPr="00C7794F">
        <w:rPr>
          <w:b/>
          <w:u w:val="single"/>
        </w:rPr>
        <w:t>y-minded person why it's wrong to push someone in front of speeding trolley in order to save five others, you will get</w:t>
      </w:r>
      <w:r w:rsidRPr="00C7794F">
        <w:rPr>
          <w:sz w:val="16"/>
        </w:rPr>
        <w:t xml:space="preserve"> characteristically deontological </w:t>
      </w:r>
      <w:r w:rsidRPr="00C7794F">
        <w:rPr>
          <w:b/>
          <w:highlight w:val="yellow"/>
          <w:u w:val="single"/>
        </w:rPr>
        <w:t>answers</w:t>
      </w:r>
      <w:r w:rsidRPr="00C7794F">
        <w:rPr>
          <w:sz w:val="16"/>
        </w:rPr>
        <w:t xml:space="preserve">. Some </w:t>
      </w:r>
      <w:r w:rsidRPr="00C7794F">
        <w:rPr>
          <w:b/>
          <w:iCs/>
          <w:highlight w:val="yellow"/>
          <w:u w:val="single"/>
          <w:bdr w:val="single" w:sz="8" w:space="0" w:color="auto"/>
        </w:rPr>
        <w:t xml:space="preserve">will be </w:t>
      </w:r>
      <w:r w:rsidRPr="00C7794F">
        <w:rPr>
          <w:rFonts w:eastAsia="Malgun Gothic"/>
          <w:b/>
          <w:iCs/>
          <w:highlight w:val="yellow"/>
          <w:u w:val="single"/>
          <w:bdr w:val="single" w:sz="8" w:space="0" w:color="auto"/>
        </w:rPr>
        <w:t>tautological</w:t>
      </w:r>
      <w:r w:rsidRPr="00C7794F">
        <w:rPr>
          <w:sz w:val="16"/>
        </w:rPr>
        <w:t xml:space="preserve">: </w:t>
      </w:r>
      <w:r w:rsidRPr="00C7794F">
        <w:rPr>
          <w:b/>
          <w:iCs/>
          <w:u w:val="single"/>
          <w:bdr w:val="single" w:sz="8" w:space="0" w:color="auto"/>
        </w:rPr>
        <w:t>"Because it's murder!"</w:t>
      </w:r>
      <w:r w:rsidRPr="00C7794F">
        <w:rPr>
          <w:sz w:val="16"/>
        </w:rPr>
        <w:t xml:space="preserve"> </w:t>
      </w:r>
      <w:r w:rsidRPr="00C7794F">
        <w:rPr>
          <w:b/>
          <w:u w:val="single"/>
        </w:rPr>
        <w:t>Others will be more sophisticated: "The ends don't justify the means</w:t>
      </w:r>
      <w:r w:rsidRPr="00C7794F">
        <w:rPr>
          <w:sz w:val="16"/>
        </w:rPr>
        <w:t xml:space="preserve">." "You have to respect people's rights." </w:t>
      </w:r>
      <w:r w:rsidRPr="00C7794F">
        <w:rPr>
          <w:b/>
          <w:iCs/>
          <w:u w:val="single"/>
          <w:bdr w:val="single" w:sz="8" w:space="0" w:color="auto"/>
        </w:rPr>
        <w:t>But</w:t>
      </w:r>
      <w:r w:rsidRPr="00C7794F">
        <w:rPr>
          <w:sz w:val="16"/>
        </w:rPr>
        <w:t xml:space="preserve">, as we know, </w:t>
      </w:r>
      <w:r w:rsidRPr="00C7794F">
        <w:rPr>
          <w:b/>
          <w:iCs/>
          <w:highlight w:val="yellow"/>
          <w:u w:val="single"/>
          <w:bdr w:val="single" w:sz="8" w:space="0" w:color="auto"/>
        </w:rPr>
        <w:t>these answers don't really explain anything</w:t>
      </w:r>
      <w:r w:rsidRPr="00C7794F">
        <w:rPr>
          <w:sz w:val="16"/>
        </w:rPr>
        <w:t xml:space="preserve">, because </w:t>
      </w:r>
      <w:r w:rsidRPr="00C7794F">
        <w:rPr>
          <w:b/>
          <w:u w:val="single"/>
        </w:rPr>
        <w:t>if you give the same people</w:t>
      </w:r>
      <w:r w:rsidRPr="00C7794F">
        <w:rPr>
          <w:sz w:val="16"/>
        </w:rPr>
        <w:t xml:space="preserve"> (on different occasions) </w:t>
      </w:r>
      <w:r w:rsidRPr="00C7794F">
        <w:rPr>
          <w:b/>
          <w:u w:val="single"/>
        </w:rPr>
        <w:t>the trolley case</w:t>
      </w:r>
      <w:r w:rsidRPr="00C7794F">
        <w:rPr>
          <w:sz w:val="16"/>
        </w:rPr>
        <w:t xml:space="preserve"> or the loop case (See above), </w:t>
      </w:r>
      <w:r w:rsidRPr="00C7794F">
        <w:rPr>
          <w:b/>
          <w:iCs/>
          <w:u w:val="single"/>
          <w:bdr w:val="single" w:sz="8" w:space="0" w:color="auto"/>
        </w:rPr>
        <w:t>they'll make the opposite judgment</w:t>
      </w:r>
      <w:r w:rsidRPr="00C7794F">
        <w:rPr>
          <w:sz w:val="16"/>
        </w:rPr>
        <w:t xml:space="preserve">, even though their initial explanation concerning the footbridge case applies equally well to one or both of these cases. </w:t>
      </w:r>
      <w:r w:rsidRPr="00C7794F">
        <w:rPr>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sz w:val="16"/>
        </w:rPr>
        <w:t xml:space="preserve">. Although these explanations are inevitably incomplete, </w:t>
      </w:r>
      <w:r w:rsidRPr="00C7794F">
        <w:rPr>
          <w:b/>
          <w:iCs/>
          <w:u w:val="single"/>
          <w:bdr w:val="single" w:sz="8" w:space="0" w:color="auto"/>
        </w:rPr>
        <w:t>there seems to be "something deeply right" about them because they give voice to powerful moral emotions</w:t>
      </w:r>
      <w:r w:rsidRPr="00C7794F">
        <w:rPr>
          <w:sz w:val="16"/>
        </w:rPr>
        <w:t xml:space="preserve">. </w:t>
      </w:r>
      <w:r w:rsidRPr="00C7794F">
        <w:rPr>
          <w:b/>
          <w:u w:val="single"/>
        </w:rPr>
        <w:t>But, as with many religious people's accounts of what's essential to religion, they don't really explain what's distinctive about the philosophy in question</w:t>
      </w:r>
      <w:r w:rsidRPr="00C7794F">
        <w:rPr>
          <w:sz w:val="16"/>
        </w:rPr>
        <w:t xml:space="preserve">. </w:t>
      </w:r>
    </w:p>
    <w:p w14:paraId="7ED92D58" w14:textId="3CA1C5D3" w:rsidR="00031AF5" w:rsidRPr="00C7794F" w:rsidRDefault="00031AF5" w:rsidP="00992684">
      <w:pPr>
        <w:pStyle w:val="Heading4"/>
        <w:numPr>
          <w:ilvl w:val="0"/>
          <w:numId w:val="17"/>
        </w:numPr>
        <w:rPr>
          <w:rFonts w:cs="Calibri"/>
        </w:rPr>
      </w:pPr>
      <w:r w:rsidRPr="00C7794F">
        <w:rPr>
          <w:rFonts w:cs="Calibri"/>
        </w:rPr>
        <w:lastRenderedPageBreak/>
        <w:t xml:space="preserve">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6CAD759D" w14:textId="77777777" w:rsidR="00031AF5" w:rsidRPr="00C7794F" w:rsidRDefault="00031AF5" w:rsidP="00031AF5">
      <w:r w:rsidRPr="00C7794F">
        <w:rPr>
          <w:rStyle w:val="Style13ptBold"/>
        </w:rPr>
        <w:t xml:space="preserve">Greene 15 </w:t>
      </w:r>
      <w:r w:rsidRPr="00C7794F">
        <w:t>—</w:t>
      </w:r>
      <w:r w:rsidRPr="00C7794F">
        <w:rPr>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33" w:anchor="audio-highlights" w:history="1">
        <w:r w:rsidRPr="00C7794F">
          <w:rPr>
            <w:rStyle w:val="Hyperlink"/>
            <w:sz w:val="12"/>
            <w:szCs w:val="12"/>
          </w:rPr>
          <w:t>https://www.econtalk.org/joshua-greene-on-moral-tribes-moral-dilemmas-and-utilitarianism/#audio-highlights</w:t>
        </w:r>
      </w:hyperlink>
      <w:r w:rsidRPr="00C7794F">
        <w:rPr>
          <w:sz w:val="12"/>
          <w:szCs w:val="12"/>
        </w:rPr>
        <w:t>, accessed 5-17-20, HKR-AM) **NB: Guest = Greene, and only his lines are highlighted/underlined</w:t>
      </w:r>
    </w:p>
    <w:p w14:paraId="5585F08F" w14:textId="77777777" w:rsidR="00031AF5" w:rsidRDefault="00031AF5" w:rsidP="00031AF5">
      <w:pPr>
        <w:rPr>
          <w:rStyle w:val="StyleUnderline"/>
          <w:rFonts w:eastAsiaTheme="minorHAnsi"/>
        </w:rPr>
      </w:pPr>
      <w:r w:rsidRPr="00C7794F">
        <w:rPr>
          <w:sz w:val="14"/>
        </w:rPr>
        <w:t xml:space="preserve">Guest: Okay. So, I think </w:t>
      </w:r>
      <w:r w:rsidRPr="00C7794F">
        <w:rPr>
          <w:rStyle w:val="StyleUnderline"/>
          <w:rFonts w:eastAsiaTheme="minorHAnsi"/>
          <w:highlight w:val="yellow"/>
        </w:rPr>
        <w:t>util</w:t>
      </w:r>
      <w:r w:rsidRPr="00C7794F">
        <w:rPr>
          <w:rStyle w:val="StyleUnderline"/>
          <w:rFonts w:eastAsiaTheme="minorHAnsi"/>
        </w:rPr>
        <w:t xml:space="preserve">itarianism </w:t>
      </w:r>
      <w:r w:rsidRPr="00C7794F">
        <w:rPr>
          <w:rStyle w:val="StyleUnderline"/>
          <w:rFonts w:eastAsiaTheme="minorHAnsi"/>
          <w:highlight w:val="yellow"/>
        </w:rPr>
        <w:t>is</w:t>
      </w:r>
      <w:r w:rsidRPr="00C7794F">
        <w:rPr>
          <w:rStyle w:val="StyleUnderline"/>
          <w:rFonts w:eastAsiaTheme="minorHAnsi"/>
        </w:rPr>
        <w:t xml:space="preserve"> very much </w:t>
      </w:r>
      <w:r w:rsidRPr="00C7794F">
        <w:rPr>
          <w:rStyle w:val="StyleUnderline"/>
          <w:rFonts w:eastAsiaTheme="minorHAnsi"/>
          <w:highlight w:val="yellow"/>
        </w:rPr>
        <w:t>misunderstood</w:t>
      </w:r>
      <w:r w:rsidRPr="00C7794F">
        <w:rPr>
          <w:sz w:val="14"/>
        </w:rPr>
        <w:t xml:space="preserve">. And this is part of the reason why we shouldn't even call it utilitarianism at all. </w:t>
      </w:r>
      <w:r w:rsidRPr="00C7794F">
        <w:rPr>
          <w:rStyle w:val="StyleUnderline"/>
          <w:rFonts w:eastAsiaTheme="minorHAnsi"/>
        </w:rPr>
        <w:t>We should call it what I call 'deep pragmatism'</w:t>
      </w:r>
      <w:r w:rsidRPr="00C7794F">
        <w:rPr>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eastAsiaTheme="minorHAnsi"/>
          <w:highlight w:val="yellow"/>
        </w:rPr>
        <w:t>going back to</w:t>
      </w:r>
      <w:r w:rsidRPr="00C7794F">
        <w:rPr>
          <w:rStyle w:val="StyleUnderline"/>
          <w:rFonts w:eastAsiaTheme="minorHAnsi"/>
        </w:rPr>
        <w:t xml:space="preserve"> </w:t>
      </w:r>
      <w:r w:rsidRPr="00C7794F">
        <w:rPr>
          <w:rStyle w:val="StyleUnderline"/>
          <w:rFonts w:eastAsiaTheme="minorHAnsi"/>
          <w:highlight w:val="yellow"/>
        </w:rPr>
        <w:t>the tragedy of</w:t>
      </w:r>
      <w:r w:rsidRPr="00C7794F">
        <w:rPr>
          <w:rStyle w:val="StyleUnderline"/>
          <w:rFonts w:eastAsiaTheme="minorHAnsi"/>
        </w:rPr>
        <w:t xml:space="preserve"> common-sense </w:t>
      </w:r>
      <w:r w:rsidRPr="00C7794F">
        <w:rPr>
          <w:rStyle w:val="StyleUnderline"/>
          <w:rFonts w:eastAsiaTheme="minorHAnsi"/>
          <w:highlight w:val="yellow"/>
        </w:rPr>
        <w:t>morality</w:t>
      </w:r>
      <w:r w:rsidRPr="00C7794F">
        <w:rPr>
          <w:rStyle w:val="StyleUnderline"/>
          <w:rFonts w:eastAsiaTheme="minorHAnsi"/>
        </w:rPr>
        <w:t xml:space="preserve"> is </w:t>
      </w:r>
      <w:r w:rsidRPr="00C7794F">
        <w:rPr>
          <w:rStyle w:val="StyleUnderline"/>
          <w:rFonts w:eastAsiaTheme="minorHAnsi"/>
          <w:highlight w:val="yellow"/>
        </w:rPr>
        <w:t>you've</w:t>
      </w:r>
      <w:r w:rsidRPr="00C7794F">
        <w:rPr>
          <w:rStyle w:val="StyleUnderline"/>
          <w:rFonts w:eastAsiaTheme="minorHAnsi"/>
        </w:rPr>
        <w:t xml:space="preserve"> </w:t>
      </w:r>
      <w:r w:rsidRPr="00C7794F">
        <w:rPr>
          <w:rStyle w:val="StyleUnderline"/>
          <w:rFonts w:eastAsiaTheme="minorHAnsi"/>
          <w:highlight w:val="yellow"/>
        </w:rPr>
        <w:t>got</w:t>
      </w:r>
      <w:r w:rsidRPr="00C7794F">
        <w:rPr>
          <w:rStyle w:val="StyleUnderline"/>
          <w:rFonts w:eastAsiaTheme="minorHAnsi"/>
        </w:rPr>
        <w:t xml:space="preserve"> all these different </w:t>
      </w:r>
      <w:r w:rsidRPr="00C7794F">
        <w:rPr>
          <w:rStyle w:val="StyleUnderline"/>
          <w:rFonts w:eastAsiaTheme="minorHAnsi"/>
          <w:highlight w:val="yellow"/>
        </w:rPr>
        <w:t>tribes</w:t>
      </w:r>
      <w:r w:rsidRPr="00C7794F">
        <w:rPr>
          <w:rStyle w:val="StyleUnderline"/>
          <w:rFonts w:eastAsiaTheme="minorHAnsi"/>
        </w:rPr>
        <w:t xml:space="preserve"> </w:t>
      </w:r>
      <w:r w:rsidRPr="00C7794F">
        <w:rPr>
          <w:rStyle w:val="StyleUnderline"/>
          <w:rFonts w:eastAsiaTheme="minorHAnsi"/>
          <w:highlight w:val="yellow"/>
        </w:rPr>
        <w:t>with</w:t>
      </w:r>
      <w:r w:rsidRPr="00C7794F">
        <w:rPr>
          <w:rStyle w:val="StyleUnderline"/>
          <w:rFonts w:eastAsiaTheme="minorHAnsi"/>
        </w:rPr>
        <w:t xml:space="preserve"> all of these </w:t>
      </w:r>
      <w:r w:rsidRPr="00C7794F">
        <w:rPr>
          <w:rStyle w:val="StyleUnderline"/>
          <w:rFonts w:eastAsiaTheme="minorHAnsi"/>
          <w:highlight w:val="yellow"/>
        </w:rPr>
        <w:t>different values based</w:t>
      </w:r>
      <w:r w:rsidRPr="00C7794F">
        <w:rPr>
          <w:rStyle w:val="StyleUnderline"/>
          <w:rFonts w:eastAsiaTheme="minorHAnsi"/>
        </w:rPr>
        <w:t xml:space="preserve"> </w:t>
      </w:r>
      <w:r w:rsidRPr="00C7794F">
        <w:rPr>
          <w:rStyle w:val="StyleUnderline"/>
          <w:rFonts w:eastAsiaTheme="minorHAnsi"/>
          <w:highlight w:val="yellow"/>
        </w:rPr>
        <w:t>on</w:t>
      </w:r>
      <w:r w:rsidRPr="00C7794F">
        <w:rPr>
          <w:rStyle w:val="StyleUnderline"/>
          <w:rFonts w:eastAsiaTheme="minorHAnsi"/>
        </w:rPr>
        <w:t xml:space="preserve"> their </w:t>
      </w:r>
      <w:r w:rsidRPr="00C7794F">
        <w:rPr>
          <w:rStyle w:val="StyleUnderline"/>
          <w:rFonts w:eastAsiaTheme="minorHAnsi"/>
          <w:highlight w:val="yellow"/>
        </w:rPr>
        <w:t>different ways of life.</w:t>
      </w:r>
      <w:r w:rsidRPr="00C7794F">
        <w:rPr>
          <w:rStyle w:val="StyleUnderline"/>
          <w:rFonts w:eastAsiaTheme="minorHAnsi"/>
        </w:rPr>
        <w:t xml:space="preserve"> What can they do to get along</w:t>
      </w:r>
      <w:r w:rsidRPr="00C7794F">
        <w:rPr>
          <w:sz w:val="14"/>
        </w:rPr>
        <w:t xml:space="preserve">? And I think that the best answer that we have is--well, let's back up. </w:t>
      </w:r>
      <w:r w:rsidRPr="00C7794F">
        <w:rPr>
          <w:rStyle w:val="StyleUnderline"/>
          <w:rFonts w:eastAsiaTheme="minorHAnsi"/>
        </w:rPr>
        <w:t xml:space="preserve">In order </w:t>
      </w:r>
      <w:r w:rsidRPr="00C7794F">
        <w:rPr>
          <w:rStyle w:val="StyleUnderline"/>
          <w:rFonts w:eastAsiaTheme="minorHAnsi"/>
          <w:highlight w:val="yellow"/>
        </w:rPr>
        <w:t>to resolve</w:t>
      </w:r>
      <w:r w:rsidRPr="00C7794F">
        <w:rPr>
          <w:rStyle w:val="StyleUnderline"/>
          <w:rFonts w:eastAsiaTheme="minorHAnsi"/>
        </w:rPr>
        <w:t xml:space="preserve"> </w:t>
      </w:r>
      <w:r w:rsidRPr="00C7794F">
        <w:rPr>
          <w:rStyle w:val="StyleUnderline"/>
          <w:rFonts w:eastAsiaTheme="minorHAnsi"/>
          <w:highlight w:val="yellow"/>
        </w:rPr>
        <w:t>any</w:t>
      </w:r>
      <w:r w:rsidRPr="00C7794F">
        <w:rPr>
          <w:rStyle w:val="StyleUnderline"/>
          <w:rFonts w:eastAsiaTheme="minorHAnsi"/>
        </w:rPr>
        <w:t xml:space="preserve"> kind of </w:t>
      </w:r>
      <w:r w:rsidRPr="00C7794F">
        <w:rPr>
          <w:rStyle w:val="StyleUnderline"/>
          <w:rFonts w:eastAsiaTheme="minorHAnsi"/>
          <w:highlight w:val="yellow"/>
        </w:rPr>
        <w:t>tradeoff</w:t>
      </w:r>
      <w:r w:rsidRPr="00C7794F">
        <w:rPr>
          <w:rStyle w:val="StyleUnderline"/>
          <w:rFonts w:eastAsiaTheme="minorHAnsi"/>
        </w:rPr>
        <w:t xml:space="preserve">, you have to </w:t>
      </w:r>
      <w:r w:rsidRPr="00C7794F">
        <w:rPr>
          <w:rStyle w:val="StyleUnderline"/>
          <w:rFonts w:eastAsiaTheme="minorHAnsi"/>
          <w:highlight w:val="yellow"/>
        </w:rPr>
        <w:t>have</w:t>
      </w:r>
      <w:r w:rsidRPr="00C7794F">
        <w:rPr>
          <w:rStyle w:val="StyleUnderline"/>
          <w:rFonts w:eastAsiaTheme="minorHAnsi"/>
        </w:rPr>
        <w:t xml:space="preserve"> </w:t>
      </w:r>
      <w:r w:rsidRPr="00C7794F">
        <w:rPr>
          <w:rStyle w:val="StyleUnderline"/>
          <w:rFonts w:eastAsiaTheme="minorHAnsi"/>
          <w:highlight w:val="yellow"/>
        </w:rPr>
        <w:t>some</w:t>
      </w:r>
      <w:r w:rsidRPr="00C7794F">
        <w:rPr>
          <w:rStyle w:val="StyleUnderline"/>
          <w:rFonts w:eastAsiaTheme="minorHAnsi"/>
        </w:rPr>
        <w:t xml:space="preserve"> kind of </w:t>
      </w:r>
      <w:r w:rsidRPr="00C7794F">
        <w:rPr>
          <w:rStyle w:val="StyleUnderline"/>
          <w:rFonts w:eastAsiaTheme="minorHAnsi"/>
          <w:highlight w:val="yellow"/>
        </w:rPr>
        <w:t>common metric.</w:t>
      </w:r>
      <w:r w:rsidRPr="00C7794F">
        <w:rPr>
          <w:rStyle w:val="StyleUnderline"/>
          <w:rFonts w:eastAsiaTheme="minorHAnsi"/>
        </w:rPr>
        <w:t xml:space="preserve"> You have to have some kind of common currency. And I think that what utilitarianism, whether it's the moral truth or not, is </w:t>
      </w:r>
      <w:r w:rsidRPr="00C7794F">
        <w:rPr>
          <w:rStyle w:val="StyleUnderline"/>
          <w:rFonts w:eastAsiaTheme="minorHAnsi"/>
          <w:bCs/>
        </w:rPr>
        <w:t>provide</w:t>
      </w:r>
      <w:r w:rsidRPr="00C7794F">
        <w:rPr>
          <w:rStyle w:val="StyleUnderline"/>
          <w:rFonts w:eastAsiaTheme="minorHAnsi"/>
        </w:rPr>
        <w:t xml:space="preserve"> a kind of </w:t>
      </w:r>
      <w:r w:rsidRPr="00C7794F">
        <w:rPr>
          <w:rStyle w:val="StyleUnderline"/>
          <w:rFonts w:eastAsiaTheme="minorHAnsi"/>
          <w:bCs/>
        </w:rPr>
        <w:t>common currency</w:t>
      </w:r>
      <w:r w:rsidRPr="00C7794F">
        <w:rPr>
          <w:sz w:val="14"/>
        </w:rPr>
        <w:t xml:space="preserve">. So, </w:t>
      </w:r>
      <w:r w:rsidRPr="00C7794F">
        <w:rPr>
          <w:rStyle w:val="StyleUnderline"/>
          <w:rFonts w:eastAsiaTheme="minorHAnsi"/>
        </w:rPr>
        <w:t xml:space="preserve">what is </w:t>
      </w:r>
      <w:r w:rsidRPr="00C7794F">
        <w:rPr>
          <w:rStyle w:val="StyleUnderline"/>
          <w:rFonts w:eastAsiaTheme="minorHAnsi"/>
          <w:highlight w:val="yellow"/>
        </w:rPr>
        <w:t>util</w:t>
      </w:r>
      <w:r w:rsidRPr="00C7794F">
        <w:rPr>
          <w:rStyle w:val="StyleUnderline"/>
          <w:rFonts w:eastAsiaTheme="minorHAnsi"/>
        </w:rPr>
        <w:t>itarianism?</w:t>
      </w:r>
      <w:r w:rsidRPr="00C7794F">
        <w:rPr>
          <w:sz w:val="14"/>
        </w:rPr>
        <w:t xml:space="preserve"> It's basically the idea that--</w:t>
      </w:r>
      <w:r w:rsidRPr="00C7794F">
        <w:rPr>
          <w:rStyle w:val="StyleUnderline"/>
          <w:rFonts w:eastAsiaTheme="minorHAnsi"/>
        </w:rPr>
        <w:t>it</w:t>
      </w:r>
      <w:r w:rsidRPr="00C7794F">
        <w:rPr>
          <w:rStyle w:val="StyleUnderline"/>
          <w:rFonts w:eastAsiaTheme="minorHAnsi"/>
          <w:highlight w:val="yellow"/>
        </w:rPr>
        <w:t>'s</w:t>
      </w:r>
      <w:r w:rsidRPr="00C7794F">
        <w:rPr>
          <w:rStyle w:val="StyleUnderline"/>
          <w:rFonts w:eastAsiaTheme="minorHAnsi"/>
        </w:rPr>
        <w:t xml:space="preserve"> really </w:t>
      </w:r>
      <w:r w:rsidRPr="00C7794F">
        <w:rPr>
          <w:rStyle w:val="StyleUnderline"/>
          <w:rFonts w:eastAsiaTheme="minorHAnsi"/>
          <w:highlight w:val="yellow"/>
        </w:rPr>
        <w:t>two</w:t>
      </w:r>
      <w:r w:rsidRPr="00C7794F">
        <w:rPr>
          <w:rStyle w:val="StyleUnderline"/>
          <w:rFonts w:eastAsiaTheme="minorHAnsi"/>
        </w:rPr>
        <w:t xml:space="preserve"> </w:t>
      </w:r>
      <w:r w:rsidRPr="00C7794F">
        <w:rPr>
          <w:rStyle w:val="StyleUnderline"/>
          <w:rFonts w:eastAsiaTheme="minorHAnsi"/>
          <w:highlight w:val="yellow"/>
        </w:rPr>
        <w:t>ideas</w:t>
      </w:r>
      <w:r w:rsidRPr="00C7794F">
        <w:rPr>
          <w:rStyle w:val="StyleUnderline"/>
          <w:rFonts w:eastAsiaTheme="minorHAnsi"/>
        </w:rPr>
        <w:t xml:space="preserve"> put together. </w:t>
      </w:r>
      <w:r w:rsidRPr="00C7794F">
        <w:rPr>
          <w:rStyle w:val="StyleUnderline"/>
          <w:rFonts w:eastAsiaTheme="minorHAnsi"/>
          <w:highlight w:val="yellow"/>
        </w:rPr>
        <w:t>One is</w:t>
      </w:r>
      <w:r w:rsidRPr="00C7794F">
        <w:rPr>
          <w:rStyle w:val="StyleUnderline"/>
          <w:rFonts w:eastAsiaTheme="minorHAnsi"/>
        </w:rPr>
        <w:t xml:space="preserve"> the idea of </w:t>
      </w:r>
      <w:r w:rsidRPr="00C7794F">
        <w:rPr>
          <w:rStyle w:val="StyleUnderline"/>
          <w:rFonts w:eastAsiaTheme="minorHAnsi"/>
          <w:highlight w:val="yellow"/>
        </w:rPr>
        <w:t>impartiality</w:t>
      </w:r>
      <w:r w:rsidRPr="00C7794F">
        <w:rPr>
          <w:sz w:val="14"/>
        </w:rPr>
        <w:t>. That is</w:t>
      </w:r>
      <w:r w:rsidRPr="00C7794F">
        <w:rPr>
          <w:rStyle w:val="StyleUnderline"/>
          <w:rFonts w:eastAsiaTheme="minorHAnsi"/>
        </w:rPr>
        <w:t xml:space="preserve">, at least </w:t>
      </w:r>
      <w:r w:rsidRPr="00C7794F">
        <w:rPr>
          <w:rStyle w:val="StyleUnderline"/>
          <w:rFonts w:eastAsiaTheme="minorHAnsi"/>
          <w:bCs/>
          <w:highlight w:val="yellow"/>
        </w:rPr>
        <w:t>as social decision makers</w:t>
      </w:r>
      <w:r w:rsidRPr="00C7794F">
        <w:rPr>
          <w:rStyle w:val="StyleUnderline"/>
          <w:rFonts w:eastAsiaTheme="minorHAnsi"/>
        </w:rPr>
        <w:t xml:space="preserve">, </w:t>
      </w:r>
      <w:r w:rsidRPr="00C7794F">
        <w:rPr>
          <w:rStyle w:val="StyleUnderline"/>
          <w:rFonts w:eastAsiaTheme="minorHAnsi"/>
          <w:highlight w:val="yellow"/>
        </w:rPr>
        <w:t>we should regard</w:t>
      </w:r>
      <w:r w:rsidRPr="00C7794F">
        <w:rPr>
          <w:rStyle w:val="StyleUnderline"/>
          <w:rFonts w:eastAsiaTheme="minorHAnsi"/>
        </w:rPr>
        <w:t xml:space="preserve"> </w:t>
      </w:r>
      <w:r w:rsidRPr="00C7794F">
        <w:rPr>
          <w:rStyle w:val="StyleUnderline"/>
          <w:rFonts w:eastAsiaTheme="minorHAnsi"/>
          <w:highlight w:val="yellow"/>
        </w:rPr>
        <w:t>everybody's interests as</w:t>
      </w:r>
      <w:r w:rsidRPr="00C7794F">
        <w:rPr>
          <w:rStyle w:val="StyleUnderline"/>
          <w:rFonts w:eastAsiaTheme="minorHAnsi"/>
        </w:rPr>
        <w:t xml:space="preserve"> of </w:t>
      </w:r>
      <w:r w:rsidRPr="00C7794F">
        <w:rPr>
          <w:rStyle w:val="StyleUnderline"/>
          <w:rFonts w:eastAsiaTheme="minorHAnsi"/>
          <w:highlight w:val="yellow"/>
        </w:rPr>
        <w:t>equal</w:t>
      </w:r>
      <w:r w:rsidRPr="00C7794F">
        <w:rPr>
          <w:rStyle w:val="StyleUnderline"/>
          <w:rFonts w:eastAsiaTheme="minorHAnsi"/>
        </w:rPr>
        <w:t xml:space="preserve"> worth. Everybody counts the same.</w:t>
      </w:r>
      <w:r w:rsidRPr="00C7794F">
        <w:rPr>
          <w:sz w:val="14"/>
        </w:rPr>
        <w:t xml:space="preserve"> And then you might say, 'Well, but okay, </w:t>
      </w:r>
      <w:r w:rsidRPr="00C7794F">
        <w:rPr>
          <w:rStyle w:val="StyleUnderline"/>
          <w:rFonts w:eastAsiaTheme="minorHAnsi"/>
        </w:rPr>
        <w:t xml:space="preserve">what does it mean to count everybody the same? </w:t>
      </w:r>
      <w:r w:rsidRPr="00C7794F">
        <w:rPr>
          <w:rStyle w:val="StyleUnderline"/>
          <w:rFonts w:eastAsiaTheme="minorHAnsi"/>
          <w:highlight w:val="yellow"/>
        </w:rPr>
        <w:t>What</w:t>
      </w:r>
      <w:r w:rsidRPr="00C7794F">
        <w:rPr>
          <w:rStyle w:val="StyleUnderline"/>
          <w:rFonts w:eastAsiaTheme="minorHAnsi"/>
        </w:rPr>
        <w:t xml:space="preserve"> is it that really </w:t>
      </w:r>
      <w:r w:rsidRPr="00C7794F">
        <w:rPr>
          <w:rStyle w:val="StyleUnderline"/>
          <w:rFonts w:eastAsiaTheme="minorHAnsi"/>
          <w:highlight w:val="yellow"/>
        </w:rPr>
        <w:t>matters</w:t>
      </w:r>
      <w:r w:rsidRPr="00C7794F">
        <w:rPr>
          <w:rStyle w:val="StyleUnderline"/>
          <w:rFonts w:eastAsiaTheme="minorHAnsi"/>
        </w:rPr>
        <w:t xml:space="preserve"> for you and for me and </w:t>
      </w:r>
      <w:r w:rsidRPr="00C7794F">
        <w:rPr>
          <w:rStyle w:val="StyleUnderline"/>
          <w:rFonts w:eastAsiaTheme="minorHAnsi"/>
          <w:highlight w:val="yellow"/>
        </w:rPr>
        <w:t>for everybody</w:t>
      </w:r>
      <w:r w:rsidRPr="00C7794F">
        <w:rPr>
          <w:rStyle w:val="StyleUnderline"/>
          <w:rFonts w:eastAsiaTheme="minorHAnsi"/>
        </w:rPr>
        <w:t xml:space="preserve"> else?' And</w:t>
      </w:r>
      <w:r w:rsidRPr="00C7794F">
        <w:rPr>
          <w:sz w:val="14"/>
        </w:rPr>
        <w:t xml:space="preserve"> </w:t>
      </w:r>
      <w:r w:rsidRPr="00C7794F">
        <w:rPr>
          <w:rStyle w:val="StyleUnderline"/>
          <w:rFonts w:eastAsiaTheme="minorHAnsi"/>
        </w:rPr>
        <w:t xml:space="preserve">there </w:t>
      </w:r>
      <w:r w:rsidRPr="00C7794F">
        <w:rPr>
          <w:rStyle w:val="StyleUnderline"/>
          <w:rFonts w:eastAsiaTheme="minorHAnsi"/>
          <w:highlight w:val="yellow"/>
        </w:rPr>
        <w:t>the</w:t>
      </w:r>
      <w:r w:rsidRPr="00C7794F">
        <w:rPr>
          <w:rStyle w:val="StyleUnderline"/>
          <w:rFonts w:eastAsiaTheme="minorHAnsi"/>
        </w:rPr>
        <w:t xml:space="preserve"> utilitarian's </w:t>
      </w:r>
      <w:r w:rsidRPr="00C7794F">
        <w:rPr>
          <w:rStyle w:val="StyleUnderline"/>
          <w:rFonts w:eastAsiaTheme="minorHAnsi"/>
          <w:highlight w:val="yellow"/>
        </w:rPr>
        <w:t>answer is</w:t>
      </w:r>
      <w:r w:rsidRPr="00C7794F">
        <w:rPr>
          <w:rStyle w:val="StyleUnderline"/>
          <w:rFonts w:eastAsiaTheme="minorHAnsi"/>
        </w:rPr>
        <w:t xml:space="preserve"> what</w:t>
      </w:r>
      <w:r w:rsidRPr="00C7794F">
        <w:rPr>
          <w:sz w:val="14"/>
        </w:rPr>
        <w:t xml:space="preserve"> </w:t>
      </w:r>
      <w:r w:rsidRPr="00C7794F">
        <w:rPr>
          <w:rStyle w:val="StyleUnderline"/>
          <w:rFonts w:eastAsiaTheme="minorHAnsi"/>
        </w:rPr>
        <w:t>is sometimes called</w:t>
      </w:r>
      <w:r w:rsidRPr="00C7794F">
        <w:rPr>
          <w:sz w:val="14"/>
        </w:rPr>
        <w:t xml:space="preserve">, somewhat accurately and somewhat misleadingly, </w:t>
      </w:r>
      <w:r w:rsidRPr="00C7794F">
        <w:rPr>
          <w:rStyle w:val="StyleUnderline"/>
          <w:rFonts w:eastAsiaTheme="minorHAnsi"/>
          <w:highlight w:val="yellow"/>
        </w:rPr>
        <w:t>happiness</w:t>
      </w:r>
      <w:r w:rsidRPr="00C7794F">
        <w:rPr>
          <w:sz w:val="14"/>
        </w:rPr>
        <w:t xml:space="preserve">. But </w:t>
      </w:r>
      <w:r w:rsidRPr="00C7794F">
        <w:rPr>
          <w:rStyle w:val="StyleUnderline"/>
          <w:rFonts w:eastAsiaTheme="minorHAnsi"/>
        </w:rPr>
        <w:t xml:space="preserve">it's </w:t>
      </w:r>
      <w:r w:rsidRPr="00C7794F">
        <w:rPr>
          <w:rStyle w:val="StyleUnderline"/>
          <w:rFonts w:eastAsiaTheme="minorHAnsi"/>
          <w:highlight w:val="yellow"/>
        </w:rPr>
        <w:t>not</w:t>
      </w:r>
      <w:r w:rsidRPr="00C7794F">
        <w:rPr>
          <w:rStyle w:val="StyleUnderline"/>
          <w:rFonts w:eastAsiaTheme="minorHAnsi"/>
        </w:rPr>
        <w:t xml:space="preserve"> really happiness </w:t>
      </w:r>
      <w:r w:rsidRPr="00C7794F">
        <w:rPr>
          <w:rStyle w:val="StyleUnderline"/>
          <w:rFonts w:eastAsiaTheme="minorHAnsi"/>
          <w:highlight w:val="yellow"/>
        </w:rPr>
        <w:t>in the sense of</w:t>
      </w:r>
      <w:r w:rsidRPr="00C7794F">
        <w:rPr>
          <w:rStyle w:val="StyleUnderline"/>
          <w:rFonts w:eastAsiaTheme="minorHAnsi"/>
        </w:rPr>
        <w:t xml:space="preserve"> cherries on sundaes</w:t>
      </w:r>
      <w:r w:rsidRPr="00C7794F">
        <w:rPr>
          <w:rStyle w:val="StyleUnderline"/>
          <w:rFonts w:eastAsiaTheme="minorHAnsi"/>
          <w:highlight w:val="yellow"/>
        </w:rPr>
        <w:t>, things that make you smile. It's</w:t>
      </w:r>
      <w:r w:rsidRPr="00C7794F">
        <w:rPr>
          <w:rStyle w:val="StyleUnderline"/>
          <w:rFonts w:eastAsiaTheme="minorHAnsi"/>
        </w:rPr>
        <w:t xml:space="preserve"> really </w:t>
      </w:r>
      <w:r w:rsidRPr="00C7794F">
        <w:rPr>
          <w:rStyle w:val="StyleUnderline"/>
          <w:rFonts w:eastAsiaTheme="minorHAnsi"/>
          <w:highlight w:val="yellow"/>
        </w:rPr>
        <w:t>the quality of conscious experience</w:t>
      </w:r>
      <w:r w:rsidRPr="00C7794F">
        <w:rPr>
          <w:rStyle w:val="StyleUnderline"/>
          <w:rFonts w:eastAsiaTheme="minorHAnsi"/>
        </w:rPr>
        <w:t>.</w:t>
      </w:r>
      <w:r w:rsidRPr="00C7794F">
        <w:rPr>
          <w:sz w:val="14"/>
        </w:rPr>
        <w:t xml:space="preserve"> So, the idea is that </w:t>
      </w:r>
      <w:r w:rsidRPr="00C7794F">
        <w:rPr>
          <w:rStyle w:val="StyleUnderline"/>
          <w:rFonts w:eastAsiaTheme="minorHAnsi"/>
          <w:highlight w:val="yellow"/>
        </w:rPr>
        <w:t>if you start with</w:t>
      </w:r>
      <w:r w:rsidRPr="00C7794F">
        <w:rPr>
          <w:rStyle w:val="StyleUnderline"/>
          <w:rFonts w:eastAsiaTheme="minorHAnsi"/>
        </w:rPr>
        <w:t xml:space="preserve"> </w:t>
      </w:r>
      <w:r w:rsidRPr="00C7794F">
        <w:rPr>
          <w:rStyle w:val="StyleUnderline"/>
          <w:rFonts w:eastAsiaTheme="minorHAnsi"/>
          <w:highlight w:val="yellow"/>
        </w:rPr>
        <w:t>anything</w:t>
      </w:r>
      <w:r w:rsidRPr="00C7794F">
        <w:rPr>
          <w:rStyle w:val="StyleUnderline"/>
          <w:rFonts w:eastAsiaTheme="minorHAnsi"/>
        </w:rPr>
        <w:t xml:space="preserve"> that </w:t>
      </w:r>
      <w:r w:rsidRPr="00C7794F">
        <w:rPr>
          <w:rStyle w:val="StyleUnderline"/>
          <w:rFonts w:eastAsiaTheme="minorHAnsi"/>
          <w:highlight w:val="yellow"/>
        </w:rPr>
        <w:t>you value</w:t>
      </w:r>
      <w:r w:rsidRPr="00C7794F">
        <w:rPr>
          <w:rStyle w:val="StyleUnderline"/>
          <w:rFonts w:eastAsiaTheme="minorHAnsi"/>
        </w:rPr>
        <w:t xml:space="preserve">, </w:t>
      </w:r>
      <w:r w:rsidRPr="00C7794F">
        <w:rPr>
          <w:rStyle w:val="StyleUnderline"/>
          <w:rFonts w:eastAsiaTheme="minorHAnsi"/>
          <w:highlight w:val="yellow"/>
        </w:rPr>
        <w:t>and say, 'Why do you care about that?</w:t>
      </w:r>
      <w:r w:rsidRPr="00C7794F">
        <w:rPr>
          <w:rStyle w:val="StyleUnderline"/>
          <w:rFonts w:eastAsiaTheme="minorHAnsi"/>
        </w:rPr>
        <w:t>' and keep asking</w:t>
      </w:r>
      <w:r w:rsidRPr="00C7794F">
        <w:rPr>
          <w:sz w:val="14"/>
        </w:rPr>
        <w:t xml:space="preserve">, 'Why do you care about that?' or 'Why do you care about that?' </w:t>
      </w:r>
      <w:r w:rsidRPr="00C7794F">
        <w:rPr>
          <w:rStyle w:val="StyleUnderline"/>
          <w:rFonts w:eastAsiaTheme="minorHAnsi"/>
          <w:highlight w:val="yellow"/>
        </w:rPr>
        <w:t>you</w:t>
      </w:r>
      <w:r w:rsidRPr="00C7794F">
        <w:rPr>
          <w:rStyle w:val="StyleUnderline"/>
          <w:rFonts w:eastAsiaTheme="minorHAnsi"/>
        </w:rPr>
        <w:t xml:space="preserve"> ultimately </w:t>
      </w:r>
      <w:r w:rsidRPr="00C7794F">
        <w:rPr>
          <w:rStyle w:val="StyleUnderline"/>
          <w:rFonts w:eastAsiaTheme="minorHAnsi"/>
          <w:highlight w:val="yellow"/>
        </w:rPr>
        <w:t xml:space="preserve">come down </w:t>
      </w:r>
      <w:r w:rsidRPr="00C7794F">
        <w:rPr>
          <w:rStyle w:val="StyleUnderline"/>
          <w:rFonts w:eastAsiaTheme="minorHAnsi"/>
        </w:rPr>
        <w:t xml:space="preserve">to </w:t>
      </w:r>
      <w:r w:rsidRPr="00C7794F">
        <w:rPr>
          <w:rStyle w:val="StyleUnderline"/>
          <w:rFonts w:eastAsiaTheme="minorHAnsi"/>
          <w:highlight w:val="yellow"/>
        </w:rPr>
        <w:t>the quality</w:t>
      </w:r>
      <w:r w:rsidRPr="00C7794F">
        <w:rPr>
          <w:rStyle w:val="StyleUnderline"/>
          <w:rFonts w:eastAsiaTheme="minorHAnsi"/>
        </w:rPr>
        <w:t xml:space="preserve"> </w:t>
      </w:r>
      <w:r w:rsidRPr="00C7794F">
        <w:rPr>
          <w:rStyle w:val="StyleUnderline"/>
          <w:rFonts w:eastAsiaTheme="minorHAnsi"/>
          <w:highlight w:val="yellow"/>
        </w:rPr>
        <w:t>of</w:t>
      </w:r>
      <w:r w:rsidRPr="00C7794F">
        <w:rPr>
          <w:rStyle w:val="StyleUnderline"/>
          <w:rFonts w:eastAsiaTheme="minorHAnsi"/>
        </w:rPr>
        <w:t xml:space="preserve"> someone's conscious </w:t>
      </w:r>
      <w:r w:rsidRPr="00C7794F">
        <w:rPr>
          <w:rStyle w:val="StyleUnderline"/>
          <w:rFonts w:eastAsiaTheme="minorHAnsi"/>
          <w:highlight w:val="yellow"/>
        </w:rPr>
        <w:t>experience</w:t>
      </w:r>
      <w:r w:rsidRPr="00C7794F">
        <w:rPr>
          <w:sz w:val="14"/>
        </w:rPr>
        <w:t xml:space="preserve">. So </w:t>
      </w:r>
      <w:r w:rsidRPr="00C7794F">
        <w:rPr>
          <w:rStyle w:val="StyleUnderline"/>
          <w:rFonts w:eastAsiaTheme="minorHAnsi"/>
          <w:highlight w:val="yellow"/>
        </w:rPr>
        <w:t>if I</w:t>
      </w:r>
      <w:r w:rsidRPr="00C7794F">
        <w:rPr>
          <w:rStyle w:val="StyleUnderline"/>
          <w:rFonts w:eastAsiaTheme="minorHAnsi"/>
        </w:rPr>
        <w:t xml:space="preserve"> were to </w:t>
      </w:r>
      <w:r w:rsidRPr="00C7794F">
        <w:rPr>
          <w:rStyle w:val="StyleUnderline"/>
          <w:rFonts w:eastAsiaTheme="minorHAnsi"/>
          <w:highlight w:val="yellow"/>
        </w:rPr>
        <w:t>say</w:t>
      </w:r>
      <w:r w:rsidRPr="00C7794F">
        <w:rPr>
          <w:rStyle w:val="StyleUnderline"/>
          <w:rFonts w:eastAsiaTheme="minorHAnsi"/>
        </w:rPr>
        <w:t xml:space="preserve">, </w:t>
      </w:r>
      <w:r w:rsidRPr="00C7794F">
        <w:rPr>
          <w:rStyle w:val="StyleUnderline"/>
          <w:rFonts w:eastAsiaTheme="minorHAnsi"/>
          <w:highlight w:val="yellow"/>
        </w:rPr>
        <w:t>'Why did you go to work</w:t>
      </w:r>
      <w:r w:rsidRPr="00C7794F">
        <w:rPr>
          <w:rStyle w:val="StyleUnderline"/>
          <w:rFonts w:eastAsiaTheme="minorHAnsi"/>
        </w:rPr>
        <w:t xml:space="preserve"> today?' </w:t>
      </w:r>
      <w:r w:rsidRPr="00C7794F">
        <w:rPr>
          <w:rStyle w:val="StyleUnderline"/>
          <w:rFonts w:eastAsiaTheme="minorHAnsi"/>
          <w:highlight w:val="yellow"/>
        </w:rPr>
        <w:t>you'd say</w:t>
      </w:r>
      <w:r w:rsidRPr="00C7794F">
        <w:rPr>
          <w:rStyle w:val="StyleUnderline"/>
          <w:rFonts w:eastAsiaTheme="minorHAnsi"/>
        </w:rPr>
        <w:t xml:space="preserve">, 'Well, </w:t>
      </w:r>
      <w:r w:rsidRPr="00C7794F">
        <w:rPr>
          <w:rStyle w:val="StyleUnderline"/>
          <w:rFonts w:eastAsiaTheme="minorHAnsi"/>
          <w:highlight w:val="yellow"/>
        </w:rPr>
        <w:t>I need to make money</w:t>
      </w:r>
      <w:r w:rsidRPr="00C7794F">
        <w:rPr>
          <w:rStyle w:val="StyleUnderline"/>
          <w:rFonts w:eastAsiaTheme="minorHAnsi"/>
        </w:rPr>
        <w:t xml:space="preserve">; and I also enjoy my work.' 'Well, what do you need your money for?' 'Well, I need </w:t>
      </w:r>
      <w:r w:rsidRPr="00C7794F">
        <w:rPr>
          <w:rStyle w:val="StyleUnderline"/>
          <w:rFonts w:eastAsiaTheme="minorHAnsi"/>
          <w:highlight w:val="yellow"/>
        </w:rPr>
        <w:t>to have a place to live</w:t>
      </w:r>
      <w:r w:rsidRPr="00C7794F">
        <w:rPr>
          <w:rStyle w:val="StyleUnderline"/>
          <w:rFonts w:eastAsiaTheme="minorHAnsi"/>
        </w:rPr>
        <w:t xml:space="preserve">; it costs money.' 'Well, why can't you just live outside?' 'Well, I need a place </w:t>
      </w:r>
      <w:r w:rsidRPr="00C7794F">
        <w:rPr>
          <w:rStyle w:val="StyleUnderline"/>
          <w:rFonts w:eastAsiaTheme="minorHAnsi"/>
          <w:highlight w:val="yellow"/>
        </w:rPr>
        <w:t>to sleep</w:t>
      </w:r>
      <w:r w:rsidRPr="00C7794F">
        <w:rPr>
          <w:rStyle w:val="StyleUnderline"/>
          <w:rFonts w:eastAsiaTheme="minorHAnsi"/>
        </w:rPr>
        <w:t xml:space="preserve">; </w:t>
      </w:r>
      <w:r w:rsidRPr="00C7794F">
        <w:rPr>
          <w:rStyle w:val="StyleUnderline"/>
          <w:rFonts w:eastAsiaTheme="minorHAnsi"/>
          <w:highlight w:val="yellow"/>
        </w:rPr>
        <w:t>it's cold</w:t>
      </w:r>
      <w:r w:rsidRPr="00C7794F">
        <w:rPr>
          <w:rStyle w:val="StyleUnderline"/>
          <w:rFonts w:eastAsiaTheme="minorHAnsi"/>
        </w:rPr>
        <w:t xml:space="preserve"> at night.' 'Well, </w:t>
      </w:r>
      <w:r w:rsidRPr="00C7794F">
        <w:rPr>
          <w:rStyle w:val="StyleUnderline"/>
          <w:rFonts w:eastAsiaTheme="minorHAnsi"/>
          <w:highlight w:val="yellow"/>
        </w:rPr>
        <w:t>what's wrong with</w:t>
      </w:r>
      <w:r w:rsidRPr="00C7794F">
        <w:rPr>
          <w:rStyle w:val="StyleUnderline"/>
          <w:rFonts w:eastAsiaTheme="minorHAnsi"/>
        </w:rPr>
        <w:t xml:space="preserve"> being </w:t>
      </w:r>
      <w:r w:rsidRPr="00C7794F">
        <w:rPr>
          <w:rStyle w:val="StyleUnderline"/>
          <w:rFonts w:eastAsiaTheme="minorHAnsi"/>
          <w:highlight w:val="yellow"/>
        </w:rPr>
        <w:t>cold</w:t>
      </w:r>
      <w:r w:rsidRPr="00C7794F">
        <w:rPr>
          <w:rStyle w:val="StyleUnderline"/>
          <w:rFonts w:eastAsiaTheme="minorHAnsi"/>
        </w:rPr>
        <w:t xml:space="preserve">?' 'Well, it's uncomfortable.' 'What's wrong with being uncomfortable?' </w:t>
      </w:r>
      <w:r w:rsidRPr="00C7794F">
        <w:rPr>
          <w:rStyle w:val="StyleUnderline"/>
          <w:rFonts w:eastAsiaTheme="minorHAnsi"/>
          <w:highlight w:val="yellow"/>
        </w:rPr>
        <w:t>'It's just bad</w:t>
      </w:r>
      <w:r w:rsidRPr="00C7794F">
        <w:rPr>
          <w:rStyle w:val="StyleUnderline"/>
          <w:rFonts w:eastAsiaTheme="minorHAnsi"/>
        </w:rPr>
        <w:t>.' Right?</w:t>
      </w:r>
      <w:r w:rsidRPr="00C7794F">
        <w:rPr>
          <w:sz w:val="14"/>
        </w:rPr>
        <w:t xml:space="preserve"> </w:t>
      </w:r>
      <w:r w:rsidRPr="00C7794F">
        <w:rPr>
          <w:rStyle w:val="StyleUnderline"/>
          <w:rFonts w:eastAsiaTheme="minorHAnsi"/>
        </w:rPr>
        <w:t>At some point if you keep asking why, why, why, it's going to come down to the conscious experience--</w:t>
      </w:r>
      <w:r w:rsidRPr="00C7794F">
        <w:rPr>
          <w:rStyle w:val="StyleUnderline"/>
          <w:rFonts w:eastAsiaTheme="minorHAnsi"/>
          <w:highlight w:val="yellow"/>
        </w:rPr>
        <w:t>in Bentham's terms</w:t>
      </w:r>
      <w:r w:rsidRPr="00C7794F">
        <w:rPr>
          <w:sz w:val="14"/>
        </w:rPr>
        <w:t xml:space="preserve">, again somewhat misleading, </w:t>
      </w:r>
      <w:r w:rsidRPr="00C7794F">
        <w:rPr>
          <w:rStyle w:val="StyleUnderline"/>
          <w:rFonts w:eastAsiaTheme="minorHAnsi"/>
          <w:highlight w:val="yellow"/>
        </w:rPr>
        <w:t>the pleasure and pain</w:t>
      </w:r>
      <w:r w:rsidRPr="00C7794F">
        <w:rPr>
          <w:rStyle w:val="StyleUnderline"/>
          <w:rFonts w:eastAsiaTheme="minorHAnsi"/>
        </w:rPr>
        <w:t xml:space="preserve"> of either you or somebody else that you care about.</w:t>
      </w:r>
      <w:r w:rsidRPr="00C7794F">
        <w:rPr>
          <w:sz w:val="14"/>
        </w:rPr>
        <w:t xml:space="preserve"> So </w:t>
      </w:r>
      <w:r w:rsidRPr="00C7794F">
        <w:rPr>
          <w:rStyle w:val="StyleUnderline"/>
          <w:rFonts w:eastAsiaTheme="minorHAnsi"/>
        </w:rPr>
        <w:t>the utilitarian idea is to say, Okay, we all have our pleasures and pains, and as a moral philosophy we should all count equally.</w:t>
      </w:r>
      <w:r w:rsidRPr="00C7794F">
        <w:rPr>
          <w:sz w:val="14"/>
        </w:rPr>
        <w:t xml:space="preserve"> And </w:t>
      </w:r>
      <w:r w:rsidRPr="00C7794F">
        <w:rPr>
          <w:rStyle w:val="StyleUnderline"/>
          <w:rFonts w:eastAsiaTheme="minorHAnsi"/>
        </w:rPr>
        <w:t xml:space="preserve">so </w:t>
      </w:r>
      <w:r w:rsidRPr="00C7794F">
        <w:rPr>
          <w:rStyle w:val="StyleUnderline"/>
          <w:rFonts w:eastAsiaTheme="minorHAnsi"/>
          <w:highlight w:val="yellow"/>
        </w:rPr>
        <w:t xml:space="preserve">a good standard for </w:t>
      </w:r>
      <w:r w:rsidRPr="00C7794F">
        <w:rPr>
          <w:rStyle w:val="StyleUnderline"/>
          <w:rFonts w:eastAsiaTheme="minorHAnsi"/>
          <w:bCs/>
          <w:highlight w:val="yellow"/>
        </w:rPr>
        <w:t>resolving</w:t>
      </w:r>
      <w:r w:rsidRPr="00C7794F">
        <w:rPr>
          <w:rStyle w:val="StyleUnderline"/>
          <w:rFonts w:eastAsiaTheme="minorHAnsi"/>
          <w:highlight w:val="yellow"/>
        </w:rPr>
        <w:t xml:space="preserve"> </w:t>
      </w:r>
      <w:r w:rsidRPr="00C7794F">
        <w:rPr>
          <w:rStyle w:val="StyleUnderline"/>
          <w:rFonts w:eastAsiaTheme="minorHAnsi"/>
          <w:bCs/>
          <w:highlight w:val="yellow"/>
        </w:rPr>
        <w:t>public</w:t>
      </w:r>
      <w:r w:rsidRPr="00C7794F">
        <w:rPr>
          <w:rStyle w:val="StyleUnderline"/>
          <w:rFonts w:eastAsiaTheme="minorHAnsi"/>
          <w:highlight w:val="yellow"/>
        </w:rPr>
        <w:t xml:space="preserve"> </w:t>
      </w:r>
      <w:r w:rsidRPr="00C7794F">
        <w:rPr>
          <w:rStyle w:val="StyleUnderline"/>
          <w:rFonts w:eastAsiaTheme="minorHAnsi"/>
          <w:bCs/>
          <w:highlight w:val="yellow"/>
        </w:rPr>
        <w:t>disagreements</w:t>
      </w:r>
      <w:r>
        <w:rPr>
          <w:rStyle w:val="StyleUnderline"/>
          <w:rFonts w:eastAsiaTheme="minorHAnsi"/>
          <w:bCs/>
        </w:rPr>
        <w:t xml:space="preserve"> </w:t>
      </w:r>
      <w:r w:rsidRPr="00C7794F">
        <w:rPr>
          <w:rStyle w:val="StyleUnderline"/>
          <w:rFonts w:eastAsiaTheme="minorHAnsi"/>
          <w:highlight w:val="yellow"/>
        </w:rPr>
        <w:t>is</w:t>
      </w:r>
      <w:r w:rsidRPr="00C7794F">
        <w:rPr>
          <w:rStyle w:val="StyleUnderline"/>
          <w:rFonts w:eastAsiaTheme="minorHAnsi"/>
        </w:rPr>
        <w:t xml:space="preserve"> to say we should go with whatever option is going </w:t>
      </w:r>
      <w:r w:rsidRPr="00C7794F">
        <w:rPr>
          <w:rStyle w:val="StyleUnderline"/>
          <w:rFonts w:eastAsiaTheme="minorHAnsi"/>
          <w:highlight w:val="yellow"/>
        </w:rPr>
        <w:t>to produce the best overall experience</w:t>
      </w:r>
      <w:r w:rsidRPr="00C7794F">
        <w:rPr>
          <w:rStyle w:val="StyleUnderline"/>
          <w:rFonts w:eastAsiaTheme="minorHAnsi"/>
        </w:rPr>
        <w:t xml:space="preserve"> for the people who are affected</w:t>
      </w:r>
      <w:r w:rsidRPr="00C7794F">
        <w:rPr>
          <w:sz w:val="14"/>
        </w:rPr>
        <w:t xml:space="preserve">. </w:t>
      </w:r>
      <w:r w:rsidRPr="00C7794F">
        <w:rPr>
          <w:rStyle w:val="StyleUnderline"/>
          <w:rFonts w:eastAsiaTheme="minorHAnsi"/>
        </w:rPr>
        <w:t xml:space="preserve">Which you can </w:t>
      </w:r>
      <w:r w:rsidRPr="00C7794F">
        <w:rPr>
          <w:rStyle w:val="StyleUnderline"/>
          <w:rFonts w:eastAsiaTheme="minorHAnsi"/>
          <w:highlight w:val="yellow"/>
        </w:rPr>
        <w:t>think</w:t>
      </w:r>
      <w:r w:rsidRPr="00C7794F">
        <w:rPr>
          <w:rStyle w:val="StyleUnderline"/>
          <w:rFonts w:eastAsiaTheme="minorHAnsi"/>
        </w:rPr>
        <w:t xml:space="preserve"> of as shorthand as </w:t>
      </w:r>
      <w:r w:rsidRPr="00C7794F">
        <w:rPr>
          <w:rStyle w:val="StyleUnderline"/>
          <w:rFonts w:eastAsiaTheme="minorHAnsi"/>
          <w:highlight w:val="yellow"/>
        </w:rPr>
        <w:t>maximizing happiness</w:t>
      </w:r>
      <w:r w:rsidRPr="00C7794F">
        <w:rPr>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highlight w:val="yellow"/>
        </w:rPr>
        <w:t>one of the</w:t>
      </w:r>
      <w:r w:rsidRPr="00C7794F">
        <w:rPr>
          <w:rStyle w:val="StyleUnderline"/>
          <w:rFonts w:eastAsiaTheme="minorHAnsi"/>
        </w:rPr>
        <w:t xml:space="preserve"> biggest </w:t>
      </w:r>
      <w:r w:rsidRPr="00C7794F">
        <w:rPr>
          <w:rStyle w:val="StyleUnderline"/>
          <w:rFonts w:eastAsiaTheme="minorHAnsi"/>
          <w:highlight w:val="yellow"/>
        </w:rPr>
        <w:t>criticisms</w:t>
      </w:r>
      <w:r w:rsidRPr="00C7794F">
        <w:rPr>
          <w:sz w:val="14"/>
        </w:rPr>
        <w:t xml:space="preserve">--and now we're getting back to the Trolley cases, </w:t>
      </w:r>
      <w:r w:rsidRPr="00C7794F">
        <w:rPr>
          <w:rStyle w:val="StyleUnderline"/>
          <w:rFonts w:eastAsiaTheme="minorHAnsi"/>
          <w:highlight w:val="yellow"/>
        </w:rPr>
        <w:t>is</w:t>
      </w:r>
      <w:r w:rsidRPr="00C7794F">
        <w:rPr>
          <w:rStyle w:val="StyleUnderline"/>
          <w:rFonts w:eastAsiaTheme="minorHAnsi"/>
        </w:rPr>
        <w:t xml:space="preserve"> that utilitarianism doesn't adequately account for people's </w:t>
      </w:r>
      <w:r w:rsidRPr="00C7794F">
        <w:rPr>
          <w:rStyle w:val="StyleUnderline"/>
          <w:rFonts w:eastAsiaTheme="minorHAnsi"/>
          <w:highlight w:val="yellow"/>
        </w:rPr>
        <w:t>rights</w:t>
      </w:r>
      <w:r w:rsidRPr="00C7794F">
        <w:rPr>
          <w:rStyle w:val="StyleUnderline"/>
          <w:rFonts w:eastAsiaTheme="minorHAnsi"/>
        </w:rPr>
        <w:t>.</w:t>
      </w:r>
      <w:r w:rsidRPr="00C7794F">
        <w:rPr>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rPr>
        <w:t xml:space="preserve">So I spend a lot of the book trying to understand the psychology of cases like the </w:t>
      </w:r>
      <w:r w:rsidRPr="00C7794F">
        <w:rPr>
          <w:rStyle w:val="StyleUnderline"/>
          <w:rFonts w:eastAsiaTheme="minorHAnsi"/>
          <w:highlight w:val="yellow"/>
        </w:rPr>
        <w:t>footbridge case</w:t>
      </w:r>
      <w:r w:rsidRPr="00C7794F">
        <w:rPr>
          <w:rStyle w:val="StyleUnderline"/>
          <w:rFonts w:eastAsiaTheme="minorHAnsi"/>
        </w:rPr>
        <w:t xml:space="preserve">. And you mention these being </w:t>
      </w:r>
      <w:r w:rsidRPr="00C7794F">
        <w:rPr>
          <w:rStyle w:val="StyleUnderline"/>
          <w:rFonts w:eastAsiaTheme="minorHAnsi"/>
          <w:highlight w:val="yellow"/>
        </w:rPr>
        <w:t xml:space="preserve">kind of unrealistic </w:t>
      </w:r>
      <w:r w:rsidRPr="00C7794F">
        <w:rPr>
          <w:rStyle w:val="StyleUnderline"/>
          <w:rFonts w:eastAsiaTheme="minorHAnsi"/>
        </w:rPr>
        <w:t xml:space="preserve">and weird cases. That's actually part of my defense. </w:t>
      </w:r>
    </w:p>
    <w:p w14:paraId="7A5ED4DF" w14:textId="77777777" w:rsidR="00F04828" w:rsidRDefault="00F04828" w:rsidP="00F04828"/>
    <w:p w14:paraId="052ED0EE" w14:textId="77777777" w:rsidR="00254BD6" w:rsidRDefault="00254BD6" w:rsidP="00254BD6">
      <w:pPr>
        <w:pStyle w:val="Heading3"/>
      </w:pPr>
      <w:proofErr w:type="spellStart"/>
      <w:r>
        <w:lastRenderedPageBreak/>
        <w:t>Underview</w:t>
      </w:r>
      <w:proofErr w:type="spellEnd"/>
    </w:p>
    <w:p w14:paraId="7011E205" w14:textId="4BCA657B" w:rsidR="00254BD6" w:rsidRDefault="00254BD6" w:rsidP="00AE0475">
      <w:pPr>
        <w:pStyle w:val="Heading4"/>
        <w:numPr>
          <w:ilvl w:val="0"/>
          <w:numId w:val="15"/>
        </w:numPr>
      </w:pPr>
      <w:r>
        <w:t>Yes NR weighing. Rebuttals are pointless if we don’t talk about how arguments interact and which have the most important impacts, that’s key to education because it’s the central feature of decision-making. We can’t weigh before they’ve responded to our arguments.</w:t>
      </w:r>
    </w:p>
    <w:p w14:paraId="2457F30F" w14:textId="3E1BE3B7" w:rsidR="00F04828" w:rsidRDefault="00C65123" w:rsidP="00833F0A">
      <w:pPr>
        <w:pStyle w:val="Heading4"/>
        <w:numPr>
          <w:ilvl w:val="0"/>
          <w:numId w:val="15"/>
        </w:numPr>
      </w:pPr>
      <w:r>
        <w:t xml:space="preserve">The negative can run 1 </w:t>
      </w:r>
      <w:r w:rsidR="00FE363A">
        <w:t>un</w:t>
      </w:r>
      <w:r>
        <w:t>conditional position(s).</w:t>
      </w:r>
      <w:r w:rsidR="00FE363A">
        <w:t xml:space="preserve"> </w:t>
      </w:r>
      <w:r>
        <w:t xml:space="preserve">Prefer it on real world decision making – </w:t>
      </w:r>
      <w:r w:rsidR="00FE363A">
        <w:t xml:space="preserve">counterplans are key for nuanced education that hones clash skills and simulates </w:t>
      </w:r>
      <w:r>
        <w:t xml:space="preserve">real world decision making. </w:t>
      </w:r>
    </w:p>
    <w:p w14:paraId="4D7CE5CC" w14:textId="77777777" w:rsidR="00AE0475" w:rsidRPr="00AE0475" w:rsidRDefault="00AE0475" w:rsidP="00AE0475"/>
    <w:p w14:paraId="5D144B9B" w14:textId="77777777" w:rsidR="00F04828" w:rsidRDefault="00F04828" w:rsidP="00F04828">
      <w:pPr>
        <w:pStyle w:val="Heading3"/>
      </w:pPr>
      <w:r>
        <w:lastRenderedPageBreak/>
        <w:t>Offense</w:t>
      </w:r>
    </w:p>
    <w:p w14:paraId="6EA56C3F" w14:textId="77777777" w:rsidR="00F04828" w:rsidRDefault="00F04828" w:rsidP="00F04828">
      <w:pPr>
        <w:pStyle w:val="Heading4"/>
      </w:pPr>
      <w:r>
        <w:t>1. The Wright card says its alienating for capitalists to own the products of worker’s labor – nothing to do with owning real property in outer space.</w:t>
      </w:r>
    </w:p>
    <w:p w14:paraId="5B369F27" w14:textId="77777777" w:rsidR="00F04828" w:rsidRDefault="00F04828" w:rsidP="00F04828">
      <w:pPr>
        <w:pStyle w:val="Heading4"/>
      </w:pPr>
      <w:r>
        <w:t xml:space="preserve">2. Cap is non-unique  – it’s going strong, it doesn’t need a </w:t>
      </w:r>
      <w:proofErr w:type="spellStart"/>
      <w:r>
        <w:t>spacial</w:t>
      </w:r>
      <w:proofErr w:type="spellEnd"/>
      <w:r>
        <w:t xml:space="preserve"> fix or legitimating effervescence to continue. </w:t>
      </w:r>
    </w:p>
    <w:p w14:paraId="59847528" w14:textId="77777777" w:rsidR="00F04828" w:rsidRPr="00E54036" w:rsidRDefault="00F04828" w:rsidP="00F04828">
      <w:pPr>
        <w:pStyle w:val="Heading4"/>
      </w:pPr>
      <w:r>
        <w:t>3. Space Cap is non-unique – Private space companies are already exploiting outer space without appropriation, they read no card that says appropriation is key.</w:t>
      </w:r>
    </w:p>
    <w:p w14:paraId="498F5F24" w14:textId="77777777" w:rsidR="00F04828" w:rsidRPr="00AA604D" w:rsidRDefault="00F04828" w:rsidP="00F04828">
      <w:pPr>
        <w:pStyle w:val="Heading4"/>
      </w:pPr>
      <w:r>
        <w:t xml:space="preserve">3. Turn: </w:t>
      </w:r>
      <w:proofErr w:type="spellStart"/>
      <w:r>
        <w:t>Spacial</w:t>
      </w:r>
      <w:proofErr w:type="spellEnd"/>
      <w:r>
        <w:t xml:space="preserve"> fix is good. We’re reading evidence that space resources solve warming and other harms of cap. Forgoing space resources </w:t>
      </w:r>
      <w:r w:rsidRPr="00AA604D">
        <w:rPr>
          <w:u w:val="single"/>
        </w:rPr>
        <w:t>exacerbates</w:t>
      </w:r>
      <w:r>
        <w:t xml:space="preserve"> scarcity on Earth, which only </w:t>
      </w:r>
      <w:r w:rsidRPr="00AA604D">
        <w:rPr>
          <w:u w:val="single"/>
        </w:rPr>
        <w:t>magnifies</w:t>
      </w:r>
      <w:r>
        <w:t xml:space="preserve"> the impacts of capitalism. Prefer neg on specificity – they have read ZERO solvency evidence that banning appropriation actually results in less capitalism on Earth. In the lined down text of the Levine card it says that space exploration could solve warming – it just calls for managing it, which is the CP.</w:t>
      </w:r>
    </w:p>
    <w:p w14:paraId="1C41B93A" w14:textId="77777777" w:rsidR="00F04828" w:rsidRPr="00F00F87" w:rsidRDefault="00F04828" w:rsidP="00F04828">
      <w:pPr>
        <w:keepNext/>
        <w:keepLines/>
        <w:spacing w:before="40" w:after="0"/>
        <w:outlineLvl w:val="3"/>
        <w:rPr>
          <w:rFonts w:eastAsia="MS Gothic" w:cs="Times New Roman"/>
          <w:b/>
          <w:iCs/>
          <w:sz w:val="26"/>
        </w:rPr>
      </w:pPr>
      <w:r>
        <w:rPr>
          <w:rFonts w:eastAsia="MS Gothic" w:cs="Times New Roman"/>
          <w:b/>
          <w:iCs/>
          <w:sz w:val="26"/>
        </w:rPr>
        <w:t xml:space="preserve">4. Turn: </w:t>
      </w:r>
      <w:r w:rsidRPr="00F00F87">
        <w:rPr>
          <w:rFonts w:eastAsia="MS Gothic" w:cs="Times New Roman"/>
          <w:b/>
          <w:iCs/>
          <w:sz w:val="26"/>
        </w:rPr>
        <w:t>Capitalism will expand elsewhere if not in space</w:t>
      </w:r>
      <w:r>
        <w:rPr>
          <w:rFonts w:eastAsia="MS Gothic" w:cs="Times New Roman"/>
          <w:b/>
          <w:iCs/>
          <w:sz w:val="26"/>
        </w:rPr>
        <w:t>.</w:t>
      </w:r>
    </w:p>
    <w:p w14:paraId="206BB50C" w14:textId="77777777" w:rsidR="00F04828" w:rsidRPr="00F00F87" w:rsidRDefault="00F04828" w:rsidP="00F04828">
      <w:pPr>
        <w:rPr>
          <w:rFonts w:eastAsia="Cambria"/>
        </w:rPr>
      </w:pPr>
      <w:proofErr w:type="spellStart"/>
      <w:r w:rsidRPr="00F00F87">
        <w:rPr>
          <w:rFonts w:eastAsia="Cambria"/>
          <w:b/>
          <w:bCs/>
          <w:sz w:val="26"/>
          <w:szCs w:val="26"/>
        </w:rPr>
        <w:t>Shamas</w:t>
      </w:r>
      <w:proofErr w:type="spellEnd"/>
      <w:r w:rsidRPr="00F00F87">
        <w:rPr>
          <w:rFonts w:eastAsia="Cambria"/>
          <w:b/>
          <w:bCs/>
          <w:sz w:val="26"/>
          <w:szCs w:val="26"/>
        </w:rPr>
        <w:t xml:space="preserve"> &amp; Holden, 2019</w:t>
      </w:r>
      <w:r w:rsidRPr="00F00F87">
        <w:rPr>
          <w:rFonts w:eastAsia="Cambria"/>
        </w:rPr>
        <w:t xml:space="preserve">, Victor </w:t>
      </w:r>
      <w:proofErr w:type="spellStart"/>
      <w:r w:rsidRPr="00F00F87">
        <w:rPr>
          <w:rFonts w:eastAsia="Cambria"/>
        </w:rPr>
        <w:t>Shamas</w:t>
      </w:r>
      <w:proofErr w:type="spellEnd"/>
      <w:r w:rsidRPr="00F00F87">
        <w:rPr>
          <w:rFonts w:eastAsia="Cambria"/>
        </w:rPr>
        <w:t xml:space="preserve"> &amp;, Oslo Metropolitan University, Work Research Institute (AFI), Oslo, Norway; Thomas Holden, Independent scholar, Oslo, Norway, 2019, Palgrave Communications, One giant leap for </w:t>
      </w:r>
      <w:proofErr w:type="spellStart"/>
      <w:r w:rsidRPr="00F00F87">
        <w:rPr>
          <w:rFonts w:eastAsia="Cambria"/>
        </w:rPr>
        <w:t>capitalistkind</w:t>
      </w:r>
      <w:proofErr w:type="spellEnd"/>
      <w:r w:rsidRPr="00F00F87">
        <w:rPr>
          <w:rFonts w:eastAsia="Cambria"/>
        </w:rPr>
        <w:t>: private enterprise in outer space, https://www.nature.com/articles/s41599-019-0218-9</w:t>
      </w:r>
    </w:p>
    <w:p w14:paraId="5F0D5211" w14:textId="77777777" w:rsidR="00F04828" w:rsidRPr="00F00F87" w:rsidRDefault="00F04828" w:rsidP="00F04828">
      <w:pPr>
        <w:rPr>
          <w:rFonts w:eastAsia="Cambria"/>
          <w:sz w:val="14"/>
        </w:rPr>
      </w:pPr>
      <w:r w:rsidRPr="00F00F87">
        <w:rPr>
          <w:rFonts w:eastAsia="Cambria"/>
          <w:sz w:val="14"/>
        </w:rPr>
        <w:t>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w:t>
      </w:r>
      <w:r w:rsidRPr="00F00F87">
        <w:rPr>
          <w:rFonts w:eastAsia="Cambria"/>
          <w:b/>
          <w:bCs/>
          <w:u w:val="single"/>
        </w:rPr>
        <w:t xml:space="preserve">, </w:t>
      </w:r>
      <w:r w:rsidRPr="00F00F87">
        <w:rPr>
          <w:rFonts w:eastAsia="Cambria"/>
          <w:b/>
          <w:bCs/>
          <w:highlight w:val="yellow"/>
          <w:u w:val="single"/>
        </w:rPr>
        <w:t>much of this activity is taking place ‘</w:t>
      </w:r>
      <w:r w:rsidRPr="00F00F87">
        <w:rPr>
          <w:rFonts w:eastAsia="Cambria"/>
          <w:b/>
          <w:bCs/>
          <w:u w:val="single"/>
        </w:rPr>
        <w:t>on the ground'; it is occurrin</w:t>
      </w:r>
      <w:r w:rsidRPr="00F00F87">
        <w:rPr>
          <w:rFonts w:eastAsia="Cambria"/>
          <w:b/>
          <w:bCs/>
          <w:highlight w:val="yellow"/>
          <w:u w:val="single"/>
        </w:rPr>
        <w:t xml:space="preserve">g in the ‘terrestrial economy'. But all that capital would have to find some other </w:t>
      </w:r>
      <w:r w:rsidRPr="00F00F87">
        <w:rPr>
          <w:rFonts w:eastAsia="Cambria"/>
          <w:b/>
          <w:bCs/>
          <w:u w:val="single"/>
        </w:rPr>
        <w:t xml:space="preserve">meaningful or productive </w:t>
      </w:r>
      <w:r w:rsidRPr="00F00F87">
        <w:rPr>
          <w:rFonts w:eastAsia="Cambria"/>
          <w:b/>
          <w:bCs/>
          <w:highlight w:val="yellow"/>
          <w:u w:val="single"/>
        </w:rPr>
        <w:t>outlet were it not for the expansion of capital into space</w:t>
      </w:r>
      <w:r w:rsidRPr="00F00F87">
        <w:rPr>
          <w:rFonts w:eastAsia="Cambria"/>
          <w:sz w:val="14"/>
          <w:highlight w:val="yellow"/>
        </w:rPr>
        <w:t>.</w:t>
      </w:r>
      <w:r w:rsidRPr="00F00F87">
        <w:rPr>
          <w:rFonts w:eastAsia="Cambria"/>
          <w:sz w:val="14"/>
        </w:rPr>
        <w:t xml:space="preserve"> </w:t>
      </w:r>
    </w:p>
    <w:p w14:paraId="197DD648" w14:textId="3F664EC0" w:rsidR="00F04828" w:rsidRPr="00F00F87" w:rsidRDefault="007F6B7C" w:rsidP="00F04828">
      <w:pPr>
        <w:keepNext/>
        <w:keepLines/>
        <w:spacing w:before="40" w:after="0"/>
        <w:outlineLvl w:val="3"/>
        <w:rPr>
          <w:rFonts w:eastAsia="MS Gothic"/>
          <w:b/>
          <w:iCs/>
          <w:sz w:val="26"/>
        </w:rPr>
      </w:pPr>
      <w:r>
        <w:rPr>
          <w:rFonts w:eastAsia="MS Gothic"/>
          <w:b/>
          <w:iCs/>
          <w:sz w:val="26"/>
        </w:rPr>
        <w:t>5</w:t>
      </w:r>
      <w:r w:rsidR="00F04828">
        <w:rPr>
          <w:rFonts w:eastAsia="MS Gothic"/>
          <w:b/>
          <w:iCs/>
          <w:sz w:val="26"/>
        </w:rPr>
        <w:t xml:space="preserve">. </w:t>
      </w:r>
      <w:r w:rsidR="00F04828" w:rsidRPr="00F00F87">
        <w:rPr>
          <w:rFonts w:eastAsia="MS Gothic"/>
          <w:b/>
          <w:iCs/>
          <w:sz w:val="26"/>
        </w:rPr>
        <w:t>Private entities working with governments resolves the link and better address the symptoms of capitalism by collaborating to solve climate change.</w:t>
      </w:r>
    </w:p>
    <w:p w14:paraId="0B923FAF" w14:textId="77777777" w:rsidR="00F04828" w:rsidRPr="00F00F87" w:rsidRDefault="00F04828" w:rsidP="00F04828">
      <w:pPr>
        <w:rPr>
          <w:rFonts w:eastAsia="Cambria"/>
        </w:rPr>
      </w:pPr>
      <w:proofErr w:type="spellStart"/>
      <w:r w:rsidRPr="00F00F87">
        <w:rPr>
          <w:rFonts w:eastAsia="Cambria"/>
        </w:rPr>
        <w:t>Maanas</w:t>
      </w:r>
      <w:proofErr w:type="spellEnd"/>
      <w:r w:rsidRPr="00F00F87">
        <w:rPr>
          <w:rFonts w:eastAsia="Cambria"/>
        </w:rPr>
        <w:t xml:space="preserve"> </w:t>
      </w:r>
      <w:r w:rsidRPr="00F00F87">
        <w:rPr>
          <w:rFonts w:eastAsia="Cambria"/>
          <w:b/>
          <w:bCs/>
          <w:sz w:val="26"/>
          <w:szCs w:val="26"/>
        </w:rPr>
        <w:t>Sharma, 21</w:t>
      </w:r>
      <w:r w:rsidRPr="00F00F87">
        <w:rPr>
          <w:rFonts w:eastAsia="Cambria"/>
        </w:rPr>
        <w:t xml:space="preserve"> - ("The Space Review: The privatized frontier: the ethical implications and role of private companies in space exploration," No Publication, 9-7-2021, 12-6-2021https://www.thespacereview.com/article/4238/1)//AW</w:t>
      </w:r>
    </w:p>
    <w:p w14:paraId="67363EED" w14:textId="625FEA65" w:rsidR="00F04828" w:rsidRPr="007F6B7C" w:rsidRDefault="00F04828" w:rsidP="00F04828">
      <w:pPr>
        <w:rPr>
          <w:rFonts w:eastAsia="Cambria"/>
          <w:u w:val="single"/>
        </w:rPr>
      </w:pPr>
      <w:r w:rsidRPr="00F00F87">
        <w:rPr>
          <w:rFonts w:eastAsia="Cambria"/>
          <w:sz w:val="12"/>
        </w:rPr>
        <w:t xml:space="preserve">In recent years, </w:t>
      </w:r>
      <w:r w:rsidRPr="00F00F87">
        <w:rPr>
          <w:rFonts w:eastAsia="Cambria"/>
          <w:highlight w:val="yellow"/>
          <w:u w:val="single"/>
        </w:rPr>
        <w:t>private</w:t>
      </w:r>
      <w:r w:rsidRPr="00F00F87">
        <w:rPr>
          <w:rFonts w:eastAsia="Cambria"/>
          <w:u w:val="single"/>
        </w:rPr>
        <w:t xml:space="preserve"> companies</w:t>
      </w:r>
      <w:r w:rsidRPr="00F00F87">
        <w:rPr>
          <w:rFonts w:eastAsia="Cambria"/>
          <w:sz w:val="12"/>
        </w:rPr>
        <w:t xml:space="preserve"> have taken on a larger role in the space exploration system. With lower costs and faster production times, they have </w:t>
      </w:r>
      <w:r w:rsidRPr="00F00F87">
        <w:rPr>
          <w:rFonts w:eastAsia="Cambria"/>
          <w:highlight w:val="yellow"/>
          <w:u w:val="single"/>
        </w:rPr>
        <w:t>displace</w:t>
      </w:r>
      <w:r w:rsidRPr="00F00F87">
        <w:rPr>
          <w:rFonts w:eastAsia="Cambria"/>
          <w:sz w:val="12"/>
          <w:highlight w:val="yellow"/>
        </w:rPr>
        <w:t>d</w:t>
      </w:r>
      <w:r w:rsidRPr="00F00F87">
        <w:rPr>
          <w:rFonts w:eastAsia="Cambria"/>
          <w:sz w:val="12"/>
        </w:rPr>
        <w:t xml:space="preserve"> some functions of </w:t>
      </w:r>
      <w:r w:rsidRPr="00F00F87">
        <w:rPr>
          <w:rFonts w:eastAsia="Cambria"/>
          <w:highlight w:val="yellow"/>
          <w:u w:val="single"/>
        </w:rPr>
        <w:t>government space agencies</w:t>
      </w:r>
      <w:r w:rsidRPr="00F00F87">
        <w:rPr>
          <w:rFonts w:eastAsia="Cambria"/>
          <w:u w:val="single"/>
        </w:rPr>
        <w:t xml:space="preserve">. </w:t>
      </w:r>
      <w:r w:rsidRPr="00F00F87">
        <w:rPr>
          <w:rFonts w:eastAsia="Cambria"/>
          <w:sz w:val="12"/>
        </w:rPr>
        <w:t xml:space="preserve">Though many have levied criticism against privatized space exploration, it also allows room for more altruistic actions by government space agencies and the benefits from increased space exploration as a whole. Thus, we should encourage this development, as the process is net ethical in the end. Especially if performed in conjunction with adequate government action on the topic, </w:t>
      </w:r>
      <w:r w:rsidRPr="00F00F87">
        <w:rPr>
          <w:rFonts w:eastAsia="Cambria"/>
          <w:highlight w:val="yellow"/>
          <w:u w:val="single"/>
        </w:rPr>
        <w:t>private space exploration can overcome</w:t>
      </w:r>
      <w:r w:rsidRPr="00F00F87">
        <w:rPr>
          <w:rFonts w:eastAsia="Cambria"/>
          <w:sz w:val="12"/>
        </w:rPr>
        <w:t xml:space="preserve"> possible shortcomings in its risky and </w:t>
      </w:r>
      <w:r w:rsidRPr="00F00F87">
        <w:rPr>
          <w:rFonts w:eastAsia="Cambria"/>
          <w:highlight w:val="yellow"/>
          <w:u w:val="single"/>
        </w:rPr>
        <w:t>capitalistic</w:t>
      </w:r>
      <w:r w:rsidRPr="00F00F87">
        <w:rPr>
          <w:rFonts w:eastAsia="Cambria"/>
          <w:u w:val="single"/>
        </w:rPr>
        <w:t xml:space="preserve"> </w:t>
      </w:r>
      <w:r w:rsidRPr="00F00F87">
        <w:rPr>
          <w:rFonts w:eastAsia="Cambria"/>
          <w:highlight w:val="yellow"/>
          <w:u w:val="single"/>
        </w:rPr>
        <w:t>nature</w:t>
      </w:r>
      <w:r w:rsidRPr="00F00F87">
        <w:rPr>
          <w:rFonts w:eastAsia="Cambria"/>
          <w:sz w:val="12"/>
        </w:rPr>
        <w:t xml:space="preserve"> and ensure a positive contribution to the general public on Earth. Critics contend that companies must answer to their shareholders and justify their profits. This contributes to a larger overall psyche that prioritizes cost and speed above all else, resulting in significantly increased risks The implications of commercial space exploration have been thrust into the limelight with the successes and failures of billionaire Elon Musk’s company SpaceX. While </w:t>
      </w:r>
      <w:r w:rsidRPr="00F00F87">
        <w:rPr>
          <w:rFonts w:eastAsia="Cambria"/>
          <w:highlight w:val="yellow"/>
          <w:u w:val="single"/>
        </w:rPr>
        <w:t>private companies are not new</w:t>
      </w:r>
      <w:r w:rsidRPr="00F00F87">
        <w:rPr>
          <w:rFonts w:eastAsia="Cambria"/>
          <w:u w:val="single"/>
        </w:rPr>
        <w:t xml:space="preserve"> to space exploration</w:t>
      </w:r>
      <w:r w:rsidRPr="00F00F87">
        <w:rPr>
          <w:rFonts w:eastAsia="Cambria"/>
          <w:sz w:val="12"/>
        </w:rPr>
        <w:t xml:space="preserve">, their prominence in American space exploration efforts has increased rapidly in recent years, fueled by technological innovations, reductions in cost, and readily available funding from government and private sources.[1] In May 2020, SpaceX brought American astronauts to space from American soil for the first time in almost 10 years.[2] Recognizing the greatly reduced costs of space exploration in private companies, </w:t>
      </w:r>
      <w:r w:rsidRPr="00F00F87">
        <w:rPr>
          <w:rFonts w:eastAsia="Cambria"/>
          <w:highlight w:val="yellow"/>
          <w:u w:val="single"/>
        </w:rPr>
        <w:t>NASA’s budget has shifted</w:t>
      </w:r>
      <w:r w:rsidRPr="00F00F87">
        <w:rPr>
          <w:rFonts w:eastAsia="Cambria"/>
          <w:u w:val="single"/>
        </w:rPr>
        <w:t xml:space="preserve"> to significantly relying on private companies.</w:t>
      </w:r>
      <w:r w:rsidRPr="00F00F87">
        <w:rPr>
          <w:rFonts w:eastAsia="Cambria"/>
          <w:sz w:val="12"/>
        </w:rPr>
        <w:t xml:space="preserve">[3]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 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w:t>
      </w:r>
      <w:r w:rsidRPr="00F00F87">
        <w:rPr>
          <w:rFonts w:eastAsia="Cambria"/>
          <w:highlight w:val="yellow"/>
          <w:u w:val="single"/>
        </w:rPr>
        <w:t>increase in mishaps is</w:t>
      </w:r>
      <w:r w:rsidRPr="00F00F87">
        <w:rPr>
          <w:rFonts w:eastAsia="Cambria"/>
          <w:u w:val="single"/>
        </w:rPr>
        <w:t xml:space="preserve"> largely </w:t>
      </w:r>
      <w:r w:rsidRPr="00F00F87">
        <w:rPr>
          <w:rFonts w:eastAsia="Cambria"/>
          <w:highlight w:val="yellow"/>
          <w:u w:val="single"/>
        </w:rPr>
        <w:t>overstated</w:t>
      </w:r>
      <w:r w:rsidRPr="00F00F87">
        <w:rPr>
          <w:rFonts w:eastAsia="Cambria"/>
          <w:sz w:val="12"/>
        </w:rPr>
        <w:t xml:space="preserve">. Companies recognize the need for safety aboard their expeditions </w:t>
      </w:r>
      <w:r w:rsidRPr="00F00F87">
        <w:rPr>
          <w:rFonts w:eastAsia="Cambria"/>
          <w:sz w:val="12"/>
        </w:rPr>
        <w:lastRenderedPageBreak/>
        <w:t xml:space="preserve">themselves.[5] After all, the </w:t>
      </w:r>
      <w:r w:rsidRPr="00F00F87">
        <w:rPr>
          <w:rFonts w:eastAsia="Cambria"/>
          <w:highlight w:val="yellow"/>
          <w:u w:val="single"/>
        </w:rPr>
        <w:t>potential</w:t>
      </w:r>
      <w:r w:rsidRPr="00F00F87">
        <w:rPr>
          <w:rFonts w:eastAsia="Cambria"/>
          <w:u w:val="single"/>
        </w:rPr>
        <w:t xml:space="preserve"> </w:t>
      </w:r>
      <w:r w:rsidRPr="00F00F87">
        <w:rPr>
          <w:rFonts w:eastAsia="Cambria"/>
          <w:highlight w:val="yellow"/>
          <w:u w:val="single"/>
        </w:rPr>
        <w:t>backlash</w:t>
      </w:r>
      <w:r w:rsidRPr="00F00F87">
        <w:rPr>
          <w:rFonts w:eastAsia="Cambria"/>
          <w:u w:val="single"/>
        </w:rPr>
        <w:t xml:space="preserve"> from a mishap </w:t>
      </w:r>
      <w:r w:rsidRPr="00F00F87">
        <w:rPr>
          <w:rFonts w:eastAsia="Cambria"/>
          <w:highlight w:val="yellow"/>
          <w:u w:val="single"/>
        </w:rPr>
        <w:t xml:space="preserve">could destroy </w:t>
      </w:r>
      <w:r w:rsidRPr="00F00F87">
        <w:rPr>
          <w:rFonts w:eastAsia="Cambria"/>
          <w:u w:val="single"/>
        </w:rPr>
        <w:t xml:space="preserve">the </w:t>
      </w:r>
      <w:r w:rsidRPr="00F00F87">
        <w:rPr>
          <w:rFonts w:eastAsia="Cambria"/>
          <w:highlight w:val="yellow"/>
          <w:u w:val="single"/>
        </w:rPr>
        <w:t>company’s reputation</w:t>
      </w:r>
      <w:r w:rsidRPr="00F00F87">
        <w:rPr>
          <w:rFonts w:eastAsia="Cambria"/>
          <w:sz w:val="12"/>
        </w:rPr>
        <w:t xml:space="preserve"> and significantly harm their prospects. According to Dr. Nayef Al-</w:t>
      </w:r>
      <w:proofErr w:type="spellStart"/>
      <w:r w:rsidRPr="00F00F87">
        <w:rPr>
          <w:rFonts w:eastAsia="Cambria"/>
          <w:sz w:val="12"/>
        </w:rPr>
        <w:t>Rodhan</w:t>
      </w:r>
      <w:proofErr w:type="spellEnd"/>
      <w:r w:rsidRPr="00F00F87">
        <w:rPr>
          <w:rFonts w:eastAsia="Cambria"/>
          <w:sz w:val="12"/>
        </w:rPr>
        <w:t xml:space="preserve">, Head of the Geneva Centre for Security Policy’s Geopolitics and Global Futures </w:t>
      </w:r>
      <w:proofErr w:type="spellStart"/>
      <w:r w:rsidRPr="00F00F87">
        <w:rPr>
          <w:rFonts w:eastAsia="Cambria"/>
          <w:sz w:val="12"/>
        </w:rPr>
        <w:t>Programme</w:t>
      </w:r>
      <w:proofErr w:type="spellEnd"/>
      <w:r w:rsidRPr="00F00F87">
        <w:rPr>
          <w:rFonts w:eastAsia="Cambria"/>
          <w:sz w:val="12"/>
        </w:rPr>
        <w:t xml:space="preserve">, “because there were no alternatives to government space programs, accidents were seen to some degree as par for the course… </w:t>
      </w:r>
      <w:r w:rsidRPr="00F00F87">
        <w:rPr>
          <w:rFonts w:eastAsia="Cambria"/>
          <w:highlight w:val="yellow"/>
          <w:u w:val="single"/>
        </w:rPr>
        <w:t>By comparison,</w:t>
      </w:r>
      <w:r w:rsidRPr="00F00F87">
        <w:rPr>
          <w:rFonts w:eastAsia="Cambria"/>
          <w:u w:val="single"/>
        </w:rPr>
        <w:t xml:space="preserve"> </w:t>
      </w:r>
      <w:r w:rsidRPr="00F00F87">
        <w:rPr>
          <w:rFonts w:eastAsia="Cambria"/>
          <w:highlight w:val="yellow"/>
          <w:u w:val="single"/>
        </w:rPr>
        <w:t>private companies</w:t>
      </w:r>
      <w:r w:rsidRPr="00F00F87">
        <w:rPr>
          <w:rFonts w:eastAsia="Cambria"/>
          <w:sz w:val="12"/>
        </w:rPr>
        <w:t xml:space="preserve"> actually </w:t>
      </w:r>
      <w:r w:rsidRPr="00F00F87">
        <w:rPr>
          <w:rFonts w:eastAsia="Cambria"/>
          <w:highlight w:val="yellow"/>
          <w:u w:val="single"/>
        </w:rPr>
        <w:t xml:space="preserve">have a far more difficult </w:t>
      </w:r>
      <w:r w:rsidRPr="00F00F87">
        <w:rPr>
          <w:rFonts w:eastAsia="Cambria"/>
          <w:u w:val="single"/>
        </w:rPr>
        <w:t xml:space="preserve">set of </w:t>
      </w:r>
      <w:r w:rsidRPr="00F00F87">
        <w:rPr>
          <w:rFonts w:eastAsia="Cambria"/>
          <w:highlight w:val="yellow"/>
          <w:u w:val="single"/>
        </w:rPr>
        <w:t xml:space="preserve">issues to face in </w:t>
      </w:r>
      <w:r w:rsidRPr="00F00F87">
        <w:rPr>
          <w:rFonts w:eastAsia="Cambria"/>
          <w:u w:val="single"/>
        </w:rPr>
        <w:t xml:space="preserve">the case of a </w:t>
      </w:r>
      <w:r w:rsidRPr="00F00F87">
        <w:rPr>
          <w:rFonts w:eastAsia="Cambria"/>
          <w:highlight w:val="yellow"/>
          <w:u w:val="single"/>
        </w:rPr>
        <w:t>mishap</w:t>
      </w:r>
      <w:r w:rsidRPr="00F00F87">
        <w:rPr>
          <w:rFonts w:eastAsia="Cambria"/>
          <w:u w:val="single"/>
        </w:rPr>
        <w:t>.</w:t>
      </w:r>
      <w:r w:rsidRPr="00F00F87">
        <w:rPr>
          <w:rFonts w:eastAsia="Cambria"/>
          <w:sz w:val="12"/>
        </w:rPr>
        <w:t xml:space="preserve"> In a worst case scenario, a private company could make an easy scapegoat.” [6] 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F00F87">
        <w:rPr>
          <w:rFonts w:eastAsia="Cambria"/>
          <w:sz w:val="12"/>
        </w:rPr>
        <w:t>dearMoon</w:t>
      </w:r>
      <w:proofErr w:type="spellEnd"/>
      <w:r w:rsidRPr="00F00F87">
        <w:rPr>
          <w:rFonts w:eastAsia="Cambria"/>
          <w:sz w:val="12"/>
        </w:rPr>
        <w:t xml:space="preserve">,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 However, others contend that just because </w:t>
      </w:r>
      <w:r w:rsidRPr="00F00F87">
        <w:rPr>
          <w:rFonts w:eastAsia="Cambria"/>
          <w:highlight w:val="yellow"/>
          <w:u w:val="single"/>
        </w:rPr>
        <w:t>private space exploration</w:t>
      </w:r>
      <w:r w:rsidRPr="00F00F87">
        <w:rPr>
          <w:rFonts w:eastAsia="Cambria"/>
          <w:sz w:val="12"/>
        </w:rPr>
        <w:t xml:space="preserve"> has some capitalist elements, it </w:t>
      </w:r>
      <w:r w:rsidRPr="00F00F87">
        <w:rPr>
          <w:rFonts w:eastAsia="Cambria"/>
          <w:highlight w:val="yellow"/>
          <w:u w:val="single"/>
        </w:rPr>
        <w:t>is by no means an embodiment of unrestricted capitalism.</w:t>
      </w:r>
      <w:r w:rsidRPr="00F00F87">
        <w:rPr>
          <w:rFonts w:eastAsia="Cambria"/>
          <w:sz w:val="12"/>
        </w:rPr>
        <w:t xml:space="preserve"> A healthy balance of restricted capitalism—for example, private space </w:t>
      </w:r>
      <w:r w:rsidRPr="00F00F87">
        <w:rPr>
          <w:rFonts w:eastAsia="Cambria"/>
          <w:highlight w:val="yellow"/>
          <w:u w:val="single"/>
        </w:rPr>
        <w:t>companies work</w:t>
      </w:r>
      <w:r w:rsidRPr="00F00F87">
        <w:rPr>
          <w:rFonts w:eastAsia="Cambria"/>
          <w:sz w:val="12"/>
        </w:rPr>
        <w:t xml:space="preserve">ing through contracts </w:t>
      </w:r>
      <w:r w:rsidRPr="00F00F87">
        <w:rPr>
          <w:rFonts w:eastAsia="Cambria"/>
          <w:highlight w:val="yellow"/>
          <w:u w:val="single"/>
        </w:rPr>
        <w:t>with</w:t>
      </w:r>
      <w:r w:rsidRPr="00F00F87">
        <w:rPr>
          <w:rFonts w:eastAsia="Cambria"/>
          <w:u w:val="single"/>
        </w:rPr>
        <w:t xml:space="preserve"> </w:t>
      </w:r>
      <w:r w:rsidRPr="00F00F87">
        <w:rPr>
          <w:rFonts w:eastAsia="Cambria"/>
          <w:highlight w:val="yellow"/>
          <w:u w:val="single"/>
        </w:rPr>
        <w:t>government agencies</w:t>
      </w:r>
      <w:r w:rsidRPr="00F00F87">
        <w:rPr>
          <w:rFonts w:eastAsia="Cambria"/>
          <w:sz w:val="12"/>
        </w:rPr>
        <w:t xml:space="preserve">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 </w:t>
      </w:r>
      <w:proofErr w:type="spellStart"/>
      <w:r w:rsidRPr="00F00F87">
        <w:rPr>
          <w:rFonts w:eastAsia="Cambria"/>
          <w:sz w:val="12"/>
        </w:rPr>
        <w:t>hough</w:t>
      </w:r>
      <w:proofErr w:type="spellEnd"/>
      <w:r w:rsidRPr="00F00F87">
        <w:rPr>
          <w:rFonts w:eastAsia="Cambria"/>
          <w:sz w:val="12"/>
        </w:rPr>
        <w:t xml:space="preserve"> there is no one set way governments will interact with companies, the consensus is that they must radically reimagine their main purpose as the role of private space exploration continues to grow. Another key matter to note is </w:t>
      </w:r>
      <w:r w:rsidRPr="00F00F87">
        <w:rPr>
          <w:rFonts w:eastAsia="Cambria"/>
          <w:u w:val="single"/>
        </w:rPr>
        <w:t>restricted capitalism in space “could also be our salvation.</w:t>
      </w:r>
      <w:r w:rsidRPr="00F00F87">
        <w:rPr>
          <w:rFonts w:eastAsia="Cambria"/>
          <w:sz w:val="12"/>
        </w:rPr>
        <w:t xml:space="preserve">”[11] Private space exploration could reap increased access to resources and other benefits that can be used to solve the very problems on Earth that critics of capitalism identify. Since </w:t>
      </w:r>
      <w:r w:rsidRPr="00F00F87">
        <w:rPr>
          <w:rFonts w:eastAsia="Cambria"/>
          <w:highlight w:val="yellow"/>
          <w:u w:val="single"/>
        </w:rPr>
        <w:t>government</w:t>
      </w:r>
      <w:r w:rsidRPr="00F00F87">
        <w:rPr>
          <w:rFonts w:eastAsia="Cambria"/>
          <w:u w:val="single"/>
        </w:rPr>
        <w:t xml:space="preserve">s </w:t>
      </w:r>
      <w:r w:rsidRPr="00F00F87">
        <w:rPr>
          <w:rFonts w:eastAsia="Cambria"/>
          <w:highlight w:val="yellow"/>
          <w:u w:val="single"/>
        </w:rPr>
        <w:t>offset</w:t>
      </w:r>
      <w:r w:rsidRPr="00F00F87">
        <w:rPr>
          <w:rFonts w:eastAsia="Cambria"/>
          <w:sz w:val="12"/>
        </w:rPr>
        <w:t xml:space="preserve"> some of their </w:t>
      </w:r>
      <w:r w:rsidRPr="00F00F87">
        <w:rPr>
          <w:rFonts w:eastAsia="Cambria"/>
          <w:highlight w:val="yellow"/>
          <w:u w:val="single"/>
        </w:rPr>
        <w:t>projects</w:t>
      </w:r>
      <w:r w:rsidRPr="00F00F87">
        <w:rPr>
          <w:rFonts w:eastAsia="Cambria"/>
          <w:sz w:val="12"/>
        </w:rPr>
        <w:t xml:space="preserve"> to private companies, government agencies </w:t>
      </w:r>
      <w:r w:rsidRPr="00F00F87">
        <w:rPr>
          <w:rFonts w:eastAsia="Cambria"/>
          <w:highlight w:val="yellow"/>
          <w:u w:val="single"/>
        </w:rPr>
        <w:t>can focus on altruistic projects</w:t>
      </w:r>
      <w:r w:rsidRPr="00F00F87">
        <w:rPr>
          <w:rFonts w:eastAsia="Cambria"/>
          <w:sz w:val="12"/>
        </w:rPr>
        <w:t xml:space="preserve">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 Indeed, this idea is a particularly powerful one when considering the ideal future of private companies in space exploration. Though there is no one set way </w:t>
      </w:r>
      <w:r w:rsidRPr="00F00F87">
        <w:rPr>
          <w:rFonts w:eastAsia="Cambria"/>
          <w:u w:val="single"/>
        </w:rPr>
        <w:t>governments</w:t>
      </w:r>
      <w:r w:rsidRPr="00F00F87">
        <w:rPr>
          <w:rFonts w:eastAsia="Cambria"/>
          <w:sz w:val="12"/>
        </w:rPr>
        <w:t xml:space="preserve"> will interact with companies, the consensus is that they </w:t>
      </w:r>
      <w:r w:rsidRPr="00F00F87">
        <w:rPr>
          <w:rFonts w:eastAsia="Cambria"/>
          <w:u w:val="single"/>
        </w:rPr>
        <w:t>must radically reimagine their main purpose as the role of private space exploration continues to grow.</w:t>
      </w:r>
      <w:r w:rsidRPr="00F00F87">
        <w:rPr>
          <w:rFonts w:eastAsia="Cambria"/>
          <w:sz w:val="12"/>
        </w:rPr>
        <w:t xml:space="preserve"> As governments utilize services from private space companies, “[</w:t>
      </w:r>
      <w:proofErr w:type="spellStart"/>
      <w:r w:rsidRPr="00F00F87">
        <w:rPr>
          <w:rFonts w:eastAsia="Cambria"/>
          <w:sz w:val="12"/>
        </w:rPr>
        <w:t>i</w:t>
      </w:r>
      <w:proofErr w:type="spellEnd"/>
      <w:r w:rsidRPr="00F00F87">
        <w:rPr>
          <w:rFonts w:eastAsia="Cambria"/>
          <w:sz w:val="12"/>
        </w:rPr>
        <w:t>]</w:t>
      </w:r>
      <w:proofErr w:type="spellStart"/>
      <w:r w:rsidRPr="00F00F87">
        <w:rPr>
          <w:rFonts w:eastAsia="Cambria"/>
          <w:sz w:val="12"/>
        </w:rPr>
        <w:t>nstead</w:t>
      </w:r>
      <w:proofErr w:type="spellEnd"/>
      <w:r w:rsidRPr="00F00F87">
        <w:rPr>
          <w:rFonts w:eastAsia="Cambria"/>
          <w:sz w:val="12"/>
        </w:rPr>
        <w:t xml:space="preserve"> of being bogged down by the routine application of old research, </w:t>
      </w:r>
      <w:r w:rsidRPr="00F00F87">
        <w:rPr>
          <w:rFonts w:eastAsia="Cambria"/>
          <w:highlight w:val="yellow"/>
          <w:u w:val="single"/>
        </w:rPr>
        <w:t>NASA</w:t>
      </w:r>
      <w:r w:rsidRPr="00F00F87">
        <w:rPr>
          <w:rFonts w:eastAsia="Cambria"/>
          <w:u w:val="single"/>
        </w:rPr>
        <w:t xml:space="preserve"> </w:t>
      </w:r>
      <w:r w:rsidRPr="00F00F87">
        <w:rPr>
          <w:rFonts w:eastAsia="Cambria"/>
          <w:highlight w:val="yellow"/>
          <w:u w:val="single"/>
        </w:rPr>
        <w:t>can prioritize</w:t>
      </w:r>
      <w:r w:rsidRPr="00F00F87">
        <w:rPr>
          <w:rFonts w:eastAsia="Cambria"/>
          <w:u w:val="single"/>
        </w:rPr>
        <w:t xml:space="preserve"> their </w:t>
      </w:r>
      <w:r w:rsidRPr="00F00F87">
        <w:rPr>
          <w:rFonts w:eastAsia="Cambria"/>
          <w:highlight w:val="yellow"/>
          <w:u w:val="single"/>
        </w:rPr>
        <w:t>limited budget to work more on research of</w:t>
      </w:r>
      <w:r w:rsidRPr="00F00F87">
        <w:rPr>
          <w:rFonts w:eastAsia="Cambria"/>
          <w:u w:val="single"/>
        </w:rPr>
        <w:t xml:space="preserve"> other </w:t>
      </w:r>
      <w:r w:rsidRPr="00F00F87">
        <w:rPr>
          <w:rFonts w:eastAsia="Cambria"/>
          <w:highlight w:val="yellow"/>
          <w:u w:val="single"/>
        </w:rPr>
        <w:t>unknowns and development of new long-term space travel technologies.</w:t>
      </w:r>
      <w:r w:rsidRPr="00F00F87">
        <w:rPr>
          <w:rFonts w:eastAsia="Cambria"/>
          <w:sz w:val="12"/>
          <w:highlight w:val="yellow"/>
        </w:rPr>
        <w:t>”[</w:t>
      </w:r>
      <w:r w:rsidRPr="00F00F87">
        <w:rPr>
          <w:rFonts w:eastAsia="Cambria"/>
          <w:sz w:val="12"/>
        </w:rPr>
        <w:t>13] According to the Council on Foreign Relations, such technologies have far-reaching benefits on Earth as well. Past developments obviously include communications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F00F87">
        <w:rPr>
          <w:rFonts w:eastAsia="Cambria"/>
          <w:sz w:val="12"/>
        </w:rPr>
        <w:t>ousehold</w:t>
      </w:r>
      <w:proofErr w:type="spellEnd"/>
      <w:r w:rsidRPr="00F00F87">
        <w:rPr>
          <w:rFonts w:eastAsia="Cambria"/>
          <w:sz w:val="12"/>
        </w:rPr>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w:t>
      </w:r>
      <w:r w:rsidRPr="00F00F87">
        <w:rPr>
          <w:rFonts w:eastAsia="Cambria"/>
          <w:highlight w:val="yellow"/>
          <w:u w:val="single"/>
        </w:rPr>
        <w:t xml:space="preserve">it is net ethical to prioritize </w:t>
      </w:r>
      <w:r w:rsidRPr="00F00F87">
        <w:rPr>
          <w:rFonts w:eastAsia="Cambria"/>
          <w:u w:val="single"/>
        </w:rPr>
        <w:t xml:space="preserve">these </w:t>
      </w:r>
      <w:r w:rsidRPr="00F00F87">
        <w:rPr>
          <w:rFonts w:eastAsia="Cambria"/>
          <w:highlight w:val="yellow"/>
          <w:u w:val="single"/>
        </w:rPr>
        <w:t>benefits.</w:t>
      </w:r>
    </w:p>
    <w:p w14:paraId="27190369" w14:textId="77777777" w:rsidR="00F04828" w:rsidRDefault="00F04828" w:rsidP="00F04828"/>
    <w:p w14:paraId="05A4898C" w14:textId="3F17EC55" w:rsidR="00F04828" w:rsidRDefault="007F6B7C" w:rsidP="00F04828">
      <w:pPr>
        <w:pStyle w:val="Heading4"/>
      </w:pPr>
      <w:r>
        <w:t>6</w:t>
      </w:r>
      <w:r w:rsidR="00F04828">
        <w:t xml:space="preserve">. </w:t>
      </w:r>
      <w:proofErr w:type="spellStart"/>
      <w:r w:rsidR="00F04828">
        <w:t>Steinel</w:t>
      </w:r>
      <w:proofErr w:type="spellEnd"/>
      <w:r w:rsidR="00F04828">
        <w:t xml:space="preserve"> is nonsense – saying nobody can own nature entails no ownership at all. That’s totally inconsistent with the standard valorizing positive liberty. Make them read evidence that people are </w:t>
      </w:r>
      <w:r w:rsidR="00F04828" w:rsidRPr="00E54036">
        <w:rPr>
          <w:u w:val="single"/>
        </w:rPr>
        <w:t>less</w:t>
      </w:r>
      <w:r w:rsidR="00F04828">
        <w:t xml:space="preserve"> alienated when government owns </w:t>
      </w:r>
      <w:r w:rsidR="00F04828" w:rsidRPr="00E54036">
        <w:rPr>
          <w:u w:val="single"/>
        </w:rPr>
        <w:t>all</w:t>
      </w:r>
      <w:r w:rsidR="00F04828">
        <w:t xml:space="preserve"> goods, rations them out at </w:t>
      </w:r>
      <w:proofErr w:type="spellStart"/>
      <w:r w:rsidR="00F04828">
        <w:t>it’s</w:t>
      </w:r>
      <w:proofErr w:type="spellEnd"/>
      <w:r w:rsidR="00F04828">
        <w:t xml:space="preserve"> discretion, and bans consumption of any non-renewable resource.</w:t>
      </w:r>
    </w:p>
    <w:p w14:paraId="67E5EA6B" w14:textId="7A5EF664" w:rsidR="00254BD6" w:rsidRDefault="00254BD6" w:rsidP="00254BD6"/>
    <w:p w14:paraId="30096422" w14:textId="34E17AF4" w:rsidR="00254BD6" w:rsidRPr="001A1145" w:rsidRDefault="007F6B7C" w:rsidP="00254BD6">
      <w:pPr>
        <w:pStyle w:val="Heading4"/>
        <w:rPr>
          <w:rFonts w:asciiTheme="minorHAnsi" w:hAnsiTheme="minorHAnsi" w:cstheme="minorHAnsi"/>
        </w:rPr>
      </w:pPr>
      <w:r>
        <w:rPr>
          <w:rFonts w:asciiTheme="minorHAnsi" w:hAnsiTheme="minorHAnsi" w:cstheme="minorHAnsi"/>
        </w:rPr>
        <w:t xml:space="preserve">9. </w:t>
      </w:r>
      <w:r w:rsidR="00254BD6" w:rsidRPr="001A1145">
        <w:rPr>
          <w:rFonts w:asciiTheme="minorHAnsi" w:hAnsiTheme="minorHAnsi" w:cstheme="minorHAnsi"/>
        </w:rPr>
        <w:t>Cap sustainable</w:t>
      </w:r>
      <w:r w:rsidR="00254BD6">
        <w:rPr>
          <w:rFonts w:asciiTheme="minorHAnsi" w:hAnsiTheme="minorHAnsi" w:cstheme="minorHAnsi"/>
        </w:rPr>
        <w:t>---</w:t>
      </w:r>
      <w:r w:rsidR="00254BD6" w:rsidRPr="001A1145">
        <w:rPr>
          <w:rFonts w:asciiTheme="minorHAnsi" w:hAnsiTheme="minorHAnsi" w:cstheme="minorHAnsi"/>
        </w:rPr>
        <w:t>profit motive drives tech innovation</w:t>
      </w:r>
      <w:r w:rsidR="00254BD6">
        <w:rPr>
          <w:rFonts w:asciiTheme="minorHAnsi" w:hAnsiTheme="minorHAnsi" w:cstheme="minorHAnsi"/>
        </w:rPr>
        <w:t xml:space="preserve"> and </w:t>
      </w:r>
      <w:r w:rsidR="00254BD6" w:rsidRPr="001A1145">
        <w:rPr>
          <w:rFonts w:asciiTheme="minorHAnsi" w:hAnsiTheme="minorHAnsi" w:cstheme="minorHAnsi"/>
        </w:rPr>
        <w:t>makes resources infinit</w:t>
      </w:r>
      <w:r w:rsidR="00254BD6">
        <w:rPr>
          <w:rFonts w:asciiTheme="minorHAnsi" w:hAnsiTheme="minorHAnsi" w:cstheme="minorHAnsi"/>
        </w:rPr>
        <w:t>e---</w:t>
      </w:r>
      <w:r w:rsidR="00254BD6" w:rsidRPr="001A1145">
        <w:rPr>
          <w:rFonts w:asciiTheme="minorHAnsi" w:hAnsiTheme="minorHAnsi" w:cstheme="minorHAnsi"/>
        </w:rPr>
        <w:t>only way to solve environmental collapse</w:t>
      </w:r>
      <w:r w:rsidR="00254BD6">
        <w:rPr>
          <w:rFonts w:asciiTheme="minorHAnsi" w:hAnsiTheme="minorHAnsi" w:cstheme="minorHAnsi"/>
        </w:rPr>
        <w:t xml:space="preserve"> and extinction. </w:t>
      </w:r>
    </w:p>
    <w:p w14:paraId="73533EB2" w14:textId="77777777" w:rsidR="00254BD6" w:rsidRPr="001A1145" w:rsidRDefault="00254BD6" w:rsidP="00254BD6">
      <w:pPr>
        <w:rPr>
          <w:rFonts w:asciiTheme="minorHAnsi" w:hAnsiTheme="minorHAnsi" w:cstheme="minorHAnsi"/>
        </w:rPr>
      </w:pPr>
      <w:r w:rsidRPr="001A1145">
        <w:rPr>
          <w:rStyle w:val="Style13ptBold"/>
          <w:rFonts w:asciiTheme="minorHAnsi" w:hAnsiTheme="minorHAnsi" w:cstheme="minorHAnsi"/>
        </w:rPr>
        <w:t>McAfee 19</w:t>
      </w:r>
      <w:r w:rsidRPr="001A1145">
        <w:rPr>
          <w:rFonts w:asciiTheme="minorHAnsi" w:hAnsiTheme="minorHAnsi" w:cstheme="minorHAnsi"/>
        </w:rPr>
        <w:t xml:space="preserve">—cofounder and codirector of the MIT Initiative on the Digital Economy at the MIT Sloan School of Management, former professor at Harvard Business School and fellow at Harvard’s Berkman Center for Internet and Society (Andrew, “Looking Ahead: The World Cleanses Itself This Way,” </w:t>
      </w:r>
      <w:r w:rsidRPr="001A1145">
        <w:rPr>
          <w:rFonts w:asciiTheme="minorHAnsi" w:hAnsiTheme="minorHAnsi" w:cstheme="minorHAnsi"/>
          <w:i/>
        </w:rPr>
        <w:t>More from Less: The Surprising Story of How We Learned to Prosper Using Fewer Resources—and What Happens Next</w:t>
      </w:r>
      <w:r w:rsidRPr="001A1145">
        <w:rPr>
          <w:rFonts w:asciiTheme="minorHAnsi" w:hAnsiTheme="minorHAnsi" w:cstheme="minorHAnsi"/>
        </w:rPr>
        <w:t xml:space="preserve">, Chapter 14, </w:t>
      </w:r>
      <w:proofErr w:type="spellStart"/>
      <w:r w:rsidRPr="001A1145">
        <w:rPr>
          <w:rFonts w:asciiTheme="minorHAnsi" w:hAnsiTheme="minorHAnsi" w:cstheme="minorHAnsi"/>
        </w:rPr>
        <w:t>pg</w:t>
      </w:r>
      <w:proofErr w:type="spellEnd"/>
      <w:r w:rsidRPr="001A1145">
        <w:rPr>
          <w:rFonts w:asciiTheme="minorHAnsi" w:hAnsiTheme="minorHAnsi" w:cstheme="minorHAnsi"/>
        </w:rPr>
        <w:t xml:space="preserve"> 278-292, Kindle, </w:t>
      </w:r>
      <w:proofErr w:type="spellStart"/>
      <w:r w:rsidRPr="001A1145">
        <w:rPr>
          <w:rFonts w:asciiTheme="minorHAnsi" w:hAnsiTheme="minorHAnsi" w:cstheme="minorHAnsi"/>
        </w:rPr>
        <w:t>dml</w:t>
      </w:r>
      <w:proofErr w:type="spellEnd"/>
      <w:r w:rsidRPr="001A1145">
        <w:rPr>
          <w:rFonts w:asciiTheme="minorHAnsi" w:hAnsiTheme="minorHAnsi" w:cstheme="minorHAnsi"/>
        </w:rPr>
        <w:t>)</w:t>
      </w:r>
    </w:p>
    <w:p w14:paraId="5B992467" w14:textId="77777777" w:rsidR="00254BD6" w:rsidRDefault="00254BD6" w:rsidP="00254BD6">
      <w:pPr>
        <w:rPr>
          <w:rFonts w:asciiTheme="minorHAnsi" w:hAnsiTheme="minorHAnsi" w:cstheme="minorHAnsi"/>
          <w:sz w:val="16"/>
        </w:rPr>
      </w:pPr>
      <w:r w:rsidRPr="006B5371">
        <w:rPr>
          <w:rStyle w:val="StyleUnderline"/>
          <w:rFonts w:asciiTheme="minorHAnsi" w:hAnsiTheme="minorHAnsi" w:cstheme="minorHAnsi"/>
          <w:highlight w:val="green"/>
        </w:rPr>
        <w:t>As</w:t>
      </w:r>
      <w:r w:rsidRPr="001A1145">
        <w:rPr>
          <w:rStyle w:val="StyleUnderline"/>
          <w:rFonts w:asciiTheme="minorHAnsi" w:hAnsiTheme="minorHAnsi" w:cstheme="minorHAnsi"/>
        </w:rPr>
        <w:t xml:space="preserve"> today’s </w:t>
      </w:r>
      <w:r w:rsidRPr="006B5371">
        <w:rPr>
          <w:rStyle w:val="StyleUnderline"/>
          <w:rFonts w:asciiTheme="minorHAnsi" w:hAnsiTheme="minorHAnsi" w:cstheme="minorHAnsi"/>
          <w:highlight w:val="green"/>
        </w:rPr>
        <w:t xml:space="preserve">poor countries </w:t>
      </w:r>
      <w:r w:rsidRPr="006B5371">
        <w:rPr>
          <w:rStyle w:val="Emphasis"/>
          <w:rFonts w:asciiTheme="minorHAnsi" w:hAnsiTheme="minorHAnsi" w:cstheme="minorHAnsi"/>
          <w:highlight w:val="green"/>
        </w:rPr>
        <w:t>get richer</w:t>
      </w:r>
      <w:r w:rsidRPr="001A1145">
        <w:rPr>
          <w:rStyle w:val="StyleUnderline"/>
          <w:rFonts w:asciiTheme="minorHAnsi" w:hAnsiTheme="minorHAnsi" w:cstheme="minorHAnsi"/>
        </w:rPr>
        <w:t xml:space="preserve">, their </w:t>
      </w:r>
      <w:r w:rsidRPr="006B5371">
        <w:rPr>
          <w:rStyle w:val="StyleUnderline"/>
          <w:rFonts w:asciiTheme="minorHAnsi" w:hAnsiTheme="minorHAnsi" w:cstheme="minorHAnsi"/>
          <w:highlight w:val="green"/>
        </w:rPr>
        <w:t>institutions</w:t>
      </w:r>
      <w:r w:rsidRPr="001A1145">
        <w:rPr>
          <w:rStyle w:val="StyleUnderline"/>
          <w:rFonts w:asciiTheme="minorHAnsi" w:hAnsiTheme="minorHAnsi" w:cstheme="minorHAnsi"/>
        </w:rPr>
        <w:t xml:space="preserve"> will </w:t>
      </w:r>
      <w:r w:rsidRPr="006B5371">
        <w:rPr>
          <w:rStyle w:val="Emphasis"/>
          <w:rFonts w:asciiTheme="minorHAnsi" w:hAnsiTheme="minorHAnsi" w:cstheme="minorHAnsi"/>
          <w:highlight w:val="green"/>
        </w:rPr>
        <w:t>improve</w:t>
      </w:r>
      <w:r w:rsidRPr="001A1145">
        <w:rPr>
          <w:rStyle w:val="StyleUnderline"/>
          <w:rFonts w:asciiTheme="minorHAnsi" w:hAnsiTheme="minorHAnsi" w:cstheme="minorHAnsi"/>
        </w:rPr>
        <w:t xml:space="preserve"> and most will eventually go through</w:t>
      </w:r>
      <w:r w:rsidRPr="001A1145">
        <w:rPr>
          <w:rFonts w:asciiTheme="minorHAnsi" w:hAnsiTheme="minorHAnsi" w:cstheme="minorHAnsi"/>
          <w:sz w:val="16"/>
        </w:rPr>
        <w:t xml:space="preserve"> what Ricardo Hausmann calls "</w:t>
      </w:r>
      <w:r w:rsidRPr="001A1145">
        <w:rPr>
          <w:rStyle w:val="StyleUnderline"/>
          <w:rFonts w:asciiTheme="minorHAnsi" w:hAnsiTheme="minorHAnsi" w:cstheme="minorHAnsi"/>
        </w:rPr>
        <w:t xml:space="preserve">the </w:t>
      </w:r>
      <w:r w:rsidRPr="001A1145">
        <w:rPr>
          <w:rStyle w:val="Emphasis"/>
          <w:rFonts w:asciiTheme="minorHAnsi" w:hAnsiTheme="minorHAnsi" w:cstheme="minorHAnsi"/>
        </w:rPr>
        <w:t>capitalist makeover of production</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This makeover </w:t>
      </w:r>
      <w:r w:rsidRPr="001A1145">
        <w:rPr>
          <w:rStyle w:val="Emphasis"/>
          <w:rFonts w:asciiTheme="minorHAnsi" w:hAnsiTheme="minorHAnsi" w:cstheme="minorHAnsi"/>
        </w:rPr>
        <w:t>doesn't enslave people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nor</w:t>
      </w:r>
      <w:r w:rsidRPr="001A1145">
        <w:rPr>
          <w:rStyle w:val="StyleUnderline"/>
          <w:rFonts w:asciiTheme="minorHAnsi" w:hAnsiTheme="minorHAnsi" w:cstheme="minorHAnsi"/>
        </w:rPr>
        <w:t xml:space="preserve"> does it </w:t>
      </w:r>
      <w:r w:rsidRPr="001A1145">
        <w:rPr>
          <w:rStyle w:val="Emphasis"/>
          <w:rFonts w:asciiTheme="minorHAnsi" w:hAnsiTheme="minorHAnsi" w:cstheme="minorHAnsi"/>
        </w:rPr>
        <w:t>befoul the earth</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As today’s poor get richer, they'll consume </w:t>
      </w:r>
      <w:r w:rsidRPr="001A1145">
        <w:rPr>
          <w:rStyle w:val="Emphasis"/>
          <w:rFonts w:asciiTheme="minorHAnsi" w:hAnsiTheme="minorHAnsi" w:cstheme="minorHAnsi"/>
        </w:rPr>
        <w:t>more</w:t>
      </w:r>
      <w:r w:rsidRPr="001A1145">
        <w:rPr>
          <w:rStyle w:val="StyleUnderline"/>
          <w:rFonts w:asciiTheme="minorHAnsi" w:hAnsiTheme="minorHAnsi" w:cstheme="minorHAnsi"/>
        </w:rPr>
        <w:t xml:space="preserve">, but they'll also consume </w:t>
      </w:r>
      <w:r w:rsidRPr="001A1145">
        <w:rPr>
          <w:rStyle w:val="Emphasis"/>
          <w:rFonts w:asciiTheme="minorHAnsi" w:hAnsiTheme="minorHAnsi" w:cstheme="minorHAnsi"/>
        </w:rPr>
        <w:t>much differently</w:t>
      </w:r>
      <w:r w:rsidRPr="001A1145">
        <w:rPr>
          <w:rFonts w:asciiTheme="minorHAnsi" w:hAnsiTheme="minorHAnsi" w:cstheme="minorHAnsi"/>
          <w:sz w:val="16"/>
        </w:rPr>
        <w:t xml:space="preserve"> from earlier generations. </w:t>
      </w:r>
      <w:r w:rsidRPr="001A1145">
        <w:rPr>
          <w:rStyle w:val="StyleUnderline"/>
          <w:rFonts w:asciiTheme="minorHAnsi" w:hAnsiTheme="minorHAnsi" w:cstheme="minorHAnsi"/>
        </w:rPr>
        <w:t xml:space="preserve">They </w:t>
      </w:r>
      <w:r w:rsidRPr="001A1145">
        <w:rPr>
          <w:rStyle w:val="Emphasis"/>
          <w:rFonts w:asciiTheme="minorHAnsi" w:hAnsiTheme="minorHAnsi" w:cstheme="minorHAnsi"/>
        </w:rPr>
        <w:t>won't read physical newspapers</w:t>
      </w:r>
      <w:r w:rsidRPr="001A1145">
        <w:rPr>
          <w:rStyle w:val="StyleUnderline"/>
          <w:rFonts w:asciiTheme="minorHAnsi" w:hAnsiTheme="minorHAnsi" w:cstheme="minorHAnsi"/>
        </w:rPr>
        <w:t xml:space="preserve"> </w:t>
      </w:r>
      <w:r w:rsidRPr="001A1145">
        <w:rPr>
          <w:rStyle w:val="StyleUnderline"/>
          <w:rFonts w:asciiTheme="minorHAnsi" w:hAnsiTheme="minorHAnsi" w:cstheme="minorHAnsi"/>
        </w:rPr>
        <w:lastRenderedPageBreak/>
        <w:t xml:space="preserve">and </w:t>
      </w:r>
      <w:r w:rsidRPr="001A1145">
        <w:rPr>
          <w:rStyle w:val="Emphasis"/>
          <w:rFonts w:asciiTheme="minorHAnsi" w:hAnsiTheme="minorHAnsi" w:cstheme="minorHAnsi"/>
        </w:rPr>
        <w:t>magazines</w:t>
      </w:r>
      <w:r w:rsidRPr="001A1145">
        <w:rPr>
          <w:rStyle w:val="StyleUnderline"/>
          <w:rFonts w:asciiTheme="minorHAnsi" w:hAnsiTheme="minorHAnsi" w:cstheme="minorHAnsi"/>
        </w:rPr>
        <w:t xml:space="preserve">. They'll get a </w:t>
      </w:r>
      <w:r w:rsidRPr="001A1145">
        <w:rPr>
          <w:rStyle w:val="Emphasis"/>
          <w:rFonts w:asciiTheme="minorHAnsi" w:hAnsiTheme="minorHAnsi" w:cstheme="minorHAnsi"/>
        </w:rPr>
        <w:t>great deal</w:t>
      </w:r>
      <w:r w:rsidRPr="001A1145">
        <w:rPr>
          <w:rStyle w:val="StyleUnderline"/>
          <w:rFonts w:asciiTheme="minorHAnsi" w:hAnsiTheme="minorHAnsi" w:cstheme="minorHAnsi"/>
        </w:rPr>
        <w:t xml:space="preserve"> of their power from </w:t>
      </w:r>
      <w:r w:rsidRPr="001A1145">
        <w:rPr>
          <w:rStyle w:val="Emphasis"/>
          <w:rFonts w:asciiTheme="minorHAnsi" w:hAnsiTheme="minorHAnsi" w:cstheme="minorHAnsi"/>
        </w:rPr>
        <w:t>renewables</w:t>
      </w:r>
      <w:r w:rsidRPr="001A1145">
        <w:rPr>
          <w:rStyle w:val="StyleUnderline"/>
          <w:rFonts w:asciiTheme="minorHAnsi" w:hAnsiTheme="minorHAnsi" w:cstheme="minorHAnsi"/>
        </w:rPr>
        <w:t xml:space="preserve"> and</w:t>
      </w:r>
      <w:r w:rsidRPr="001A1145">
        <w:rPr>
          <w:rFonts w:asciiTheme="minorHAnsi" w:hAnsiTheme="minorHAnsi" w:cstheme="minorHAnsi"/>
          <w:sz w:val="16"/>
        </w:rPr>
        <w:t xml:space="preserve"> (one hopes) </w:t>
      </w:r>
      <w:r w:rsidRPr="001A1145">
        <w:rPr>
          <w:rStyle w:val="Emphasis"/>
          <w:rFonts w:asciiTheme="minorHAnsi" w:hAnsiTheme="minorHAnsi" w:cstheme="minorHAnsi"/>
        </w:rPr>
        <w:t>nuclear</w:t>
      </w:r>
      <w:r w:rsidRPr="001A1145">
        <w:rPr>
          <w:rStyle w:val="StyleUnderline"/>
          <w:rFonts w:asciiTheme="minorHAnsi" w:hAnsiTheme="minorHAnsi" w:cstheme="minorHAnsi"/>
        </w:rPr>
        <w:t xml:space="preserve"> because these energy sources will be the </w:t>
      </w:r>
      <w:r w:rsidRPr="001A1145">
        <w:rPr>
          <w:rStyle w:val="Emphasis"/>
          <w:rFonts w:asciiTheme="minorHAnsi" w:hAnsiTheme="minorHAnsi" w:cstheme="minorHAnsi"/>
        </w:rPr>
        <w:t>cheapest</w:t>
      </w:r>
      <w:r w:rsidRPr="001A1145">
        <w:rPr>
          <w:rFonts w:asciiTheme="minorHAnsi" w:hAnsiTheme="minorHAnsi" w:cstheme="minorHAnsi"/>
          <w:sz w:val="16"/>
        </w:rPr>
        <w:t xml:space="preserve">. They’ll live in cities, as we saw in chapter 12; in fact, they already are. </w:t>
      </w:r>
      <w:r w:rsidRPr="001A1145">
        <w:rPr>
          <w:rStyle w:val="StyleUnderline"/>
          <w:rFonts w:asciiTheme="minorHAnsi" w:hAnsiTheme="minorHAnsi" w:cstheme="minorHAnsi"/>
        </w:rPr>
        <w:t xml:space="preserve">They'll be </w:t>
      </w:r>
      <w:r w:rsidRPr="001A1145">
        <w:rPr>
          <w:rStyle w:val="Emphasis"/>
          <w:rFonts w:asciiTheme="minorHAnsi" w:hAnsiTheme="minorHAnsi" w:cstheme="minorHAnsi"/>
        </w:rPr>
        <w:t>less likely to own cars</w:t>
      </w:r>
      <w:r w:rsidRPr="001A1145">
        <w:rPr>
          <w:rFonts w:asciiTheme="minorHAnsi" w:hAnsiTheme="minorHAnsi" w:cstheme="minorHAnsi"/>
          <w:sz w:val="16"/>
        </w:rPr>
        <w:t xml:space="preserve"> because a variety of transportation options will be only a few taps away. Most important, </w:t>
      </w:r>
      <w:r w:rsidRPr="001A1145">
        <w:rPr>
          <w:rStyle w:val="StyleUnderline"/>
          <w:rFonts w:asciiTheme="minorHAnsi" w:hAnsiTheme="minorHAnsi" w:cstheme="minorHAnsi"/>
        </w:rPr>
        <w:t xml:space="preserve">they'll come up with ideas that </w:t>
      </w:r>
      <w:r w:rsidRPr="001A1145">
        <w:rPr>
          <w:rStyle w:val="Emphasis"/>
          <w:rFonts w:asciiTheme="minorHAnsi" w:hAnsiTheme="minorHAnsi" w:cstheme="minorHAnsi"/>
        </w:rPr>
        <w:t>keep the growth going</w:t>
      </w:r>
      <w:r w:rsidRPr="001A1145">
        <w:rPr>
          <w:rStyle w:val="StyleUnderline"/>
          <w:rFonts w:asciiTheme="minorHAnsi" w:hAnsiTheme="minorHAnsi" w:cstheme="minorHAnsi"/>
        </w:rPr>
        <w:t xml:space="preserve">, and that benefit both </w:t>
      </w:r>
      <w:r w:rsidRPr="001A1145">
        <w:rPr>
          <w:rStyle w:val="Emphasis"/>
          <w:rFonts w:asciiTheme="minorHAnsi" w:hAnsiTheme="minorHAnsi" w:cstheme="minorHAnsi"/>
        </w:rPr>
        <w:t>humanity</w:t>
      </w:r>
      <w:r w:rsidRPr="001A1145">
        <w:rPr>
          <w:rStyle w:val="StyleUnderline"/>
          <w:rFonts w:asciiTheme="minorHAnsi" w:hAnsiTheme="minorHAnsi" w:cstheme="minorHAnsi"/>
        </w:rPr>
        <w:t xml:space="preserve"> and the </w:t>
      </w:r>
      <w:r w:rsidRPr="001A1145">
        <w:rPr>
          <w:rStyle w:val="Emphasis"/>
          <w:rFonts w:asciiTheme="minorHAnsi" w:hAnsiTheme="minorHAnsi" w:cstheme="minorHAnsi"/>
        </w:rPr>
        <w:t>planet</w:t>
      </w:r>
      <w:r w:rsidRPr="001A1145">
        <w:rPr>
          <w:rStyle w:val="StyleUnderline"/>
          <w:rFonts w:asciiTheme="minorHAnsi" w:hAnsiTheme="minorHAnsi" w:cstheme="minorHAnsi"/>
        </w:rPr>
        <w:t xml:space="preserve"> we live on</w:t>
      </w:r>
      <w:r w:rsidRPr="001A1145">
        <w:rPr>
          <w:rFonts w:asciiTheme="minorHAnsi" w:hAnsiTheme="minorHAnsi" w:cstheme="minorHAnsi"/>
          <w:sz w:val="16"/>
        </w:rPr>
        <w:t xml:space="preserve">. Predicting exactly how technological progress will unfold is much like predicting the weather: feasible in the short term, but impossible over a longer time. </w:t>
      </w:r>
      <w:r w:rsidRPr="001A1145">
        <w:rPr>
          <w:rStyle w:val="StyleUnderline"/>
          <w:rFonts w:asciiTheme="minorHAnsi" w:hAnsiTheme="minorHAnsi" w:cstheme="minorHAnsi"/>
        </w:rPr>
        <w:t>Great uncertainty and complexity prevent precise forecasts about</w:t>
      </w:r>
      <w:r w:rsidRPr="001A1145">
        <w:rPr>
          <w:rFonts w:asciiTheme="minorHAnsi" w:hAnsiTheme="minorHAnsi" w:cstheme="minorHAnsi"/>
          <w:sz w:val="16"/>
        </w:rPr>
        <w:t xml:space="preserve">, for example, the </w:t>
      </w:r>
      <w:r w:rsidRPr="001A1145">
        <w:rPr>
          <w:rStyle w:val="Emphasis"/>
          <w:rFonts w:asciiTheme="minorHAnsi" w:hAnsiTheme="minorHAnsi" w:cstheme="minorHAnsi"/>
        </w:rPr>
        <w:t>computing devices</w:t>
      </w:r>
      <w:r w:rsidRPr="001A1145">
        <w:rPr>
          <w:rFonts w:asciiTheme="minorHAnsi" w:hAnsiTheme="minorHAnsi" w:cstheme="minorHAnsi"/>
          <w:sz w:val="16"/>
        </w:rPr>
        <w:t xml:space="preserve"> we’ll be using thirty years from now </w:t>
      </w:r>
      <w:r w:rsidRPr="001A1145">
        <w:rPr>
          <w:rStyle w:val="StyleUnderline"/>
          <w:rFonts w:asciiTheme="minorHAnsi" w:hAnsiTheme="minorHAnsi" w:cstheme="minorHAnsi"/>
        </w:rPr>
        <w:t xml:space="preserve">or the dominant types of </w:t>
      </w:r>
      <w:r w:rsidRPr="006B5371">
        <w:rPr>
          <w:rStyle w:val="Emphasis"/>
          <w:rFonts w:asciiTheme="minorHAnsi" w:hAnsiTheme="minorHAnsi" w:cstheme="minorHAnsi"/>
          <w:highlight w:val="green"/>
        </w:rPr>
        <w:t>a</w:t>
      </w:r>
      <w:r w:rsidRPr="001A1145">
        <w:rPr>
          <w:rFonts w:asciiTheme="minorHAnsi" w:hAnsiTheme="minorHAnsi" w:cstheme="minorHAnsi"/>
          <w:sz w:val="16"/>
        </w:rPr>
        <w:t xml:space="preserve">rtificial </w:t>
      </w:r>
      <w:r w:rsidRPr="006B5371">
        <w:rPr>
          <w:rStyle w:val="Emphasis"/>
          <w:rFonts w:asciiTheme="minorHAnsi" w:hAnsiTheme="minorHAnsi" w:cstheme="minorHAnsi"/>
          <w:highlight w:val="green"/>
        </w:rPr>
        <w:t>i</w:t>
      </w:r>
      <w:r w:rsidRPr="001A1145">
        <w:rPr>
          <w:rFonts w:asciiTheme="minorHAnsi" w:hAnsiTheme="minorHAnsi" w:cstheme="minorHAnsi"/>
          <w:sz w:val="16"/>
        </w:rPr>
        <w:t xml:space="preserve">ntelligence in 2050 and beyond. </w:t>
      </w:r>
      <w:r w:rsidRPr="001A1145">
        <w:rPr>
          <w:rStyle w:val="StyleUnderline"/>
          <w:rFonts w:asciiTheme="minorHAnsi" w:hAnsiTheme="minorHAnsi" w:cstheme="minorHAnsi"/>
        </w:rPr>
        <w:t>But</w:t>
      </w:r>
      <w:r w:rsidRPr="001A1145">
        <w:rPr>
          <w:rFonts w:asciiTheme="minorHAnsi" w:hAnsiTheme="minorHAnsi" w:cstheme="minorHAnsi"/>
          <w:sz w:val="16"/>
        </w:rPr>
        <w:t xml:space="preserve"> even though we can't predict the weather long term, </w:t>
      </w:r>
      <w:r w:rsidRPr="001A1145">
        <w:rPr>
          <w:rStyle w:val="StyleUnderline"/>
          <w:rFonts w:asciiTheme="minorHAnsi" w:hAnsiTheme="minorHAnsi" w:cstheme="minorHAnsi"/>
        </w:rPr>
        <w:t xml:space="preserve">we can </w:t>
      </w:r>
      <w:r w:rsidRPr="006B5371">
        <w:rPr>
          <w:rStyle w:val="Emphasis"/>
          <w:rFonts w:asciiTheme="minorHAnsi" w:hAnsiTheme="minorHAnsi" w:cstheme="minorHAnsi"/>
          <w:highlight w:val="green"/>
        </w:rPr>
        <w:t>accurately forecast</w:t>
      </w:r>
      <w:r w:rsidRPr="001A1145">
        <w:rPr>
          <w:rFonts w:asciiTheme="minorHAnsi" w:hAnsiTheme="minorHAnsi" w:cstheme="minorHAnsi"/>
          <w:sz w:val="16"/>
        </w:rPr>
        <w:t xml:space="preserve"> the climate. We know how much warmer and sunnier it will be on average in August than in January, for example, and we know that global average temperatures will rise as we keep adding greenhouse gases to the atmosphere. Similarly, we can predict </w:t>
      </w:r>
      <w:r w:rsidRPr="006B5371">
        <w:rPr>
          <w:rStyle w:val="StyleUnderline"/>
          <w:rFonts w:asciiTheme="minorHAnsi" w:hAnsiTheme="minorHAnsi" w:cstheme="minorHAnsi"/>
          <w:highlight w:val="green"/>
        </w:rPr>
        <w:t>the "</w:t>
      </w:r>
      <w:r w:rsidRPr="006B5371">
        <w:rPr>
          <w:rStyle w:val="Emphasis"/>
          <w:rFonts w:asciiTheme="minorHAnsi" w:hAnsiTheme="minorHAnsi" w:cstheme="minorHAnsi"/>
          <w:highlight w:val="green"/>
        </w:rPr>
        <w:t>climate</w:t>
      </w:r>
      <w:r w:rsidRPr="001A1145">
        <w:rPr>
          <w:rStyle w:val="StyleUnderline"/>
          <w:rFonts w:asciiTheme="minorHAnsi" w:hAnsiTheme="minorHAnsi" w:cstheme="minorHAnsi"/>
        </w:rPr>
        <w:t xml:space="preserve">" of future technological progress by starting from the knowledge that it will be </w:t>
      </w:r>
      <w:r w:rsidRPr="001A1145">
        <w:rPr>
          <w:rStyle w:val="Emphasis"/>
          <w:rFonts w:asciiTheme="minorHAnsi" w:hAnsiTheme="minorHAnsi" w:cstheme="minorHAnsi"/>
        </w:rPr>
        <w:t>heavily applied</w:t>
      </w:r>
      <w:r w:rsidRPr="001A1145">
        <w:rPr>
          <w:rStyle w:val="StyleUnderline"/>
          <w:rFonts w:asciiTheme="minorHAnsi" w:hAnsiTheme="minorHAnsi" w:cstheme="minorHAnsi"/>
        </w:rPr>
        <w:t xml:space="preserve"> in the areas where it can </w:t>
      </w:r>
      <w:r w:rsidRPr="001A1145">
        <w:rPr>
          <w:rStyle w:val="Emphasis"/>
          <w:rFonts w:asciiTheme="minorHAnsi" w:hAnsiTheme="minorHAnsi" w:cstheme="minorHAnsi"/>
        </w:rPr>
        <w:t>affect capitalism the most</w:t>
      </w:r>
      <w:r w:rsidRPr="001A1145">
        <w:rPr>
          <w:rStyle w:val="StyleUnderline"/>
          <w:rFonts w:asciiTheme="minorHAnsi" w:hAnsiTheme="minorHAnsi" w:cstheme="minorHAnsi"/>
        </w:rPr>
        <w:t xml:space="preserve">. As we've seen </w:t>
      </w:r>
      <w:r w:rsidRPr="001A1145">
        <w:rPr>
          <w:rStyle w:val="Emphasis"/>
          <w:rFonts w:asciiTheme="minorHAnsi" w:hAnsiTheme="minorHAnsi" w:cstheme="minorHAnsi"/>
        </w:rPr>
        <w:t>over</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over</w:t>
      </w:r>
      <w:r w:rsidRPr="001A1145">
        <w:rPr>
          <w:rStyle w:val="StyleUnderline"/>
          <w:rFonts w:asciiTheme="minorHAnsi" w:hAnsiTheme="minorHAnsi" w:cstheme="minorHAnsi"/>
        </w:rPr>
        <w:t xml:space="preserve">, tech progress supplies opportunities to </w:t>
      </w:r>
      <w:r w:rsidRPr="001A1145">
        <w:rPr>
          <w:rStyle w:val="Emphasis"/>
          <w:rFonts w:asciiTheme="minorHAnsi" w:hAnsiTheme="minorHAnsi" w:cstheme="minorHAnsi"/>
        </w:rPr>
        <w:t>trim costs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improve performance</w:t>
      </w:r>
      <w:r w:rsidRPr="001A1145">
        <w:rPr>
          <w:rStyle w:val="StyleUnderline"/>
          <w:rFonts w:asciiTheme="minorHAnsi" w:hAnsiTheme="minorHAnsi" w:cstheme="minorHAnsi"/>
        </w:rPr>
        <w:t xml:space="preserve">) via </w:t>
      </w:r>
      <w:r w:rsidRPr="001A1145">
        <w:rPr>
          <w:rStyle w:val="Emphasis"/>
          <w:rFonts w:asciiTheme="minorHAnsi" w:hAnsiTheme="minorHAnsi" w:cstheme="minorHAnsi"/>
        </w:rPr>
        <w:t>dematerialization</w:t>
      </w:r>
      <w:r w:rsidRPr="001A1145">
        <w:rPr>
          <w:rStyle w:val="StyleUnderline"/>
          <w:rFonts w:asciiTheme="minorHAnsi" w:hAnsiTheme="minorHAnsi" w:cstheme="minorHAnsi"/>
        </w:rPr>
        <w:t xml:space="preserve">, and capitalism </w:t>
      </w:r>
      <w:r w:rsidRPr="001A1145">
        <w:rPr>
          <w:rStyle w:val="Emphasis"/>
          <w:rFonts w:asciiTheme="minorHAnsi" w:hAnsiTheme="minorHAnsi" w:cstheme="minorHAnsi"/>
        </w:rPr>
        <w:t>provides the motive</w:t>
      </w:r>
      <w:r w:rsidRPr="001A1145">
        <w:rPr>
          <w:rStyle w:val="StyleUnderline"/>
          <w:rFonts w:asciiTheme="minorHAnsi" w:hAnsiTheme="minorHAnsi" w:cstheme="minorHAnsi"/>
        </w:rPr>
        <w:t xml:space="preserve"> to do so</w:t>
      </w:r>
      <w:r w:rsidRPr="001A1145">
        <w:rPr>
          <w:rFonts w:asciiTheme="minorHAnsi" w:hAnsiTheme="minorHAnsi" w:cstheme="minorHAnsi"/>
          <w:sz w:val="16"/>
        </w:rPr>
        <w:t xml:space="preserve">. As a result, </w:t>
      </w:r>
      <w:r w:rsidRPr="001A1145">
        <w:rPr>
          <w:rStyle w:val="StyleUnderline"/>
          <w:rFonts w:asciiTheme="minorHAnsi" w:hAnsiTheme="minorHAnsi" w:cstheme="minorHAnsi"/>
        </w:rPr>
        <w:t>the Second Enlightenment</w:t>
      </w:r>
      <w:r w:rsidRPr="001A1145">
        <w:rPr>
          <w:rFonts w:asciiTheme="minorHAnsi" w:hAnsiTheme="minorHAnsi" w:cstheme="minorHAnsi"/>
          <w:sz w:val="16"/>
        </w:rPr>
        <w:t xml:space="preserve"> will continue as we move deeper into the twenty-first century. I'm confident that it </w:t>
      </w:r>
      <w:r w:rsidRPr="001A1145">
        <w:rPr>
          <w:rStyle w:val="StyleUnderline"/>
          <w:rFonts w:asciiTheme="minorHAnsi" w:hAnsiTheme="minorHAnsi" w:cstheme="minorHAnsi"/>
        </w:rPr>
        <w:t xml:space="preserve">will </w:t>
      </w:r>
      <w:r w:rsidRPr="001A1145">
        <w:rPr>
          <w:rStyle w:val="Emphasis"/>
          <w:rFonts w:asciiTheme="minorHAnsi" w:hAnsiTheme="minorHAnsi" w:cstheme="minorHAnsi"/>
        </w:rPr>
        <w:t>accelerate</w:t>
      </w:r>
      <w:r w:rsidRPr="001A1145">
        <w:rPr>
          <w:rStyle w:val="StyleUnderline"/>
          <w:rFonts w:asciiTheme="minorHAnsi" w:hAnsiTheme="minorHAnsi" w:cstheme="minorHAnsi"/>
        </w:rPr>
        <w:t xml:space="preserve"> as digital technologies </w:t>
      </w:r>
      <w:r w:rsidRPr="001A1145">
        <w:rPr>
          <w:rStyle w:val="Emphasis"/>
          <w:rFonts w:asciiTheme="minorHAnsi" w:hAnsiTheme="minorHAnsi" w:cstheme="minorHAnsi"/>
        </w:rPr>
        <w:t>continue to improve</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multiply</w:t>
      </w:r>
      <w:r w:rsidRPr="001A1145">
        <w:rPr>
          <w:rStyle w:val="StyleUnderline"/>
          <w:rFonts w:asciiTheme="minorHAnsi" w:hAnsiTheme="minorHAnsi" w:cstheme="minorHAnsi"/>
        </w:rPr>
        <w:t xml:space="preserve"> and global competition </w:t>
      </w:r>
      <w:r w:rsidRPr="001A1145">
        <w:rPr>
          <w:rStyle w:val="Emphasis"/>
          <w:rFonts w:asciiTheme="minorHAnsi" w:hAnsiTheme="minorHAnsi" w:cstheme="minorHAnsi"/>
        </w:rPr>
        <w:t>continues to increase</w:t>
      </w:r>
      <w:r w:rsidRPr="001A1145">
        <w:rPr>
          <w:rFonts w:asciiTheme="minorHAnsi" w:hAnsiTheme="minorHAnsi" w:cstheme="minorHAnsi"/>
          <w:sz w:val="16"/>
        </w:rPr>
        <w:t xml:space="preserv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1A1145">
        <w:rPr>
          <w:rStyle w:val="StyleUnderline"/>
          <w:rFonts w:asciiTheme="minorHAnsi" w:hAnsiTheme="minorHAnsi" w:cstheme="minorHAnsi"/>
        </w:rPr>
        <w:t xml:space="preserve">As </w:t>
      </w:r>
      <w:r w:rsidRPr="006B5371">
        <w:rPr>
          <w:rStyle w:val="Emphasis"/>
          <w:rFonts w:asciiTheme="minorHAnsi" w:hAnsiTheme="minorHAnsi" w:cstheme="minorHAnsi"/>
          <w:highlight w:val="green"/>
        </w:rPr>
        <w:t>3-D printing</w:t>
      </w:r>
      <w:r w:rsidRPr="001A1145">
        <w:rPr>
          <w:rStyle w:val="Emphasis"/>
          <w:rFonts w:asciiTheme="minorHAnsi" w:hAnsiTheme="minorHAnsi" w:cstheme="minorHAnsi"/>
        </w:rPr>
        <w:t xml:space="preserve"> improves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becomes cheaper</w:t>
      </w:r>
      <w:r w:rsidRPr="001A1145">
        <w:rPr>
          <w:rStyle w:val="StyleUnderline"/>
          <w:rFonts w:asciiTheme="minorHAnsi" w:hAnsiTheme="minorHAnsi" w:cstheme="minorHAnsi"/>
        </w:rPr>
        <w:t>, it will spread to</w:t>
      </w:r>
      <w:r w:rsidRPr="001A1145">
        <w:rPr>
          <w:rFonts w:asciiTheme="minorHAnsi" w:hAnsiTheme="minorHAnsi" w:cstheme="minorHAnsi"/>
          <w:sz w:val="16"/>
        </w:rPr>
        <w:t xml:space="preserve"> automobile engine blocks, manifolds and other complicated arrangements of pipes, airplane struts and wings, and </w:t>
      </w:r>
      <w:r w:rsidRPr="001A1145">
        <w:rPr>
          <w:rStyle w:val="Emphasis"/>
          <w:rFonts w:asciiTheme="minorHAnsi" w:hAnsiTheme="minorHAnsi" w:cstheme="minorHAnsi"/>
        </w:rPr>
        <w:t>countless other parts</w:t>
      </w:r>
      <w:r w:rsidRPr="001A1145">
        <w:rPr>
          <w:rStyle w:val="StyleUnderline"/>
          <w:rFonts w:asciiTheme="minorHAnsi" w:hAnsiTheme="minorHAnsi" w:cstheme="minorHAnsi"/>
        </w:rPr>
        <w:t xml:space="preserve">. Because 3-D printing </w:t>
      </w:r>
      <w:r w:rsidRPr="006B5371">
        <w:rPr>
          <w:rStyle w:val="StyleUnderline"/>
          <w:rFonts w:asciiTheme="minorHAnsi" w:hAnsiTheme="minorHAnsi" w:cstheme="minorHAnsi"/>
          <w:highlight w:val="green"/>
        </w:rPr>
        <w:t>generates</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 xml:space="preserve">virtually </w:t>
      </w:r>
      <w:r w:rsidRPr="006B5371">
        <w:rPr>
          <w:rStyle w:val="Emphasis"/>
          <w:rFonts w:asciiTheme="minorHAnsi" w:hAnsiTheme="minorHAnsi" w:cstheme="minorHAnsi"/>
          <w:highlight w:val="green"/>
        </w:rPr>
        <w:t>no waste</w:t>
      </w:r>
      <w:r w:rsidRPr="001A1145">
        <w:rPr>
          <w:rStyle w:val="StyleUnderline"/>
          <w:rFonts w:asciiTheme="minorHAnsi" w:hAnsiTheme="minorHAnsi" w:cstheme="minorHAnsi"/>
        </w:rPr>
        <w:t xml:space="preserve"> and doesn't require </w:t>
      </w:r>
      <w:r w:rsidRPr="001A1145">
        <w:rPr>
          <w:rStyle w:val="Emphasis"/>
          <w:rFonts w:asciiTheme="minorHAnsi" w:hAnsiTheme="minorHAnsi" w:cstheme="minorHAnsi"/>
        </w:rPr>
        <w:t>massive molds</w:t>
      </w:r>
      <w:r w:rsidRPr="001A1145">
        <w:rPr>
          <w:rStyle w:val="StyleUnderline"/>
          <w:rFonts w:asciiTheme="minorHAnsi" w:hAnsiTheme="minorHAnsi" w:cstheme="minorHAnsi"/>
        </w:rPr>
        <w:t xml:space="preserve">, it </w:t>
      </w:r>
      <w:r w:rsidRPr="001A1145">
        <w:rPr>
          <w:rStyle w:val="Emphasis"/>
          <w:rFonts w:asciiTheme="minorHAnsi" w:hAnsiTheme="minorHAnsi" w:cstheme="minorHAnsi"/>
        </w:rPr>
        <w:t>accelerates dematerialization</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We'll also be building things out of </w:t>
      </w:r>
      <w:r w:rsidRPr="001A1145">
        <w:rPr>
          <w:rStyle w:val="Emphasis"/>
          <w:rFonts w:asciiTheme="minorHAnsi" w:hAnsiTheme="minorHAnsi" w:cstheme="minorHAnsi"/>
        </w:rPr>
        <w:t>very different materials</w:t>
      </w:r>
      <w:r w:rsidRPr="001A1145">
        <w:rPr>
          <w:rFonts w:asciiTheme="minorHAnsi" w:hAnsiTheme="minorHAnsi" w:cstheme="minorHAnsi"/>
          <w:sz w:val="16"/>
        </w:rPr>
        <w:t xml:space="preserve"> from what we're using today. </w:t>
      </w:r>
      <w:r w:rsidRPr="001A1145">
        <w:rPr>
          <w:rStyle w:val="StyleUnderline"/>
          <w:rFonts w:asciiTheme="minorHAnsi" w:hAnsiTheme="minorHAnsi" w:cstheme="minorHAnsi"/>
        </w:rPr>
        <w:t xml:space="preserve">We're </w:t>
      </w:r>
      <w:r w:rsidRPr="001A1145">
        <w:rPr>
          <w:rStyle w:val="Emphasis"/>
          <w:rFonts w:asciiTheme="minorHAnsi" w:hAnsiTheme="minorHAnsi" w:cstheme="minorHAnsi"/>
        </w:rPr>
        <w:t>rapidly improving</w:t>
      </w:r>
      <w:r w:rsidRPr="001A1145">
        <w:rPr>
          <w:rStyle w:val="StyleUnderline"/>
          <w:rFonts w:asciiTheme="minorHAnsi" w:hAnsiTheme="minorHAnsi" w:cstheme="minorHAnsi"/>
        </w:rPr>
        <w:t xml:space="preserve"> our ability to use </w:t>
      </w:r>
      <w:r w:rsidRPr="006B5371">
        <w:rPr>
          <w:rStyle w:val="Emphasis"/>
          <w:rFonts w:asciiTheme="minorHAnsi" w:hAnsiTheme="minorHAnsi" w:cstheme="minorHAnsi"/>
          <w:highlight w:val="green"/>
        </w:rPr>
        <w:t>machine learning</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massive amounts of computing power</w:t>
      </w:r>
      <w:r w:rsidRPr="001A1145">
        <w:rPr>
          <w:rStyle w:val="StyleUnderline"/>
          <w:rFonts w:asciiTheme="minorHAnsi" w:hAnsiTheme="minorHAnsi" w:cstheme="minorHAnsi"/>
        </w:rPr>
        <w:t xml:space="preserve"> to screen the huge number of molecules available in the world. Well use this ability to </w:t>
      </w:r>
      <w:r w:rsidRPr="006B5371">
        <w:rPr>
          <w:rStyle w:val="StyleUnderline"/>
          <w:rFonts w:asciiTheme="minorHAnsi" w:hAnsiTheme="minorHAnsi" w:cstheme="minorHAnsi"/>
          <w:highlight w:val="green"/>
        </w:rPr>
        <w:t>determine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 xml:space="preserve">which </w:t>
      </w:r>
      <w:r w:rsidRPr="006B5371">
        <w:rPr>
          <w:rStyle w:val="Emphasis"/>
          <w:rFonts w:asciiTheme="minorHAnsi" w:hAnsiTheme="minorHAnsi" w:cstheme="minorHAnsi"/>
          <w:highlight w:val="green"/>
        </w:rPr>
        <w:t>substances</w:t>
      </w:r>
      <w:r w:rsidRPr="001A1145">
        <w:rPr>
          <w:rStyle w:val="Emphasis"/>
          <w:rFonts w:asciiTheme="minorHAnsi" w:hAnsiTheme="minorHAnsi" w:cstheme="minorHAnsi"/>
        </w:rPr>
        <w:t xml:space="preserve"> would be best</w:t>
      </w:r>
      <w:r w:rsidRPr="001A1145">
        <w:rPr>
          <w:rStyle w:val="StyleUnderline"/>
          <w:rFonts w:asciiTheme="minorHAnsi" w:hAnsiTheme="minorHAnsi" w:cstheme="minorHAnsi"/>
        </w:rPr>
        <w:t xml:space="preserve"> for making </w:t>
      </w:r>
      <w:r w:rsidRPr="001A1145">
        <w:rPr>
          <w:rStyle w:val="Emphasis"/>
          <w:rFonts w:asciiTheme="minorHAnsi" w:hAnsiTheme="minorHAnsi" w:cstheme="minorHAnsi"/>
        </w:rPr>
        <w:t>flexible solar panels</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more efficient batteries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other important equipment</w:t>
      </w:r>
      <w:r w:rsidRPr="001A1145">
        <w:rPr>
          <w:rStyle w:val="StyleUnderline"/>
          <w:rFonts w:asciiTheme="minorHAnsi" w:hAnsiTheme="minorHAnsi" w:cstheme="minorHAnsi"/>
        </w:rPr>
        <w:t xml:space="preserve">. Our search for the right materials to use has so far been </w:t>
      </w:r>
      <w:r w:rsidRPr="001A1145">
        <w:rPr>
          <w:rStyle w:val="Emphasis"/>
          <w:rFonts w:asciiTheme="minorHAnsi" w:hAnsiTheme="minorHAnsi" w:cstheme="minorHAnsi"/>
        </w:rPr>
        <w:t>slow</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laborious</w:t>
      </w:r>
      <w:r w:rsidRPr="001A1145">
        <w:rPr>
          <w:rStyle w:val="StyleUnderline"/>
          <w:rFonts w:asciiTheme="minorHAnsi" w:hAnsiTheme="minorHAnsi" w:cstheme="minorHAnsi"/>
        </w:rPr>
        <w:t xml:space="preserve">. That's </w:t>
      </w:r>
      <w:r w:rsidRPr="001A1145">
        <w:rPr>
          <w:rStyle w:val="Emphasis"/>
          <w:rFonts w:asciiTheme="minorHAnsi" w:hAnsiTheme="minorHAnsi" w:cstheme="minorHAnsi"/>
        </w:rPr>
        <w:t>about to change</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So is our ability to </w:t>
      </w:r>
      <w:r w:rsidRPr="001A1145">
        <w:rPr>
          <w:rStyle w:val="Emphasis"/>
          <w:rFonts w:asciiTheme="minorHAnsi" w:hAnsiTheme="minorHAnsi" w:cstheme="minorHAnsi"/>
        </w:rPr>
        <w:t>understand nature's proteins</w:t>
      </w:r>
      <w:r w:rsidRPr="001A1145">
        <w:rPr>
          <w:rStyle w:val="StyleUnderline"/>
          <w:rFonts w:asciiTheme="minorHAnsi" w:hAnsiTheme="minorHAnsi" w:cstheme="minorHAnsi"/>
        </w:rPr>
        <w:t xml:space="preserve">, and to </w:t>
      </w:r>
      <w:r w:rsidRPr="001A1145">
        <w:rPr>
          <w:rStyle w:val="Emphasis"/>
          <w:rFonts w:asciiTheme="minorHAnsi" w:hAnsiTheme="minorHAnsi" w:cstheme="minorHAnsi"/>
        </w:rPr>
        <w:t>generate new ones</w:t>
      </w:r>
      <w:r w:rsidRPr="001A1145">
        <w:rPr>
          <w:rFonts w:asciiTheme="minorHAnsi" w:hAnsiTheme="minorHAnsi" w:cstheme="minorHAnsi"/>
          <w:sz w:val="16"/>
        </w:rPr>
        <w:t xml:space="preserve">. All living things are made out of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sidRPr="001A1145">
        <w:rPr>
          <w:rStyle w:val="Emphasis"/>
          <w:rFonts w:asciiTheme="minorHAnsi" w:hAnsiTheme="minorHAnsi" w:cstheme="minorHAnsi"/>
        </w:rPr>
        <w:t>digital tools</w:t>
      </w:r>
      <w:r w:rsidRPr="001A1145">
        <w:rPr>
          <w:rFonts w:asciiTheme="minorHAnsi" w:hAnsiTheme="minorHAnsi" w:cstheme="minorHAnsi"/>
          <w:sz w:val="16"/>
        </w:rPr>
        <w:t xml:space="preserve">, we're learning quickly. In 2018, as part of a contest, the </w:t>
      </w:r>
      <w:proofErr w:type="spellStart"/>
      <w:r w:rsidRPr="001A1145">
        <w:rPr>
          <w:rFonts w:asciiTheme="minorHAnsi" w:hAnsiTheme="minorHAnsi" w:cstheme="minorHAnsi"/>
          <w:sz w:val="16"/>
        </w:rPr>
        <w:t>AlphaFold</w:t>
      </w:r>
      <w:proofErr w:type="spellEnd"/>
      <w:r w:rsidRPr="001A1145">
        <w:rPr>
          <w:rFonts w:asciiTheme="minorHAnsi" w:hAnsiTheme="minorHAnsi" w:cstheme="minorHAnsi"/>
          <w:sz w:val="16"/>
        </w:rPr>
        <w:t xml:space="preserve"> software developed by Google DeepMind correctly guessed the structure of twenty-five out of forty-three proteins it was shown; the second-place finisher guessed correctly three times. DeepMind cofounder </w:t>
      </w:r>
      <w:proofErr w:type="spellStart"/>
      <w:r w:rsidRPr="001A1145">
        <w:rPr>
          <w:rFonts w:asciiTheme="minorHAnsi" w:hAnsiTheme="minorHAnsi" w:cstheme="minorHAnsi"/>
          <w:sz w:val="16"/>
        </w:rPr>
        <w:t>Demis</w:t>
      </w:r>
      <w:proofErr w:type="spellEnd"/>
      <w:r w:rsidRPr="001A1145">
        <w:rPr>
          <w:rFonts w:asciiTheme="minorHAnsi" w:hAnsiTheme="minorHAnsi" w:cstheme="minorHAnsi"/>
          <w:sz w:val="16"/>
        </w:rPr>
        <w:t xml:space="preserve"> Hassabis says, "We [haven't] solved the protein-folding problem, this is just a first step... but we have a good system and we have a ton of ideas we haven't implemented yet." As these good ideas accumulate, they </w:t>
      </w:r>
      <w:r w:rsidRPr="001A1145">
        <w:rPr>
          <w:rStyle w:val="StyleUnderline"/>
          <w:rFonts w:asciiTheme="minorHAnsi" w:hAnsiTheme="minorHAnsi" w:cstheme="minorHAnsi"/>
        </w:rPr>
        <w:t>might</w:t>
      </w:r>
      <w:r w:rsidRPr="001A1145">
        <w:rPr>
          <w:rFonts w:asciiTheme="minorHAnsi" w:hAnsiTheme="minorHAnsi" w:cstheme="minorHAnsi"/>
          <w:sz w:val="16"/>
        </w:rPr>
        <w:t xml:space="preserve"> well </w:t>
      </w:r>
      <w:r w:rsidRPr="001A1145">
        <w:rPr>
          <w:rStyle w:val="StyleUnderline"/>
          <w:rFonts w:asciiTheme="minorHAnsi" w:hAnsiTheme="minorHAnsi" w:cstheme="minorHAnsi"/>
        </w:rPr>
        <w:t xml:space="preserve">let us make </w:t>
      </w:r>
      <w:r w:rsidRPr="001A1145">
        <w:rPr>
          <w:rStyle w:val="Emphasis"/>
          <w:rFonts w:asciiTheme="minorHAnsi" w:hAnsiTheme="minorHAnsi" w:cstheme="minorHAnsi"/>
          <w:color w:val="FF0000"/>
          <w:sz w:val="30"/>
          <w:szCs w:val="30"/>
        </w:rPr>
        <w:t>s</w:t>
      </w:r>
      <w:r w:rsidRPr="001A1145">
        <w:rPr>
          <w:rStyle w:val="Emphasis"/>
          <w:rFonts w:asciiTheme="minorHAnsi" w:hAnsiTheme="minorHAnsi" w:cstheme="minorHAnsi"/>
          <w:color w:val="0000FF"/>
          <w:sz w:val="30"/>
          <w:szCs w:val="30"/>
        </w:rPr>
        <w:t>p</w:t>
      </w:r>
      <w:r w:rsidRPr="001A1145">
        <w:rPr>
          <w:rStyle w:val="Emphasis"/>
          <w:rFonts w:asciiTheme="minorHAnsi" w:hAnsiTheme="minorHAnsi" w:cstheme="minorHAnsi"/>
          <w:color w:val="FF0000"/>
          <w:sz w:val="30"/>
          <w:szCs w:val="30"/>
        </w:rPr>
        <w:t>i</w:t>
      </w:r>
      <w:r w:rsidRPr="001A1145">
        <w:rPr>
          <w:rStyle w:val="Emphasis"/>
          <w:rFonts w:asciiTheme="minorHAnsi" w:hAnsiTheme="minorHAnsi" w:cstheme="minorHAnsi"/>
          <w:color w:val="0000FF"/>
          <w:sz w:val="30"/>
          <w:szCs w:val="30"/>
        </w:rPr>
        <w:t>d</w:t>
      </w:r>
      <w:r w:rsidRPr="001A1145">
        <w:rPr>
          <w:rStyle w:val="Emphasis"/>
          <w:rFonts w:asciiTheme="minorHAnsi" w:hAnsiTheme="minorHAnsi" w:cstheme="minorHAnsi"/>
          <w:color w:val="FF0000"/>
          <w:sz w:val="30"/>
          <w:szCs w:val="30"/>
        </w:rPr>
        <w:t>e</w:t>
      </w:r>
      <w:r w:rsidRPr="001A1145">
        <w:rPr>
          <w:rStyle w:val="Emphasis"/>
          <w:rFonts w:asciiTheme="minorHAnsi" w:hAnsiTheme="minorHAnsi" w:cstheme="minorHAnsi"/>
          <w:color w:val="0000FF"/>
          <w:sz w:val="30"/>
          <w:szCs w:val="30"/>
        </w:rPr>
        <w:t>r</w:t>
      </w:r>
      <w:r w:rsidRPr="001A1145">
        <w:rPr>
          <w:rStyle w:val="Emphasis"/>
          <w:rFonts w:asciiTheme="minorHAnsi" w:hAnsiTheme="minorHAnsi" w:cstheme="minorHAnsi"/>
          <w:sz w:val="30"/>
          <w:szCs w:val="30"/>
        </w:rPr>
        <w:t>-</w:t>
      </w:r>
      <w:r w:rsidRPr="001A1145">
        <w:rPr>
          <w:rStyle w:val="Emphasis"/>
          <w:rFonts w:asciiTheme="minorHAnsi" w:hAnsiTheme="minorHAnsi" w:cstheme="minorHAnsi"/>
          <w:color w:val="FF0000"/>
          <w:sz w:val="30"/>
          <w:szCs w:val="30"/>
        </w:rPr>
        <w:t>s</w:t>
      </w:r>
      <w:r w:rsidRPr="001A1145">
        <w:rPr>
          <w:rStyle w:val="Emphasis"/>
          <w:rFonts w:asciiTheme="minorHAnsi" w:hAnsiTheme="minorHAnsi" w:cstheme="minorHAnsi"/>
          <w:color w:val="0000FF"/>
          <w:sz w:val="30"/>
          <w:szCs w:val="30"/>
        </w:rPr>
        <w:t>t</w:t>
      </w:r>
      <w:r w:rsidRPr="001A1145">
        <w:rPr>
          <w:rStyle w:val="Emphasis"/>
          <w:rFonts w:asciiTheme="minorHAnsi" w:hAnsiTheme="minorHAnsi" w:cstheme="minorHAnsi"/>
          <w:color w:val="FF0000"/>
          <w:sz w:val="30"/>
          <w:szCs w:val="30"/>
        </w:rPr>
        <w:t>r</w:t>
      </w:r>
      <w:r w:rsidRPr="001A1145">
        <w:rPr>
          <w:rStyle w:val="Emphasis"/>
          <w:rFonts w:asciiTheme="minorHAnsi" w:hAnsiTheme="minorHAnsi" w:cstheme="minorHAnsi"/>
          <w:color w:val="0000FF"/>
          <w:sz w:val="30"/>
          <w:szCs w:val="30"/>
        </w:rPr>
        <w:t>e</w:t>
      </w:r>
      <w:r w:rsidRPr="001A1145">
        <w:rPr>
          <w:rStyle w:val="Emphasis"/>
          <w:rFonts w:asciiTheme="minorHAnsi" w:hAnsiTheme="minorHAnsi" w:cstheme="minorHAnsi"/>
          <w:color w:val="FF0000"/>
          <w:sz w:val="30"/>
          <w:szCs w:val="30"/>
        </w:rPr>
        <w:t>n</w:t>
      </w:r>
      <w:r w:rsidRPr="001A1145">
        <w:rPr>
          <w:rStyle w:val="Emphasis"/>
          <w:rFonts w:asciiTheme="minorHAnsi" w:hAnsiTheme="minorHAnsi" w:cstheme="minorHAnsi"/>
          <w:color w:val="0000FF"/>
          <w:sz w:val="30"/>
          <w:szCs w:val="30"/>
        </w:rPr>
        <w:t>g</w:t>
      </w:r>
      <w:r w:rsidRPr="001A1145">
        <w:rPr>
          <w:rStyle w:val="Emphasis"/>
          <w:rFonts w:asciiTheme="minorHAnsi" w:hAnsiTheme="minorHAnsi" w:cstheme="minorHAnsi"/>
          <w:color w:val="FF0000"/>
          <w:sz w:val="30"/>
          <w:szCs w:val="30"/>
        </w:rPr>
        <w:t>t</w:t>
      </w:r>
      <w:r w:rsidRPr="001A1145">
        <w:rPr>
          <w:rStyle w:val="Emphasis"/>
          <w:rFonts w:asciiTheme="minorHAnsi" w:hAnsiTheme="minorHAnsi" w:cstheme="minorHAnsi"/>
          <w:color w:val="0000FF"/>
          <w:sz w:val="30"/>
          <w:szCs w:val="30"/>
        </w:rPr>
        <w:t>h</w:t>
      </w:r>
      <w:r w:rsidRPr="001A1145">
        <w:rPr>
          <w:rStyle w:val="StyleUnderline"/>
          <w:rFonts w:asciiTheme="minorHAnsi" w:hAnsiTheme="minorHAnsi" w:cstheme="minorHAnsi"/>
        </w:rPr>
        <w:t xml:space="preserve"> materials</w:t>
      </w:r>
      <w:r w:rsidRPr="001A1145">
        <w:rPr>
          <w:rFonts w:asciiTheme="minorHAnsi" w:hAnsiTheme="minorHAnsi" w:cstheme="minorHAnsi"/>
          <w:sz w:val="16"/>
        </w:rPr>
        <w:t xml:space="preserve">. Energy. </w:t>
      </w:r>
      <w:r w:rsidRPr="001A1145">
        <w:rPr>
          <w:rStyle w:val="StyleUnderline"/>
          <w:rFonts w:asciiTheme="minorHAnsi" w:hAnsiTheme="minorHAnsi" w:cstheme="minorHAnsi"/>
        </w:rPr>
        <w:t xml:space="preserve">One of humanity's </w:t>
      </w:r>
      <w:r w:rsidRPr="001A1145">
        <w:rPr>
          <w:rStyle w:val="Emphasis"/>
          <w:rFonts w:asciiTheme="minorHAnsi" w:hAnsiTheme="minorHAnsi" w:cstheme="minorHAnsi"/>
        </w:rPr>
        <w:t>most urgent tasks</w:t>
      </w:r>
      <w:r w:rsidRPr="001A1145">
        <w:rPr>
          <w:rFonts w:asciiTheme="minorHAnsi" w:hAnsiTheme="minorHAnsi" w:cstheme="minorHAnsi"/>
          <w:sz w:val="16"/>
        </w:rPr>
        <w:t xml:space="preserve"> in the twenty-first century </w:t>
      </w:r>
      <w:r w:rsidRPr="001A1145">
        <w:rPr>
          <w:rStyle w:val="StyleUnderline"/>
          <w:rFonts w:asciiTheme="minorHAnsi" w:hAnsiTheme="minorHAnsi" w:cstheme="minorHAnsi"/>
        </w:rPr>
        <w:t xml:space="preserve">is </w:t>
      </w:r>
      <w:r w:rsidRPr="006B5371">
        <w:rPr>
          <w:rStyle w:val="StyleUnderline"/>
          <w:rFonts w:asciiTheme="minorHAnsi" w:hAnsiTheme="minorHAnsi" w:cstheme="minorHAnsi"/>
          <w:highlight w:val="green"/>
        </w:rPr>
        <w:t xml:space="preserve">to </w:t>
      </w:r>
      <w:r w:rsidRPr="006B5371">
        <w:rPr>
          <w:rStyle w:val="Emphasis"/>
          <w:rFonts w:asciiTheme="minorHAnsi" w:hAnsiTheme="minorHAnsi" w:cstheme="minorHAnsi"/>
          <w:highlight w:val="green"/>
        </w:rPr>
        <w:t>reduce</w:t>
      </w:r>
      <w:r w:rsidRPr="001A1145">
        <w:rPr>
          <w:rStyle w:val="Emphasis"/>
          <w:rFonts w:asciiTheme="minorHAnsi" w:hAnsiTheme="minorHAnsi" w:cstheme="minorHAnsi"/>
        </w:rPr>
        <w:t xml:space="preserve"> greenhouse gas </w:t>
      </w:r>
      <w:r w:rsidRPr="006B5371">
        <w:rPr>
          <w:rStyle w:val="Emphasis"/>
          <w:rFonts w:asciiTheme="minorHAnsi" w:hAnsiTheme="minorHAnsi" w:cstheme="minorHAnsi"/>
          <w:highlight w:val="green"/>
        </w:rPr>
        <w:t>emissions</w:t>
      </w:r>
      <w:r w:rsidRPr="001A1145">
        <w:rPr>
          <w:rStyle w:val="StyleUnderline"/>
          <w:rFonts w:asciiTheme="minorHAnsi" w:hAnsiTheme="minorHAnsi" w:cstheme="minorHAnsi"/>
        </w:rPr>
        <w:t xml:space="preserve">. Two ways to do this are to become </w:t>
      </w:r>
      <w:r w:rsidRPr="006B5371">
        <w:rPr>
          <w:rStyle w:val="Emphasis"/>
          <w:rFonts w:asciiTheme="minorHAnsi" w:hAnsiTheme="minorHAnsi" w:cstheme="minorHAnsi"/>
          <w:highlight w:val="green"/>
        </w:rPr>
        <w:t>more efficient</w:t>
      </w:r>
      <w:r w:rsidRPr="001A1145">
        <w:rPr>
          <w:rStyle w:val="StyleUnderline"/>
          <w:rFonts w:asciiTheme="minorHAnsi" w:hAnsiTheme="minorHAnsi" w:cstheme="minorHAnsi"/>
        </w:rPr>
        <w:t xml:space="preserve"> in using </w:t>
      </w:r>
      <w:r w:rsidRPr="006B5371">
        <w:rPr>
          <w:rStyle w:val="StyleUnderline"/>
          <w:rFonts w:asciiTheme="minorHAnsi" w:hAnsiTheme="minorHAnsi" w:cstheme="minorHAnsi"/>
          <w:highlight w:val="green"/>
        </w:rPr>
        <w:t>energy and</w:t>
      </w:r>
      <w:r w:rsidRPr="001A1145">
        <w:rPr>
          <w:rStyle w:val="StyleUnderline"/>
          <w:rFonts w:asciiTheme="minorHAnsi" w:hAnsiTheme="minorHAnsi" w:cstheme="minorHAnsi"/>
        </w:rPr>
        <w:t xml:space="preserve">, when generating it, to </w:t>
      </w:r>
      <w:r w:rsidRPr="006B5371">
        <w:rPr>
          <w:rStyle w:val="Emphasis"/>
          <w:rFonts w:asciiTheme="minorHAnsi" w:hAnsiTheme="minorHAnsi" w:cstheme="minorHAnsi"/>
          <w:highlight w:val="green"/>
        </w:rPr>
        <w:t>shift away</w:t>
      </w:r>
      <w:r w:rsidRPr="001A1145">
        <w:rPr>
          <w:rStyle w:val="StyleUnderline"/>
          <w:rFonts w:asciiTheme="minorHAnsi" w:hAnsiTheme="minorHAnsi" w:cstheme="minorHAnsi"/>
        </w:rPr>
        <w:t xml:space="preserve"> from carbon-emitting fossil fuels. </w:t>
      </w:r>
      <w:r w:rsidRPr="006B5371">
        <w:rPr>
          <w:rStyle w:val="StyleUnderline"/>
          <w:rFonts w:asciiTheme="minorHAnsi" w:hAnsiTheme="minorHAnsi" w:cstheme="minorHAnsi"/>
          <w:highlight w:val="green"/>
        </w:rPr>
        <w:t>Digital tools</w:t>
      </w:r>
      <w:r w:rsidRPr="001A1145">
        <w:rPr>
          <w:rStyle w:val="StyleUnderline"/>
          <w:rFonts w:asciiTheme="minorHAnsi" w:hAnsiTheme="minorHAnsi" w:cstheme="minorHAnsi"/>
        </w:rPr>
        <w:t xml:space="preserve"> will </w:t>
      </w:r>
      <w:r w:rsidRPr="001A1145">
        <w:rPr>
          <w:rStyle w:val="Emphasis"/>
          <w:rFonts w:asciiTheme="minorHAnsi" w:hAnsiTheme="minorHAnsi" w:cstheme="minorHAnsi"/>
        </w:rPr>
        <w:t>help greatly</w:t>
      </w:r>
      <w:r w:rsidRPr="001A1145">
        <w:rPr>
          <w:rStyle w:val="StyleUnderline"/>
          <w:rFonts w:asciiTheme="minorHAnsi" w:hAnsiTheme="minorHAnsi" w:cstheme="minorHAnsi"/>
        </w:rPr>
        <w:t xml:space="preserve"> with both</w:t>
      </w:r>
      <w:r w:rsidRPr="001A1145">
        <w:rPr>
          <w:rFonts w:asciiTheme="minorHAnsi" w:hAnsiTheme="minorHAnsi" w:cstheme="minorHAnsi"/>
          <w:sz w:val="16"/>
        </w:rPr>
        <w:t xml:space="preserve">. </w:t>
      </w:r>
      <w:r w:rsidRPr="001A1145">
        <w:rPr>
          <w:rStyle w:val="Emphasis"/>
          <w:rFonts w:asciiTheme="minorHAnsi" w:hAnsiTheme="minorHAnsi" w:cstheme="minorHAnsi"/>
        </w:rPr>
        <w:t>Several groups have recently shown</w:t>
      </w:r>
      <w:r w:rsidRPr="001A1145">
        <w:rPr>
          <w:rStyle w:val="StyleUnderline"/>
          <w:rFonts w:asciiTheme="minorHAnsi" w:hAnsiTheme="minorHAnsi" w:cstheme="minorHAnsi"/>
        </w:rPr>
        <w:t xml:space="preserve"> that they can combine machine learning and other techniques to </w:t>
      </w:r>
      <w:r w:rsidRPr="006B5371">
        <w:rPr>
          <w:rStyle w:val="Emphasis"/>
          <w:rFonts w:asciiTheme="minorHAnsi" w:hAnsiTheme="minorHAnsi" w:cstheme="minorHAnsi"/>
          <w:highlight w:val="green"/>
        </w:rPr>
        <w:t>increase</w:t>
      </w:r>
      <w:r w:rsidRPr="001A1145">
        <w:rPr>
          <w:rStyle w:val="Emphasis"/>
          <w:rFonts w:asciiTheme="minorHAnsi" w:hAnsiTheme="minorHAnsi" w:cstheme="minorHAnsi"/>
        </w:rPr>
        <w:t xml:space="preserve"> the energy </w:t>
      </w:r>
      <w:r w:rsidRPr="006B5371">
        <w:rPr>
          <w:rStyle w:val="Emphasis"/>
          <w:rFonts w:asciiTheme="minorHAnsi" w:hAnsiTheme="minorHAnsi" w:cstheme="minorHAnsi"/>
          <w:highlight w:val="green"/>
        </w:rPr>
        <w:t>efficiency</w:t>
      </w:r>
      <w:r w:rsidRPr="006B5371">
        <w:rPr>
          <w:rStyle w:val="StyleUnderline"/>
          <w:rFonts w:asciiTheme="minorHAnsi" w:hAnsiTheme="minorHAnsi" w:cstheme="minorHAnsi"/>
          <w:highlight w:val="green"/>
        </w:rPr>
        <w:t xml:space="preserve"> </w:t>
      </w:r>
      <w:r w:rsidRPr="001A1145">
        <w:rPr>
          <w:rStyle w:val="StyleUnderline"/>
          <w:rFonts w:asciiTheme="minorHAnsi" w:hAnsiTheme="minorHAnsi" w:cstheme="minorHAnsi"/>
        </w:rPr>
        <w:t xml:space="preserve">of data centers by as much as </w:t>
      </w:r>
      <w:r w:rsidRPr="001A1145">
        <w:rPr>
          <w:rStyle w:val="Emphasis"/>
          <w:rFonts w:asciiTheme="minorHAnsi" w:hAnsiTheme="minorHAnsi" w:cstheme="minorHAnsi"/>
        </w:rPr>
        <w:t>30 percent</w:t>
      </w:r>
      <w:r w:rsidRPr="001A1145">
        <w:rPr>
          <w:rFonts w:asciiTheme="minorHAnsi" w:hAnsiTheme="minorHAnsi" w:cstheme="minorHAnsi"/>
          <w:sz w:val="16"/>
        </w:rPr>
        <w:t xml:space="preserve">. This large improvement matters for two reasons. First, </w:t>
      </w:r>
      <w:r w:rsidRPr="001A1145">
        <w:rPr>
          <w:rStyle w:val="StyleUnderline"/>
          <w:rFonts w:asciiTheme="minorHAnsi" w:hAnsiTheme="minorHAnsi" w:cstheme="minorHAnsi"/>
        </w:rPr>
        <w:t xml:space="preserve">data centers are </w:t>
      </w:r>
      <w:r w:rsidRPr="001A1145">
        <w:rPr>
          <w:rStyle w:val="Emphasis"/>
          <w:rFonts w:asciiTheme="minorHAnsi" w:hAnsiTheme="minorHAnsi" w:cstheme="minorHAnsi"/>
        </w:rPr>
        <w:t>heavy users</w:t>
      </w:r>
      <w:r w:rsidRPr="001A1145">
        <w:rPr>
          <w:rStyle w:val="StyleUnderline"/>
          <w:rFonts w:asciiTheme="minorHAnsi" w:hAnsiTheme="minorHAnsi" w:cstheme="minorHAnsi"/>
        </w:rPr>
        <w:t xml:space="preserve"> of energy</w:t>
      </w:r>
      <w:r w:rsidRPr="001A1145">
        <w:rPr>
          <w:rFonts w:asciiTheme="minorHAnsi" w:hAnsiTheme="minorHAnsi" w:cstheme="minorHAnsi"/>
          <w:sz w:val="16"/>
        </w:rPr>
        <w:t xml:space="preserve">, accounting for about 1 percent of global electricity demand. So efficiencies in these facilities help. Second, and more important, </w:t>
      </w:r>
      <w:r w:rsidRPr="001A1145">
        <w:rPr>
          <w:rStyle w:val="StyleUnderline"/>
          <w:rFonts w:asciiTheme="minorHAnsi" w:hAnsiTheme="minorHAnsi" w:cstheme="minorHAnsi"/>
        </w:rPr>
        <w:t xml:space="preserve">these gains indicate </w:t>
      </w:r>
      <w:r w:rsidRPr="001A1145">
        <w:rPr>
          <w:rStyle w:val="Emphasis"/>
          <w:rFonts w:asciiTheme="minorHAnsi" w:hAnsiTheme="minorHAnsi" w:cstheme="minorHAnsi"/>
        </w:rPr>
        <w:t>how much</w:t>
      </w:r>
      <w:r w:rsidRPr="001A1145">
        <w:rPr>
          <w:rStyle w:val="StyleUnderline"/>
          <w:rFonts w:asciiTheme="minorHAnsi" w:hAnsiTheme="minorHAnsi" w:cstheme="minorHAnsi"/>
        </w:rPr>
        <w:t xml:space="preserve"> the energy use of </w:t>
      </w:r>
      <w:r w:rsidRPr="001A1145">
        <w:rPr>
          <w:rStyle w:val="Emphasis"/>
          <w:rFonts w:asciiTheme="minorHAnsi" w:hAnsiTheme="minorHAnsi" w:cstheme="minorHAnsi"/>
        </w:rPr>
        <w:t>all our other complicated infrastructures</w:t>
      </w:r>
      <w:r w:rsidRPr="001A1145">
        <w:rPr>
          <w:rStyle w:val="StyleUnderline"/>
          <w:rFonts w:asciiTheme="minorHAnsi" w:hAnsiTheme="minorHAnsi" w:cstheme="minorHAnsi"/>
        </w:rPr>
        <w:t xml:space="preserve">— everything from </w:t>
      </w:r>
      <w:r w:rsidRPr="001A1145">
        <w:rPr>
          <w:rStyle w:val="Emphasis"/>
          <w:rFonts w:asciiTheme="minorHAnsi" w:hAnsiTheme="minorHAnsi" w:cstheme="minorHAnsi"/>
        </w:rPr>
        <w:t>electricity grids</w:t>
      </w:r>
      <w:r w:rsidRPr="001A1145">
        <w:rPr>
          <w:rStyle w:val="StyleUnderline"/>
          <w:rFonts w:asciiTheme="minorHAnsi" w:hAnsiTheme="minorHAnsi" w:cstheme="minorHAnsi"/>
        </w:rPr>
        <w:t xml:space="preserve"> to </w:t>
      </w:r>
      <w:r w:rsidRPr="001A1145">
        <w:rPr>
          <w:rStyle w:val="Emphasis"/>
          <w:rFonts w:asciiTheme="minorHAnsi" w:hAnsiTheme="minorHAnsi" w:cstheme="minorHAnsi"/>
        </w:rPr>
        <w:t>chemical plants</w:t>
      </w:r>
      <w:r w:rsidRPr="001A1145">
        <w:rPr>
          <w:rStyle w:val="StyleUnderline"/>
          <w:rFonts w:asciiTheme="minorHAnsi" w:hAnsiTheme="minorHAnsi" w:cstheme="minorHAnsi"/>
        </w:rPr>
        <w:t xml:space="preserve"> to </w:t>
      </w:r>
      <w:r w:rsidRPr="001A1145">
        <w:rPr>
          <w:rStyle w:val="Emphasis"/>
          <w:rFonts w:asciiTheme="minorHAnsi" w:hAnsiTheme="minorHAnsi" w:cstheme="minorHAnsi"/>
        </w:rPr>
        <w:t>steel mills</w:t>
      </w:r>
      <w:r w:rsidRPr="001A1145">
        <w:rPr>
          <w:rStyle w:val="StyleUnderline"/>
          <w:rFonts w:asciiTheme="minorHAnsi" w:hAnsiTheme="minorHAnsi" w:cstheme="minorHAnsi"/>
        </w:rPr>
        <w:t xml:space="preserve">—can be </w:t>
      </w:r>
      <w:r w:rsidRPr="001A1145">
        <w:rPr>
          <w:rStyle w:val="Emphasis"/>
          <w:rFonts w:asciiTheme="minorHAnsi" w:hAnsiTheme="minorHAnsi" w:cstheme="minorHAnsi"/>
        </w:rPr>
        <w:t>trimmed</w:t>
      </w:r>
      <w:r w:rsidRPr="001A1145">
        <w:rPr>
          <w:rStyle w:val="StyleUnderline"/>
          <w:rFonts w:asciiTheme="minorHAnsi" w:hAnsiTheme="minorHAnsi" w:cstheme="minorHAnsi"/>
        </w:rPr>
        <w:t xml:space="preserve">. All are a </w:t>
      </w:r>
      <w:r w:rsidRPr="001A1145">
        <w:rPr>
          <w:rStyle w:val="Emphasis"/>
          <w:rFonts w:asciiTheme="minorHAnsi" w:hAnsiTheme="minorHAnsi" w:cstheme="minorHAnsi"/>
        </w:rPr>
        <w:t>great deal less energy efficient</w:t>
      </w:r>
      <w:r w:rsidRPr="001A1145">
        <w:rPr>
          <w:rStyle w:val="StyleUnderline"/>
          <w:rFonts w:asciiTheme="minorHAnsi" w:hAnsiTheme="minorHAnsi" w:cstheme="minorHAnsi"/>
        </w:rPr>
        <w:t xml:space="preserve"> than they could be. We have both </w:t>
      </w:r>
      <w:r w:rsidRPr="001A1145">
        <w:rPr>
          <w:rStyle w:val="Emphasis"/>
          <w:rFonts w:asciiTheme="minorHAnsi" w:hAnsiTheme="minorHAnsi" w:cstheme="minorHAnsi"/>
        </w:rPr>
        <w:t>ample opportunity</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ample incentive</w:t>
      </w:r>
      <w:r w:rsidRPr="001A1145">
        <w:rPr>
          <w:rStyle w:val="StyleUnderline"/>
          <w:rFonts w:asciiTheme="minorHAnsi" w:hAnsiTheme="minorHAnsi" w:cstheme="minorHAnsi"/>
        </w:rPr>
        <w:t xml:space="preserve"> now to improve them. Both </w:t>
      </w:r>
      <w:r w:rsidRPr="001A1145">
        <w:rPr>
          <w:rStyle w:val="Emphasis"/>
          <w:rFonts w:asciiTheme="minorHAnsi" w:hAnsiTheme="minorHAnsi" w:cstheme="minorHAnsi"/>
        </w:rPr>
        <w:t>wind</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solar power</w:t>
      </w:r>
      <w:r w:rsidRPr="001A1145">
        <w:rPr>
          <w:rStyle w:val="StyleUnderline"/>
          <w:rFonts w:asciiTheme="minorHAnsi" w:hAnsiTheme="minorHAnsi" w:cstheme="minorHAnsi"/>
        </w:rPr>
        <w:t xml:space="preserve"> are becoming </w:t>
      </w:r>
      <w:r w:rsidRPr="001A1145">
        <w:rPr>
          <w:rStyle w:val="Emphasis"/>
          <w:rFonts w:asciiTheme="minorHAnsi" w:hAnsiTheme="minorHAnsi" w:cstheme="minorHAnsi"/>
        </w:rPr>
        <w:t>much cheaper</w:t>
      </w:r>
      <w:r w:rsidRPr="001A1145">
        <w:rPr>
          <w:rFonts w:asciiTheme="minorHAnsi" w:hAnsiTheme="minorHAnsi" w:cstheme="minorHAnsi"/>
          <w:sz w:val="16"/>
        </w:rPr>
        <w:t xml:space="preserve">, so much so that </w:t>
      </w:r>
      <w:r w:rsidRPr="001A1145">
        <w:rPr>
          <w:rStyle w:val="StyleUnderline"/>
          <w:rFonts w:asciiTheme="minorHAnsi" w:hAnsiTheme="minorHAnsi" w:cstheme="minorHAnsi"/>
        </w:rPr>
        <w:t xml:space="preserve">in </w:t>
      </w:r>
      <w:r w:rsidRPr="001A1145">
        <w:rPr>
          <w:rStyle w:val="Emphasis"/>
          <w:rFonts w:asciiTheme="minorHAnsi" w:hAnsiTheme="minorHAnsi" w:cstheme="minorHAnsi"/>
        </w:rPr>
        <w:t>many parts of the world</w:t>
      </w:r>
      <w:r w:rsidRPr="001A1145">
        <w:rPr>
          <w:rStyle w:val="StyleUnderline"/>
          <w:rFonts w:asciiTheme="minorHAnsi" w:hAnsiTheme="minorHAnsi" w:cstheme="minorHAnsi"/>
        </w:rPr>
        <w:t xml:space="preserve"> they're now the </w:t>
      </w:r>
      <w:r w:rsidRPr="001A1145">
        <w:rPr>
          <w:rStyle w:val="Emphasis"/>
          <w:rFonts w:asciiTheme="minorHAnsi" w:hAnsiTheme="minorHAnsi" w:cstheme="minorHAnsi"/>
        </w:rPr>
        <w:t>most cost-effective options</w:t>
      </w:r>
      <w:r w:rsidRPr="001A1145">
        <w:rPr>
          <w:rFonts w:asciiTheme="minorHAnsi" w:hAnsiTheme="minorHAnsi" w:cstheme="minorHAnsi"/>
          <w:sz w:val="16"/>
        </w:rPr>
        <w:t xml:space="preserve">, even without government subsidies, for new electrical generators. These energy sources use virtually no </w:t>
      </w:r>
      <w:r w:rsidRPr="001A1145">
        <w:rPr>
          <w:rFonts w:asciiTheme="minorHAnsi" w:hAnsiTheme="minorHAnsi" w:cstheme="minorHAnsi"/>
          <w:sz w:val="16"/>
        </w:rPr>
        <w:lastRenderedPageBreak/>
        <w:t xml:space="preserve">resources once they're up and running and generate no greenhouse gases; </w:t>
      </w:r>
      <w:r w:rsidRPr="001A1145">
        <w:rPr>
          <w:rStyle w:val="StyleUnderline"/>
          <w:rFonts w:asciiTheme="minorHAnsi" w:hAnsiTheme="minorHAnsi" w:cstheme="minorHAnsi"/>
        </w:rPr>
        <w:t xml:space="preserve">they're among the </w:t>
      </w:r>
      <w:r w:rsidRPr="001A1145">
        <w:rPr>
          <w:rStyle w:val="Emphasis"/>
          <w:rFonts w:asciiTheme="minorHAnsi" w:hAnsiTheme="minorHAnsi" w:cstheme="minorHAnsi"/>
        </w:rPr>
        <w:t xml:space="preserve">world </w:t>
      </w:r>
      <w:r w:rsidRPr="006B5371">
        <w:rPr>
          <w:rStyle w:val="Emphasis"/>
          <w:rFonts w:asciiTheme="minorHAnsi" w:hAnsiTheme="minorHAnsi" w:cstheme="minorHAnsi"/>
          <w:highlight w:val="green"/>
        </w:rPr>
        <w:t>champions</w:t>
      </w:r>
      <w:r w:rsidRPr="006B5371">
        <w:rPr>
          <w:rStyle w:val="StyleUnderline"/>
          <w:rFonts w:asciiTheme="minorHAnsi" w:hAnsiTheme="minorHAnsi" w:cstheme="minorHAnsi"/>
          <w:highlight w:val="green"/>
        </w:rPr>
        <w:t xml:space="preserve"> of dematerialization</w:t>
      </w:r>
      <w:r w:rsidRPr="001A1145">
        <w:rPr>
          <w:rStyle w:val="StyleUnderline"/>
          <w:rFonts w:asciiTheme="minorHAnsi" w:hAnsiTheme="minorHAnsi" w:cstheme="minorHAnsi"/>
        </w:rPr>
        <w:t xml:space="preserve">. In the decades to come they might well be </w:t>
      </w:r>
      <w:r w:rsidRPr="006B5371">
        <w:rPr>
          <w:rStyle w:val="StyleUnderline"/>
          <w:rFonts w:asciiTheme="minorHAnsi" w:hAnsiTheme="minorHAnsi" w:cstheme="minorHAnsi"/>
          <w:highlight w:val="green"/>
        </w:rPr>
        <w:t xml:space="preserve">joined by </w:t>
      </w:r>
      <w:r w:rsidRPr="006B5371">
        <w:rPr>
          <w:rStyle w:val="Emphasis"/>
          <w:rFonts w:asciiTheme="minorHAnsi" w:hAnsiTheme="minorHAnsi" w:cstheme="minorHAnsi"/>
          <w:highlight w:val="green"/>
        </w:rPr>
        <w:t>nuclear fusion</w:t>
      </w:r>
      <w:r w:rsidRPr="001A1145">
        <w:rPr>
          <w:rFonts w:asciiTheme="minorHAnsi" w:hAnsiTheme="minorHAnsi" w:cstheme="minorHAnsi"/>
          <w:sz w:val="16"/>
        </w:rPr>
        <w:t xml:space="preserve">, the astonishingly powerful process that takes place inside the sun and other stars. Harnessing fusion has been tantalizingly out of reach for more than half a century—the old joke is that it's twenty years away and always will be. A big part of the problem is that it's hard to control the fusion reaction inside any human- made vessel, but </w:t>
      </w:r>
      <w:r w:rsidRPr="001A1145">
        <w:rPr>
          <w:rStyle w:val="Emphasis"/>
          <w:rFonts w:asciiTheme="minorHAnsi" w:hAnsiTheme="minorHAnsi" w:cstheme="minorHAnsi"/>
        </w:rPr>
        <w:t>massive improvements</w:t>
      </w:r>
      <w:r w:rsidRPr="001A1145">
        <w:rPr>
          <w:rStyle w:val="StyleUnderline"/>
          <w:rFonts w:asciiTheme="minorHAnsi" w:hAnsiTheme="minorHAnsi" w:cstheme="minorHAnsi"/>
        </w:rPr>
        <w:t xml:space="preserve"> in sensors and computing power are boosting hope that fusion power might truly be </w:t>
      </w:r>
      <w:r w:rsidRPr="001A1145">
        <w:rPr>
          <w:rStyle w:val="Emphasis"/>
          <w:rFonts w:asciiTheme="minorHAnsi" w:hAnsiTheme="minorHAnsi" w:cstheme="minorHAnsi"/>
        </w:rPr>
        <w:t>only a generation away</w:t>
      </w:r>
      <w:r w:rsidRPr="001A1145">
        <w:rPr>
          <w:rFonts w:asciiTheme="minorHAnsi" w:hAnsiTheme="minorHAnsi" w:cstheme="minorHAnsi"/>
          <w:sz w:val="16"/>
        </w:rPr>
        <w:t xml:space="preserve">. </w:t>
      </w:r>
    </w:p>
    <w:p w14:paraId="1D16796F" w14:textId="77777777" w:rsidR="00254BD6" w:rsidRPr="001A1145" w:rsidRDefault="00254BD6" w:rsidP="00254BD6">
      <w:pPr>
        <w:rPr>
          <w:rFonts w:asciiTheme="minorHAnsi" w:hAnsiTheme="minorHAnsi" w:cstheme="minorHAnsi"/>
        </w:rPr>
      </w:pPr>
    </w:p>
    <w:p w14:paraId="023D4E07" w14:textId="77777777" w:rsidR="00254BD6" w:rsidRPr="00EA2546" w:rsidRDefault="00254BD6" w:rsidP="00254BD6">
      <w:pPr>
        <w:pStyle w:val="Heading4"/>
        <w:rPr>
          <w:bCs w:val="0"/>
        </w:rPr>
      </w:pPr>
      <w:r>
        <w:rPr>
          <w:rFonts w:asciiTheme="minorHAnsi" w:hAnsiTheme="minorHAnsi" w:cstheme="minorHAnsi"/>
        </w:rPr>
        <w:t>---P</w:t>
      </w:r>
      <w:r w:rsidRPr="00EA2546">
        <w:t xml:space="preserve">hysical limits </w:t>
      </w:r>
      <w:r w:rsidRPr="00EA2546">
        <w:rPr>
          <w:u w:val="single"/>
        </w:rPr>
        <w:t>aren’t absolute</w:t>
      </w:r>
      <w:r w:rsidRPr="00EA2546">
        <w:t>---laundry list of warrants</w:t>
      </w:r>
      <w:r>
        <w:t>.</w:t>
      </w:r>
    </w:p>
    <w:p w14:paraId="04E70696" w14:textId="77777777" w:rsidR="00254BD6" w:rsidRDefault="00254BD6" w:rsidP="00254BD6">
      <w:r>
        <w:rPr>
          <w:rStyle w:val="Style13ptBold"/>
        </w:rPr>
        <w:t xml:space="preserve">Bailey 18 </w:t>
      </w:r>
      <w:r>
        <w:t>[Ronald;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w:t>
      </w:r>
    </w:p>
    <w:p w14:paraId="2DF46A22" w14:textId="77777777" w:rsidR="00254BD6" w:rsidRPr="00935AD6" w:rsidRDefault="00254BD6" w:rsidP="00254BD6">
      <w:pPr>
        <w:rPr>
          <w:sz w:val="16"/>
        </w:rPr>
      </w:pPr>
      <w:r>
        <w:rPr>
          <w:rStyle w:val="StyleUnderline"/>
        </w:rPr>
        <w:t>Unless</w:t>
      </w:r>
      <w:r>
        <w:rPr>
          <w:sz w:val="16"/>
        </w:rPr>
        <w:t xml:space="preserve"> us folks in </w:t>
      </w:r>
      <w:r>
        <w:rPr>
          <w:rStyle w:val="StyleUnderline"/>
        </w:rPr>
        <w:t>rich countries drastically reduce</w:t>
      </w:r>
      <w:r>
        <w:rPr>
          <w:sz w:val="16"/>
        </w:rPr>
        <w:t xml:space="preserve"> our </w:t>
      </w:r>
      <w:r>
        <w:rPr>
          <w:rStyle w:val="StyleUnderline"/>
        </w:rPr>
        <w:t>material living standards and distribute</w:t>
      </w:r>
      <w:r>
        <w:rPr>
          <w:sz w:val="16"/>
        </w:rPr>
        <w:t xml:space="preserve"> most of what we have </w:t>
      </w:r>
      <w:r>
        <w:rPr>
          <w:rStyle w:val="StyleUnderline"/>
        </w:rPr>
        <w:t>to</w:t>
      </w:r>
      <w:r>
        <w:rPr>
          <w:sz w:val="16"/>
        </w:rPr>
        <w:t xml:space="preserve"> people living in </w:t>
      </w:r>
      <w:r>
        <w:rPr>
          <w:rStyle w:val="StyleUnderline"/>
        </w:rPr>
        <w:t>poor countries, the world will come to an end</w:t>
      </w:r>
      <w:r>
        <w:rPr>
          <w:sz w:val="16"/>
        </w:rPr>
        <w:t xml:space="preserve">. Or at least that's the stark conclusion of a study published earlier this month in the journal Nature Sustainability. </w:t>
      </w:r>
      <w:r>
        <w:rPr>
          <w:rStyle w:val="StyleUnderline"/>
        </w:rPr>
        <w:t>The researchers</w:t>
      </w:r>
      <w:r>
        <w:rPr>
          <w:sz w:val="16"/>
        </w:rPr>
        <w:t xml:space="preserve"> who wrote it, led by the Leeds University ecological economist Dan O'Neill, </w:t>
      </w:r>
      <w:r>
        <w:rPr>
          <w:rStyle w:val="StyleUnderline"/>
        </w:rPr>
        <w:t>think the way to prevent</w:t>
      </w:r>
      <w:r>
        <w:rPr>
          <w:sz w:val="16"/>
        </w:rPr>
        <w:t xml:space="preserve"> the </w:t>
      </w:r>
      <w:r>
        <w:rPr>
          <w:rStyle w:val="StyleUnderline"/>
        </w:rPr>
        <w:t xml:space="preserve">apocalypse is </w:t>
      </w:r>
      <w:r w:rsidRPr="00935AD6">
        <w:rPr>
          <w:rStyle w:val="StyleUnderline"/>
        </w:rPr>
        <w:t>"degrowth."</w:t>
      </w:r>
    </w:p>
    <w:p w14:paraId="14986952" w14:textId="77777777" w:rsidR="00254BD6" w:rsidRDefault="00254BD6" w:rsidP="00254BD6">
      <w:pPr>
        <w:rPr>
          <w:sz w:val="16"/>
        </w:rPr>
      </w:pPr>
      <w:r w:rsidRPr="00935AD6">
        <w:rPr>
          <w:sz w:val="16"/>
        </w:rPr>
        <w:t xml:space="preserve">Vice, pestilence, war, and "gigantic inevitable famine" were the planetary boundaries set on human population by the 18th-century economist Robert Thomas Malthus. </w:t>
      </w:r>
      <w:r w:rsidRPr="00935AD6">
        <w:rPr>
          <w:rStyle w:val="StyleUnderline"/>
        </w:rPr>
        <w:t xml:space="preserve">The new study gussies up </w:t>
      </w:r>
      <w:r w:rsidRPr="00935AD6">
        <w:rPr>
          <w:rStyle w:val="Emphasis"/>
        </w:rPr>
        <w:t>old-fashioned Malthusianism</w:t>
      </w:r>
      <w:r w:rsidRPr="00935AD6">
        <w:rPr>
          <w:rStyle w:val="StyleUnderline"/>
        </w:rPr>
        <w:t xml:space="preserve"> by devising</w:t>
      </w:r>
      <w:r w:rsidRPr="00935AD6">
        <w:rPr>
          <w:rStyle w:val="StyleUnderline"/>
          <w:sz w:val="16"/>
          <w:szCs w:val="16"/>
        </w:rPr>
        <w:t xml:space="preserve"> </w:t>
      </w:r>
      <w:r w:rsidRPr="00935AD6">
        <w:rPr>
          <w:sz w:val="16"/>
        </w:rPr>
        <w:t xml:space="preserve">a set of seven </w:t>
      </w:r>
      <w:r w:rsidRPr="00935AD6">
        <w:rPr>
          <w:rStyle w:val="Emphasis"/>
        </w:rPr>
        <w:t>biophysical indicators</w:t>
      </w:r>
      <w:r w:rsidRPr="00935AD6">
        <w:rPr>
          <w:rStyle w:val="StyleUnderline"/>
        </w:rPr>
        <w:t xml:space="preserve"> of</w:t>
      </w:r>
      <w:r w:rsidRPr="00935AD6">
        <w:rPr>
          <w:sz w:val="16"/>
        </w:rPr>
        <w:t xml:space="preserve"> national </w:t>
      </w:r>
      <w:r w:rsidRPr="00935AD6">
        <w:rPr>
          <w:rStyle w:val="StyleUnderline"/>
        </w:rPr>
        <w:t>environmental pressure</w:t>
      </w:r>
      <w:r w:rsidRPr="00935AD6">
        <w:rPr>
          <w:sz w:val="16"/>
        </w:rPr>
        <w:t>, which they then link to 11 indicators of social outcomes. The aim of the exercise is to concoct a "safe and just space" for humanity.</w:t>
      </w:r>
    </w:p>
    <w:p w14:paraId="360D2440" w14:textId="77777777" w:rsidR="00254BD6" w:rsidRDefault="00254BD6" w:rsidP="00254BD6">
      <w:pPr>
        <w:rPr>
          <w:sz w:val="16"/>
        </w:rPr>
      </w:pPr>
      <w:r>
        <w:rPr>
          <w:sz w:val="16"/>
        </w:rPr>
        <w:t xml:space="preserve">Using data from 2011, the </w:t>
      </w:r>
      <w:r>
        <w:rPr>
          <w:rStyle w:val="StyleUnderline"/>
        </w:rPr>
        <w:t>researchers calculate that</w:t>
      </w:r>
      <w:r>
        <w:rPr>
          <w:sz w:val="16"/>
        </w:rPr>
        <w:t xml:space="preserve"> the </w:t>
      </w:r>
      <w:r>
        <w:rPr>
          <w:rStyle w:val="StyleUnderline"/>
        </w:rPr>
        <w:t xml:space="preserve">annual </w:t>
      </w:r>
      <w:r>
        <w:rPr>
          <w:rStyle w:val="Emphasis"/>
        </w:rPr>
        <w:t>per capita boundaries</w:t>
      </w:r>
      <w:r>
        <w:rPr>
          <w:rStyle w:val="StyleUnderline"/>
        </w:rPr>
        <w:t xml:space="preserve"> for the world's 7 billion</w:t>
      </w:r>
      <w:r>
        <w:rPr>
          <w:sz w:val="16"/>
        </w:rPr>
        <w:t xml:space="preserve"> people </w:t>
      </w:r>
      <w:r>
        <w:rPr>
          <w:rStyle w:val="StyleUnderline"/>
        </w:rPr>
        <w:t>consist of</w:t>
      </w:r>
      <w:r>
        <w:rPr>
          <w:sz w:val="16"/>
        </w:rPr>
        <w:t xml:space="preserve"> the emission of </w:t>
      </w:r>
      <w:r>
        <w:rPr>
          <w:rStyle w:val="StyleUnderline"/>
        </w:rPr>
        <w:t>1.6 tons of carbon dioxide per year</w:t>
      </w:r>
      <w:r>
        <w:rPr>
          <w:sz w:val="16"/>
        </w:rPr>
        <w:t xml:space="preserve"> and the annual </w:t>
      </w:r>
      <w:r>
        <w:rPr>
          <w:rStyle w:val="StyleUnderline"/>
        </w:rPr>
        <w:t>consumption of 0.9 kilograms of phosphorus, 8.9 kilograms of nitrogen, 574 cubic meters of water, 2.6 tons of biomass</w:t>
      </w:r>
      <w:r>
        <w:rPr>
          <w:sz w:val="16"/>
        </w:rPr>
        <w:t xml:space="preserve"> (crops and wood), </w:t>
      </w:r>
      <w:r>
        <w:rPr>
          <w:rStyle w:val="StyleUnderline"/>
        </w:rPr>
        <w:t>plus</w:t>
      </w:r>
      <w:r>
        <w:rPr>
          <w:sz w:val="16"/>
        </w:rPr>
        <w:t xml:space="preserve"> the ecological services of </w:t>
      </w:r>
      <w:r>
        <w:rPr>
          <w:rStyle w:val="StyleUnderline"/>
        </w:rPr>
        <w:t>1.7 hectares of land and 7.2 tons</w:t>
      </w:r>
      <w:r>
        <w:rPr>
          <w:sz w:val="16"/>
        </w:rPr>
        <w:t xml:space="preserve"> of material </w:t>
      </w:r>
      <w:r>
        <w:rPr>
          <w:rStyle w:val="StyleUnderline"/>
        </w:rPr>
        <w:t>per person</w:t>
      </w:r>
      <w:r>
        <w:rPr>
          <w:sz w:val="16"/>
        </w:rPr>
        <w:t>.</w:t>
      </w:r>
    </w:p>
    <w:p w14:paraId="313488F3" w14:textId="77777777" w:rsidR="00254BD6" w:rsidRDefault="00254BD6" w:rsidP="00254BD6">
      <w:pPr>
        <w:rPr>
          <w:sz w:val="16"/>
        </w:rPr>
      </w:pPr>
      <w:r>
        <w:rPr>
          <w:sz w:val="16"/>
        </w:rPr>
        <w:t xml:space="preserve">On the social side, meanwhile, the researchers say that life satisfaction in each country should exceed 6.5 on the 10-point </w:t>
      </w:r>
      <w:proofErr w:type="spellStart"/>
      <w:r>
        <w:rPr>
          <w:sz w:val="16"/>
        </w:rPr>
        <w:t>Cantril</w:t>
      </w:r>
      <w:proofErr w:type="spellEnd"/>
      <w:r>
        <w:rPr>
          <w:sz w:val="16"/>
        </w:rPr>
        <w:t xml:space="preserve"> scale, that healthy life expectancy should average at least 65 years, and that nutrition should be over 2,700 calories per day. At least 95 percent of each country's citizens must have access to good sanitation, earn more than $1.90 per day, and pass through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47769E68" w14:textId="77777777" w:rsidR="00254BD6" w:rsidRDefault="00254BD6" w:rsidP="00254BD6">
      <w:pPr>
        <w:rPr>
          <w:sz w:val="16"/>
        </w:rPr>
      </w:pPr>
      <w:r>
        <w:rPr>
          <w:sz w:val="16"/>
        </w:rPr>
        <w:t xml:space="preserve">So </w:t>
      </w:r>
      <w:r>
        <w:rPr>
          <w:rStyle w:val="StyleUnderline"/>
        </w:rPr>
        <w:t>how does the U.S. do with regard to</w:t>
      </w:r>
      <w:r>
        <w:rPr>
          <w:sz w:val="16"/>
        </w:rPr>
        <w:t xml:space="preserve"> their </w:t>
      </w:r>
      <w:r>
        <w:rPr>
          <w:rStyle w:val="StyleUnderline"/>
        </w:rPr>
        <w:t>biophysical boundaries and social outcomes</w:t>
      </w:r>
      <w:r>
        <w:rPr>
          <w:sz w:val="16"/>
        </w:rPr>
        <w:t xml:space="preserve"> measures? We </w:t>
      </w:r>
      <w:r w:rsidRPr="006B5371">
        <w:rPr>
          <w:rStyle w:val="StyleUnderline"/>
          <w:highlight w:val="green"/>
        </w:rPr>
        <w:t>American</w:t>
      </w:r>
      <w:r w:rsidRPr="00935AD6">
        <w:rPr>
          <w:rStyle w:val="StyleUnderline"/>
        </w:rPr>
        <w:t>s</w:t>
      </w:r>
      <w:r w:rsidRPr="006B5371">
        <w:rPr>
          <w:rStyle w:val="StyleUnderline"/>
          <w:highlight w:val="green"/>
        </w:rPr>
        <w:t xml:space="preserve"> </w:t>
      </w:r>
      <w:r w:rsidRPr="006B5371">
        <w:rPr>
          <w:rStyle w:val="Emphasis"/>
          <w:highlight w:val="green"/>
        </w:rPr>
        <w:t>transgress all</w:t>
      </w:r>
      <w:r>
        <w:rPr>
          <w:rStyle w:val="Emphasis"/>
        </w:rPr>
        <w:t xml:space="preserve"> seven</w:t>
      </w:r>
      <w:r>
        <w:rPr>
          <w:rStyle w:val="StyleUnderline"/>
        </w:rPr>
        <w:t xml:space="preserve"> of the biophysical </w:t>
      </w:r>
      <w:r w:rsidRPr="006B5371">
        <w:rPr>
          <w:rStyle w:val="StyleUnderline"/>
          <w:highlight w:val="green"/>
        </w:rPr>
        <w:t>boundaries</w:t>
      </w:r>
      <w:r>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2CA7C43D" w14:textId="77777777" w:rsidR="00254BD6" w:rsidRDefault="00254BD6" w:rsidP="00254BD6">
      <w:pPr>
        <w:rPr>
          <w:sz w:val="16"/>
        </w:rPr>
      </w:pPr>
      <w:r>
        <w:rPr>
          <w:sz w:val="16"/>
        </w:rPr>
        <w:t xml:space="preserve">On the other hand, </w:t>
      </w:r>
      <w:r>
        <w:rPr>
          <w:rStyle w:val="StyleUnderline"/>
        </w:rPr>
        <w:t>those transgressions</w:t>
      </w:r>
      <w:r>
        <w:rPr>
          <w:sz w:val="16"/>
        </w:rPr>
        <w:t xml:space="preserve"> have </w:t>
      </w:r>
      <w:r>
        <w:rPr>
          <w:rStyle w:val="StyleUnderline"/>
        </w:rPr>
        <w:t>provided a</w:t>
      </w:r>
      <w:r>
        <w:rPr>
          <w:sz w:val="16"/>
        </w:rPr>
        <w:t xml:space="preserve"> pretty </w:t>
      </w:r>
      <w:r>
        <w:rPr>
          <w:rStyle w:val="StyleUnderline"/>
        </w:rPr>
        <w:t>good life</w:t>
      </w:r>
      <w:r>
        <w:rPr>
          <w:sz w:val="16"/>
        </w:rPr>
        <w:t xml:space="preserve"> for Americans. For example, life </w:t>
      </w:r>
      <w:r>
        <w:rPr>
          <w:rStyle w:val="StyleUnderline"/>
        </w:rPr>
        <w:t xml:space="preserve">satisfaction is 7.1; healthy </w:t>
      </w:r>
      <w:r>
        <w:rPr>
          <w:rStyle w:val="Emphasis"/>
        </w:rPr>
        <w:t>life expectancy</w:t>
      </w:r>
      <w:r>
        <w:rPr>
          <w:rStyle w:val="StyleUnderline"/>
        </w:rPr>
        <w:t xml:space="preserve"> is 69.7 years; and </w:t>
      </w:r>
      <w:r>
        <w:rPr>
          <w:rStyle w:val="Emphasis"/>
        </w:rPr>
        <w:t>democratic quality</w:t>
      </w:r>
      <w:r>
        <w:rPr>
          <w:rStyle w:val="StyleUnderline"/>
        </w:rPr>
        <w:t xml:space="preserve"> stands at 0.8 points</w:t>
      </w:r>
      <w:r>
        <w:rPr>
          <w:sz w:val="16"/>
        </w:rPr>
        <w:t>. The only two social indicators we just missed on were employment (91 percent) and secondary education (94.7 percent).</w:t>
      </w:r>
    </w:p>
    <w:p w14:paraId="3B202470" w14:textId="77777777" w:rsidR="00254BD6" w:rsidRDefault="00254BD6" w:rsidP="00254BD6">
      <w:pPr>
        <w:rPr>
          <w:sz w:val="16"/>
        </w:rPr>
      </w:pPr>
      <w:r>
        <w:rPr>
          <w:sz w:val="16"/>
        </w:rPr>
        <w:t xml:space="preserve">On the other hand, </w:t>
      </w:r>
      <w:r>
        <w:rPr>
          <w:rStyle w:val="StyleUnderline"/>
        </w:rPr>
        <w:t xml:space="preserve">our hemisphere is home to one </w:t>
      </w:r>
      <w:r>
        <w:rPr>
          <w:rStyle w:val="Emphasis"/>
        </w:rPr>
        <w:t>paragon of sustainability</w:t>
      </w:r>
      <w:r>
        <w:rPr>
          <w:rStyle w:val="StyleUnderline"/>
        </w:rPr>
        <w:t>—Haiti</w:t>
      </w:r>
      <w:r>
        <w:rPr>
          <w:sz w:val="16"/>
        </w:rPr>
        <w:t xml:space="preserve">. Haitians breach none of the researchers' biophysical boundaries. </w:t>
      </w:r>
      <w:r>
        <w:rPr>
          <w:rStyle w:val="StyleUnderline"/>
        </w:rPr>
        <w:t xml:space="preserve">But the Caribbean country performs </w:t>
      </w:r>
      <w:r>
        <w:rPr>
          <w:rStyle w:val="Emphasis"/>
        </w:rPr>
        <w:t>abysmally</w:t>
      </w:r>
      <w:r>
        <w:rPr>
          <w:rStyle w:val="StyleUnderline"/>
        </w:rPr>
        <w:t xml:space="preserve"> on all 11 social indicators. Life satisfaction</w:t>
      </w:r>
      <w:r>
        <w:rPr>
          <w:sz w:val="16"/>
        </w:rPr>
        <w:t xml:space="preserve"> scores </w:t>
      </w:r>
      <w:r>
        <w:rPr>
          <w:rStyle w:val="StyleUnderline"/>
        </w:rPr>
        <w:t>at 4.</w:t>
      </w:r>
      <w:r>
        <w:rPr>
          <w:sz w:val="16"/>
        </w:rPr>
        <w:t xml:space="preserve">8; healthy </w:t>
      </w:r>
      <w:r>
        <w:rPr>
          <w:rStyle w:val="StyleUnderline"/>
        </w:rPr>
        <w:t>life expectancy is 52.3 years</w:t>
      </w:r>
      <w:r>
        <w:rPr>
          <w:sz w:val="16"/>
        </w:rPr>
        <w:t xml:space="preserve">; and Haitians average 2,105 calories per day. The country tallies -0.9 on the democratic quality index. </w:t>
      </w:r>
      <w:r>
        <w:rPr>
          <w:rStyle w:val="StyleUnderline"/>
        </w:rPr>
        <w:t>Haiti's GDP is $719 per capita</w:t>
      </w:r>
      <w:r>
        <w:rPr>
          <w:sz w:val="16"/>
        </w:rPr>
        <w:t>.</w:t>
      </w:r>
    </w:p>
    <w:p w14:paraId="5B22B314" w14:textId="77777777" w:rsidR="00254BD6" w:rsidRDefault="00254BD6" w:rsidP="00254BD6">
      <w:pPr>
        <w:rPr>
          <w:sz w:val="16"/>
        </w:rPr>
      </w:pPr>
      <w:r>
        <w:rPr>
          <w:rStyle w:val="StyleUnderline"/>
        </w:rPr>
        <w:lastRenderedPageBreak/>
        <w:t xml:space="preserve">Other near-sustainability champions include </w:t>
      </w:r>
      <w:r>
        <w:rPr>
          <w:rStyle w:val="Emphasis"/>
        </w:rPr>
        <w:t>Malawi</w:t>
      </w:r>
      <w:r>
        <w:rPr>
          <w:rStyle w:val="StyleUnderline"/>
        </w:rPr>
        <w:t xml:space="preserve">, </w:t>
      </w:r>
      <w:r>
        <w:rPr>
          <w:rStyle w:val="Emphasis"/>
        </w:rPr>
        <w:t>Nepal</w:t>
      </w:r>
      <w:r>
        <w:rPr>
          <w:rStyle w:val="StyleUnderline"/>
        </w:rPr>
        <w:t xml:space="preserve">, </w:t>
      </w:r>
      <w:r>
        <w:rPr>
          <w:rStyle w:val="Emphasis"/>
        </w:rPr>
        <w:t>Myanmar</w:t>
      </w:r>
      <w:r>
        <w:rPr>
          <w:rStyle w:val="StyleUnderline"/>
        </w:rPr>
        <w:t xml:space="preserve">, and </w:t>
      </w:r>
      <w:r>
        <w:rPr>
          <w:rStyle w:val="Emphasis"/>
        </w:rPr>
        <w:t>Nicaragua</w:t>
      </w:r>
      <w:r>
        <w:rPr>
          <w:rStyle w:val="StyleUnderline"/>
        </w:rPr>
        <w:t>. All of them score dismally on</w:t>
      </w:r>
      <w:r>
        <w:rPr>
          <w:sz w:val="16"/>
        </w:rPr>
        <w:t xml:space="preserve"> the </w:t>
      </w:r>
      <w:r>
        <w:rPr>
          <w:rStyle w:val="StyleUnderline"/>
        </w:rPr>
        <w:t>social indicators, and</w:t>
      </w:r>
      <w:r>
        <w:rPr>
          <w:sz w:val="16"/>
        </w:rPr>
        <w:t xml:space="preserve"> their </w:t>
      </w:r>
      <w:r>
        <w:rPr>
          <w:rStyle w:val="StyleUnderline"/>
        </w:rPr>
        <w:t>GDPs</w:t>
      </w:r>
      <w:r>
        <w:rPr>
          <w:sz w:val="16"/>
        </w:rPr>
        <w:t xml:space="preserve"> per capita are $322, $799, $1,375, and $2,208, respectively.</w:t>
      </w:r>
    </w:p>
    <w:p w14:paraId="5D3CF0AA" w14:textId="77777777" w:rsidR="00254BD6" w:rsidRDefault="00254BD6" w:rsidP="00254BD6">
      <w:pPr>
        <w:rPr>
          <w:sz w:val="16"/>
        </w:rPr>
      </w:pPr>
      <w:r>
        <w:rPr>
          <w:rStyle w:val="StyleUnderline"/>
        </w:rPr>
        <w:t>The country that</w:t>
      </w:r>
      <w:r>
        <w:rPr>
          <w:sz w:val="16"/>
        </w:rPr>
        <w:t xml:space="preserve"> currently </w:t>
      </w:r>
      <w:r>
        <w:rPr>
          <w:rStyle w:val="StyleUnderline"/>
        </w:rPr>
        <w:t xml:space="preserve">comes </w:t>
      </w:r>
      <w:r>
        <w:rPr>
          <w:rStyle w:val="Emphasis"/>
        </w:rPr>
        <w:t>closest</w:t>
      </w:r>
      <w:r>
        <w:rPr>
          <w:rStyle w:val="StyleUnderline"/>
        </w:rPr>
        <w:t xml:space="preserve"> to</w:t>
      </w:r>
      <w:r>
        <w:rPr>
          <w:sz w:val="16"/>
        </w:rPr>
        <w:t xml:space="preserve"> the </w:t>
      </w:r>
      <w:r>
        <w:rPr>
          <w:rStyle w:val="StyleUnderline"/>
        </w:rPr>
        <w:t>researchers' ideal</w:t>
      </w:r>
      <w:r>
        <w:rPr>
          <w:sz w:val="16"/>
        </w:rPr>
        <w:t xml:space="preserve"> of remaining within its </w:t>
      </w:r>
      <w:r>
        <w:rPr>
          <w:rStyle w:val="StyleUnderline"/>
        </w:rPr>
        <w:t>biophysical boundaries while</w:t>
      </w:r>
      <w:r>
        <w:rPr>
          <w:sz w:val="16"/>
        </w:rPr>
        <w:t xml:space="preserve"> sufficient </w:t>
      </w:r>
      <w:r>
        <w:rPr>
          <w:rStyle w:val="StyleUnderline"/>
        </w:rPr>
        <w:t>social indicators is…</w:t>
      </w:r>
      <w:r>
        <w:rPr>
          <w:rStyle w:val="Emphasis"/>
        </w:rPr>
        <w:t>Vietnam</w:t>
      </w:r>
      <w:r>
        <w:rPr>
          <w:sz w:val="16"/>
        </w:rPr>
        <w:t>. For the record, Vietnam's per capita GDP is $2,306.</w:t>
      </w:r>
    </w:p>
    <w:p w14:paraId="05E980E7" w14:textId="77777777" w:rsidR="00254BD6" w:rsidRDefault="00254BD6" w:rsidP="00254BD6">
      <w:pPr>
        <w:rPr>
          <w:sz w:val="16"/>
        </w:rPr>
      </w:pPr>
      <w:r w:rsidRPr="00935AD6">
        <w:rPr>
          <w:rStyle w:val="StyleUnderline"/>
        </w:rPr>
        <w:t xml:space="preserve">"Countries with higher levels of </w:t>
      </w:r>
      <w:r w:rsidRPr="00935AD6">
        <w:rPr>
          <w:rStyle w:val="Emphasis"/>
        </w:rPr>
        <w:t>life satisfaction</w:t>
      </w:r>
      <w:r w:rsidRPr="00935AD6">
        <w:rPr>
          <w:rStyle w:val="StyleUnderline"/>
        </w:rPr>
        <w:t xml:space="preserve"> and</w:t>
      </w:r>
      <w:r w:rsidRPr="00935AD6">
        <w:rPr>
          <w:sz w:val="16"/>
        </w:rPr>
        <w:t xml:space="preserve"> healthy life </w:t>
      </w:r>
      <w:r w:rsidRPr="00935AD6">
        <w:rPr>
          <w:rStyle w:val="Emphasis"/>
        </w:rPr>
        <w:t>expectancy</w:t>
      </w:r>
      <w:r w:rsidRPr="00935AD6">
        <w:rPr>
          <w:sz w:val="16"/>
        </w:rPr>
        <w:t xml:space="preserve"> also </w:t>
      </w:r>
      <w:r w:rsidRPr="00935AD6">
        <w:rPr>
          <w:rStyle w:val="StyleUnderline"/>
        </w:rPr>
        <w:t>tend to transgress</w:t>
      </w:r>
      <w:r w:rsidRPr="00935AD6">
        <w:rPr>
          <w:sz w:val="16"/>
        </w:rPr>
        <w:t xml:space="preserve"> more </w:t>
      </w:r>
      <w:r w:rsidRPr="00935AD6">
        <w:rPr>
          <w:rStyle w:val="StyleUnderline"/>
        </w:rPr>
        <w:t>biophysical boundaries,"</w:t>
      </w:r>
      <w:r w:rsidRPr="00935AD6">
        <w:rPr>
          <w:sz w:val="16"/>
        </w:rPr>
        <w:t xml:space="preserve"> the researchers note. </w:t>
      </w:r>
      <w:r w:rsidRPr="00935AD6">
        <w:rPr>
          <w:rStyle w:val="StyleUnderline"/>
        </w:rPr>
        <w:t>A better way to put this</w:t>
      </w:r>
      <w:r w:rsidRPr="00935AD6">
        <w:rPr>
          <w:sz w:val="16"/>
        </w:rPr>
        <w:t xml:space="preserve"> relationship </w:t>
      </w:r>
      <w:r w:rsidRPr="00935AD6">
        <w:rPr>
          <w:rStyle w:val="StyleUnderline"/>
        </w:rPr>
        <w:t>is that</w:t>
      </w:r>
      <w:r w:rsidRPr="00935AD6">
        <w:rPr>
          <w:sz w:val="16"/>
        </w:rPr>
        <w:t xml:space="preserve"> more </w:t>
      </w:r>
      <w:r w:rsidRPr="00935AD6">
        <w:rPr>
          <w:rStyle w:val="StyleUnderline"/>
        </w:rPr>
        <w:t xml:space="preserve">wealth and </w:t>
      </w:r>
      <w:r w:rsidRPr="00935AD6">
        <w:rPr>
          <w:rStyle w:val="Emphasis"/>
        </w:rPr>
        <w:t>technology</w:t>
      </w:r>
      <w:r>
        <w:rPr>
          <w:sz w:val="16"/>
        </w:rPr>
        <w:t xml:space="preserve"> tend to </w:t>
      </w:r>
      <w:r>
        <w:rPr>
          <w:rStyle w:val="StyleUnderline"/>
        </w:rPr>
        <w:t>make people happier, healthier, and freer</w:t>
      </w:r>
      <w:r>
        <w:rPr>
          <w:sz w:val="16"/>
        </w:rPr>
        <w:t>.</w:t>
      </w:r>
    </w:p>
    <w:p w14:paraId="6A02DAE8" w14:textId="77777777" w:rsidR="00254BD6" w:rsidRDefault="00254BD6" w:rsidP="00254BD6">
      <w:pPr>
        <w:rPr>
          <w:sz w:val="16"/>
        </w:rPr>
      </w:pPr>
      <w:r>
        <w:rPr>
          <w:sz w:val="16"/>
        </w:rPr>
        <w:t xml:space="preserve">O'Neill and his unhappy team fail drastically to understand how </w:t>
      </w:r>
      <w:r>
        <w:rPr>
          <w:rStyle w:val="StyleUnderline"/>
        </w:rPr>
        <w:t xml:space="preserve">human </w:t>
      </w:r>
      <w:r w:rsidRPr="006B5371">
        <w:rPr>
          <w:rStyle w:val="Emphasis"/>
          <w:highlight w:val="green"/>
        </w:rPr>
        <w:t>ingenuity</w:t>
      </w:r>
      <w:r>
        <w:rPr>
          <w:rStyle w:val="StyleUnderline"/>
        </w:rPr>
        <w:t xml:space="preserve"> unleashed </w:t>
      </w:r>
      <w:r w:rsidRPr="006B5371">
        <w:rPr>
          <w:rStyle w:val="StyleUnderline"/>
          <w:highlight w:val="green"/>
        </w:rPr>
        <w:t>in markets is</w:t>
      </w:r>
      <w:r>
        <w:rPr>
          <w:sz w:val="16"/>
        </w:rPr>
        <w:t xml:space="preserve"> already </w:t>
      </w:r>
      <w:r>
        <w:rPr>
          <w:rStyle w:val="StyleUnderline"/>
        </w:rPr>
        <w:t xml:space="preserve">well on the way toward </w:t>
      </w:r>
      <w:r w:rsidRPr="006B5371">
        <w:rPr>
          <w:rStyle w:val="StyleUnderline"/>
          <w:highlight w:val="green"/>
        </w:rPr>
        <w:t>making</w:t>
      </w:r>
      <w:r>
        <w:rPr>
          <w:sz w:val="16"/>
        </w:rPr>
        <w:t xml:space="preserve"> their </w:t>
      </w:r>
      <w:r>
        <w:rPr>
          <w:rStyle w:val="StyleUnderline"/>
        </w:rPr>
        <w:t xml:space="preserve">supposed planetary </w:t>
      </w:r>
      <w:r w:rsidRPr="006B5371">
        <w:rPr>
          <w:rStyle w:val="StyleUnderline"/>
          <w:highlight w:val="green"/>
        </w:rPr>
        <w:t xml:space="preserve">boundaries </w:t>
      </w:r>
      <w:r w:rsidRPr="006B5371">
        <w:rPr>
          <w:rStyle w:val="Emphasis"/>
          <w:highlight w:val="green"/>
        </w:rPr>
        <w:t>irrelevant</w:t>
      </w:r>
      <w:r>
        <w:rPr>
          <w:rStyle w:val="StyleUnderline"/>
        </w:rPr>
        <w:t xml:space="preserve">. Take carbon dioxide </w:t>
      </w:r>
      <w:r>
        <w:rPr>
          <w:rStyle w:val="Emphasis"/>
        </w:rPr>
        <w:t>emissions</w:t>
      </w:r>
      <w:r>
        <w:rPr>
          <w:rStyle w:val="StyleUnderline"/>
        </w:rPr>
        <w:t xml:space="preserve">: Supporters of </w:t>
      </w:r>
      <w:r>
        <w:rPr>
          <w:rStyle w:val="Emphasis"/>
        </w:rPr>
        <w:t xml:space="preserve">renewable </w:t>
      </w:r>
      <w:r w:rsidRPr="006B5371">
        <w:rPr>
          <w:rStyle w:val="Emphasis"/>
          <w:highlight w:val="green"/>
        </w:rPr>
        <w:t>energy</w:t>
      </w:r>
      <w:r>
        <w:rPr>
          <w:rStyle w:val="StyleUnderline"/>
        </w:rPr>
        <w:t xml:space="preserve"> technologies say</w:t>
      </w:r>
      <w:r>
        <w:rPr>
          <w:sz w:val="16"/>
        </w:rPr>
        <w:t xml:space="preserve"> that their </w:t>
      </w:r>
      <w:r w:rsidRPr="006B5371">
        <w:rPr>
          <w:rStyle w:val="StyleUnderline"/>
          <w:highlight w:val="green"/>
        </w:rPr>
        <w:t>costs</w:t>
      </w:r>
      <w:r>
        <w:rPr>
          <w:rStyle w:val="StyleUnderline"/>
        </w:rPr>
        <w:t xml:space="preserve"> are already or </w:t>
      </w:r>
      <w:r w:rsidRPr="006B5371">
        <w:rPr>
          <w:rStyle w:val="StyleUnderline"/>
          <w:highlight w:val="green"/>
        </w:rPr>
        <w:t>will</w:t>
      </w:r>
      <w:r>
        <w:rPr>
          <w:sz w:val="16"/>
        </w:rPr>
        <w:t xml:space="preserve"> soon </w:t>
      </w:r>
      <w:r w:rsidRPr="006B5371">
        <w:rPr>
          <w:rStyle w:val="StyleUnderline"/>
          <w:highlight w:val="green"/>
        </w:rPr>
        <w:t xml:space="preserve">be </w:t>
      </w:r>
      <w:r w:rsidRPr="006B5371">
        <w:rPr>
          <w:rStyle w:val="Emphasis"/>
          <w:highlight w:val="green"/>
        </w:rPr>
        <w:t>lower</w:t>
      </w:r>
      <w:r>
        <w:rPr>
          <w:rStyle w:val="Emphasis"/>
        </w:rPr>
        <w:t xml:space="preserve"> than</w:t>
      </w:r>
      <w:r>
        <w:rPr>
          <w:sz w:val="16"/>
        </w:rPr>
        <w:t xml:space="preserve"> those of </w:t>
      </w:r>
      <w:r>
        <w:rPr>
          <w:rStyle w:val="Emphasis"/>
        </w:rPr>
        <w:t>fossil fuels</w:t>
      </w:r>
      <w:r>
        <w:rPr>
          <w:rStyle w:val="StyleUnderline"/>
        </w:rPr>
        <w:t>. Boosters of</w:t>
      </w:r>
      <w:r>
        <w:rPr>
          <w:sz w:val="16"/>
        </w:rPr>
        <w:t xml:space="preserve"> advanced </w:t>
      </w:r>
      <w:r>
        <w:rPr>
          <w:rStyle w:val="StyleUnderline"/>
        </w:rPr>
        <w:t xml:space="preserve">nuclear </w:t>
      </w:r>
      <w:r w:rsidRPr="006B5371">
        <w:rPr>
          <w:rStyle w:val="StyleUnderline"/>
          <w:highlight w:val="green"/>
        </w:rPr>
        <w:t>reactors</w:t>
      </w:r>
      <w:r>
        <w:rPr>
          <w:sz w:val="16"/>
        </w:rPr>
        <w:t xml:space="preserve"> similarly </w:t>
      </w:r>
      <w:r>
        <w:rPr>
          <w:rStyle w:val="StyleUnderline"/>
        </w:rPr>
        <w:t xml:space="preserve">argue that they can </w:t>
      </w:r>
      <w:r w:rsidRPr="006B5371">
        <w:rPr>
          <w:rStyle w:val="StyleUnderline"/>
          <w:highlight w:val="green"/>
        </w:rPr>
        <w:t xml:space="preserve">supply </w:t>
      </w:r>
      <w:r w:rsidRPr="006B5371">
        <w:rPr>
          <w:rStyle w:val="Emphasis"/>
          <w:highlight w:val="green"/>
        </w:rPr>
        <w:t>all</w:t>
      </w:r>
      <w:r>
        <w:rPr>
          <w:rStyle w:val="Emphasis"/>
        </w:rPr>
        <w:t xml:space="preserve"> of the </w:t>
      </w:r>
      <w:r w:rsidRPr="006B5371">
        <w:rPr>
          <w:rStyle w:val="Emphasis"/>
          <w:highlight w:val="green"/>
        </w:rPr>
        <w:t>carbon-free energy</w:t>
      </w:r>
      <w:r>
        <w:rPr>
          <w:rStyle w:val="StyleUnderline"/>
        </w:rPr>
        <w:t xml:space="preserve"> the world will need</w:t>
      </w:r>
      <w:r>
        <w:rPr>
          <w:sz w:val="16"/>
        </w:rPr>
        <w:t xml:space="preserve">. There's a good chance that fleets of </w:t>
      </w:r>
      <w:r>
        <w:rPr>
          <w:rStyle w:val="StyleUnderline"/>
        </w:rPr>
        <w:t>battery-powered</w:t>
      </w:r>
      <w:r>
        <w:rPr>
          <w:sz w:val="16"/>
        </w:rPr>
        <w:t xml:space="preserve"> self-driving </w:t>
      </w:r>
      <w:r>
        <w:rPr>
          <w:rStyle w:val="StyleUnderline"/>
        </w:rPr>
        <w:t>vehicles</w:t>
      </w:r>
      <w:r>
        <w:rPr>
          <w:sz w:val="16"/>
        </w:rPr>
        <w:t xml:space="preserve"> will largely </w:t>
      </w:r>
      <w:r>
        <w:rPr>
          <w:rStyle w:val="StyleUnderline"/>
        </w:rPr>
        <w:t>replace</w:t>
      </w:r>
      <w:r>
        <w:rPr>
          <w:sz w:val="16"/>
        </w:rPr>
        <w:t xml:space="preserve"> private cars and </w:t>
      </w:r>
      <w:r>
        <w:rPr>
          <w:rStyle w:val="StyleUnderline"/>
        </w:rPr>
        <w:t>mass transit</w:t>
      </w:r>
      <w:r>
        <w:rPr>
          <w:sz w:val="16"/>
        </w:rPr>
        <w:t xml:space="preserve"> later in this century.</w:t>
      </w:r>
    </w:p>
    <w:p w14:paraId="701F3E0B" w14:textId="77777777" w:rsidR="00DA5843" w:rsidRDefault="00254BD6" w:rsidP="00254BD6">
      <w:pPr>
        <w:rPr>
          <w:rStyle w:val="Emphasis"/>
        </w:rPr>
      </w:pPr>
      <w:r>
        <w:rPr>
          <w:sz w:val="16"/>
        </w:rPr>
        <w:t xml:space="preserve">Are we about to run out of phosphorous to fertilize our crops? </w:t>
      </w:r>
      <w:r w:rsidRPr="006B5371">
        <w:rPr>
          <w:rStyle w:val="StyleUnderline"/>
          <w:highlight w:val="green"/>
        </w:rPr>
        <w:t xml:space="preserve">Peak phosphorus is </w:t>
      </w:r>
      <w:r w:rsidRPr="006B5371">
        <w:rPr>
          <w:rStyle w:val="Emphasis"/>
          <w:highlight w:val="green"/>
        </w:rPr>
        <w:t>not at hand</w:t>
      </w:r>
      <w:r>
        <w:rPr>
          <w:sz w:val="16"/>
        </w:rPr>
        <w:t xml:space="preserve">. The U.S. Geological Survey (USGS) reports that </w:t>
      </w:r>
      <w:r>
        <w:rPr>
          <w:rStyle w:val="StyleUnderline"/>
        </w:rPr>
        <w:t xml:space="preserve">at current rates of mining, the world's known </w:t>
      </w:r>
      <w:r w:rsidRPr="006B5371">
        <w:rPr>
          <w:rStyle w:val="StyleUnderline"/>
          <w:highlight w:val="green"/>
        </w:rPr>
        <w:t>reserves</w:t>
      </w:r>
      <w:r>
        <w:rPr>
          <w:rStyle w:val="StyleUnderline"/>
        </w:rPr>
        <w:t xml:space="preserve"> will </w:t>
      </w:r>
      <w:r w:rsidRPr="006B5371">
        <w:rPr>
          <w:rStyle w:val="StyleUnderline"/>
          <w:highlight w:val="green"/>
        </w:rPr>
        <w:t>last</w:t>
      </w:r>
      <w:r>
        <w:rPr>
          <w:rStyle w:val="StyleUnderline"/>
        </w:rPr>
        <w:t xml:space="preserve"> </w:t>
      </w:r>
      <w:r>
        <w:rPr>
          <w:rStyle w:val="Emphasis"/>
        </w:rPr>
        <w:t xml:space="preserve">266 </w:t>
      </w:r>
      <w:r w:rsidRPr="006B5371">
        <w:rPr>
          <w:rStyle w:val="Emphasis"/>
          <w:highlight w:val="green"/>
        </w:rPr>
        <w:t>years</w:t>
      </w:r>
      <w:r w:rsidRPr="006B5371">
        <w:rPr>
          <w:rStyle w:val="StyleUnderline"/>
          <w:highlight w:val="green"/>
        </w:rPr>
        <w:t>.</w:t>
      </w:r>
      <w:r>
        <w:rPr>
          <w:rStyle w:val="StyleUnderline"/>
        </w:rPr>
        <w:t xml:space="preserve"> The estimated </w:t>
      </w:r>
      <w:r>
        <w:rPr>
          <w:rStyle w:val="Emphasis"/>
        </w:rPr>
        <w:t>total resources</w:t>
      </w:r>
      <w:r>
        <w:rPr>
          <w:rStyle w:val="StyleUnderline"/>
        </w:rPr>
        <w:t xml:space="preserve"> of phosphate rock would last </w:t>
      </w:r>
      <w:r>
        <w:rPr>
          <w:rStyle w:val="Emphasis"/>
        </w:rPr>
        <w:t>over 1,140 years</w:t>
      </w:r>
      <w:r>
        <w:rPr>
          <w:rStyle w:val="StyleUnderline"/>
        </w:rPr>
        <w:t>. "</w:t>
      </w:r>
      <w:r w:rsidRPr="00935AD6">
        <w:rPr>
          <w:rStyle w:val="StyleUnderline"/>
        </w:rPr>
        <w:t xml:space="preserve">There are </w:t>
      </w:r>
      <w:r w:rsidRPr="006B5371">
        <w:rPr>
          <w:rStyle w:val="StyleUnderline"/>
          <w:highlight w:val="green"/>
        </w:rPr>
        <w:t>no</w:t>
      </w:r>
      <w:r>
        <w:rPr>
          <w:rStyle w:val="StyleUnderline"/>
        </w:rPr>
        <w:t xml:space="preserve"> </w:t>
      </w:r>
      <w:r>
        <w:rPr>
          <w:rStyle w:val="Emphasis"/>
        </w:rPr>
        <w:t xml:space="preserve">imminent </w:t>
      </w:r>
      <w:r w:rsidRPr="006B5371">
        <w:rPr>
          <w:rStyle w:val="Emphasis"/>
          <w:highlight w:val="green"/>
        </w:rPr>
        <w:t>shortages</w:t>
      </w:r>
    </w:p>
    <w:p w14:paraId="781069FF" w14:textId="77777777" w:rsidR="00DA5843" w:rsidRDefault="00DA5843" w:rsidP="00254BD6">
      <w:pPr>
        <w:rPr>
          <w:rStyle w:val="Emphasis"/>
        </w:rPr>
      </w:pPr>
    </w:p>
    <w:p w14:paraId="0A94F0F1" w14:textId="799C30FE" w:rsidR="00254BD6" w:rsidRDefault="00254BD6" w:rsidP="00254BD6">
      <w:pPr>
        <w:rPr>
          <w:sz w:val="16"/>
        </w:rPr>
      </w:pPr>
      <w:r>
        <w:rPr>
          <w:rStyle w:val="StyleUnderline"/>
        </w:rPr>
        <w:t xml:space="preserve"> of</w:t>
      </w:r>
      <w:r>
        <w:rPr>
          <w:sz w:val="16"/>
        </w:rPr>
        <w:t xml:space="preserve"> phosphate </w:t>
      </w:r>
      <w:r>
        <w:rPr>
          <w:rStyle w:val="StyleUnderline"/>
        </w:rPr>
        <w:t>rock,"</w:t>
      </w:r>
      <w:r>
        <w:rPr>
          <w:sz w:val="16"/>
        </w:rPr>
        <w:t xml:space="preserve"> notes the USGS. </w:t>
      </w:r>
      <w:r>
        <w:rPr>
          <w:rStyle w:val="StyleUnderline"/>
        </w:rPr>
        <w:t>With respect to</w:t>
      </w:r>
      <w:r>
        <w:rPr>
          <w:sz w:val="16"/>
        </w:rPr>
        <w:t xml:space="preserve"> the </w:t>
      </w:r>
      <w:r>
        <w:rPr>
          <w:rStyle w:val="StyleUnderline"/>
        </w:rPr>
        <w:t>deleterious effects</w:t>
      </w:r>
      <w:r>
        <w:rPr>
          <w:sz w:val="16"/>
        </w:rPr>
        <w:t xml:space="preserve"> that using phosphorus to fertilize crops might have outside of farm fields, </w:t>
      </w:r>
      <w:r>
        <w:rPr>
          <w:rStyle w:val="StyleUnderline"/>
        </w:rPr>
        <w:t>researchers are working</w:t>
      </w:r>
      <w:r>
        <w:rPr>
          <w:sz w:val="16"/>
        </w:rPr>
        <w:t xml:space="preserve"> on ways </w:t>
      </w:r>
      <w:r>
        <w:rPr>
          <w:rStyle w:val="StyleUnderline"/>
        </w:rPr>
        <w:t xml:space="preserve">to </w:t>
      </w:r>
      <w:r>
        <w:rPr>
          <w:rStyle w:val="Emphasis"/>
        </w:rPr>
        <w:t xml:space="preserve">endow </w:t>
      </w:r>
      <w:r w:rsidRPr="006B5371">
        <w:rPr>
          <w:rStyle w:val="Emphasis"/>
          <w:highlight w:val="green"/>
        </w:rPr>
        <w:t>crops</w:t>
      </w:r>
      <w:r>
        <w:rPr>
          <w:rStyle w:val="StyleUnderline"/>
        </w:rPr>
        <w:t xml:space="preserve"> with traits that enable them to </w:t>
      </w:r>
      <w:r w:rsidRPr="006B5371">
        <w:rPr>
          <w:rStyle w:val="StyleUnderline"/>
          <w:highlight w:val="green"/>
        </w:rPr>
        <w:t xml:space="preserve">use less while </w:t>
      </w:r>
      <w:r w:rsidRPr="006B5371">
        <w:rPr>
          <w:rStyle w:val="Emphasis"/>
          <w:highlight w:val="green"/>
        </w:rPr>
        <w:t>maintaining yields</w:t>
      </w:r>
      <w:r>
        <w:rPr>
          <w:sz w:val="16"/>
        </w:rPr>
        <w:t>.</w:t>
      </w:r>
    </w:p>
    <w:p w14:paraId="0EEC0E4B" w14:textId="77777777" w:rsidR="00254BD6" w:rsidRDefault="00254BD6" w:rsidP="00254BD6">
      <w:pPr>
        <w:rPr>
          <w:sz w:val="16"/>
        </w:rPr>
      </w:pPr>
      <w:r>
        <w:rPr>
          <w:sz w:val="16"/>
        </w:rPr>
        <w:t xml:space="preserve">O'Neill and his colleagues are also concerned that farmers are using too much </w:t>
      </w:r>
      <w:r>
        <w:rPr>
          <w:rStyle w:val="StyleUnderline"/>
        </w:rPr>
        <w:t>nitrogen fertilizer</w:t>
      </w:r>
      <w:r>
        <w:rPr>
          <w:sz w:val="16"/>
        </w:rPr>
        <w:t xml:space="preserve">, which runs off fields into the natural environment and contributes to deoxygenated dead zones in the oceans, among other ill effects. This </w:t>
      </w:r>
      <w:r>
        <w:rPr>
          <w:rStyle w:val="StyleUnderline"/>
        </w:rPr>
        <w:t>is a problem, but</w:t>
      </w:r>
      <w:r>
        <w:rPr>
          <w:sz w:val="16"/>
        </w:rPr>
        <w:t xml:space="preserve"> one that </w:t>
      </w:r>
      <w:r>
        <w:rPr>
          <w:rStyle w:val="StyleUnderline"/>
        </w:rPr>
        <w:t>plant breeders are</w:t>
      </w:r>
      <w:r>
        <w:rPr>
          <w:sz w:val="16"/>
        </w:rPr>
        <w:t xml:space="preserve"> already </w:t>
      </w:r>
      <w:r>
        <w:rPr>
          <w:rStyle w:val="StyleUnderline"/>
        </w:rPr>
        <w:t>working to solve</w:t>
      </w:r>
      <w:r>
        <w:rPr>
          <w:sz w:val="16"/>
        </w:rPr>
        <w:t xml:space="preserve">. For example, </w:t>
      </w:r>
      <w:r>
        <w:rPr>
          <w:rStyle w:val="StyleUnderline"/>
        </w:rPr>
        <w:t>researchers</w:t>
      </w:r>
      <w:r>
        <w:rPr>
          <w:sz w:val="16"/>
        </w:rPr>
        <w:t xml:space="preserve"> at Arcadia Biosciences have </w:t>
      </w:r>
      <w:r>
        <w:rPr>
          <w:rStyle w:val="StyleUnderline"/>
        </w:rPr>
        <w:t xml:space="preserve">used </w:t>
      </w:r>
      <w:r w:rsidRPr="006B5371">
        <w:rPr>
          <w:rStyle w:val="Emphasis"/>
          <w:highlight w:val="green"/>
        </w:rPr>
        <w:t>biotech</w:t>
      </w:r>
      <w:r>
        <w:rPr>
          <w:rStyle w:val="Emphasis"/>
        </w:rPr>
        <w:t>nology</w:t>
      </w:r>
      <w:r>
        <w:rPr>
          <w:rStyle w:val="StyleUnderline"/>
        </w:rPr>
        <w:t xml:space="preserve"> to </w:t>
      </w:r>
      <w:r w:rsidRPr="006B5371">
        <w:rPr>
          <w:rStyle w:val="StyleUnderline"/>
          <w:highlight w:val="green"/>
        </w:rPr>
        <w:t>create</w:t>
      </w:r>
      <w:r>
        <w:rPr>
          <w:rStyle w:val="StyleUnderline"/>
        </w:rPr>
        <w:t xml:space="preserve"> nitrogen-</w:t>
      </w:r>
      <w:r w:rsidRPr="006B5371">
        <w:rPr>
          <w:rStyle w:val="Emphasis"/>
          <w:highlight w:val="green"/>
        </w:rPr>
        <w:t>efficient</w:t>
      </w:r>
      <w:r>
        <w:rPr>
          <w:rStyle w:val="Emphasis"/>
        </w:rPr>
        <w:t xml:space="preserve"> varieties</w:t>
      </w:r>
      <w:r>
        <w:rPr>
          <w:rStyle w:val="StyleUnderline"/>
        </w:rPr>
        <w:t xml:space="preserve"> of </w:t>
      </w:r>
      <w:r w:rsidRPr="006B5371">
        <w:rPr>
          <w:rStyle w:val="StyleUnderline"/>
          <w:highlight w:val="green"/>
        </w:rPr>
        <w:t>staples</w:t>
      </w:r>
      <w:r>
        <w:rPr>
          <w:rStyle w:val="StyleUnderline"/>
        </w:rPr>
        <w:t xml:space="preserve"> like rice and wheat that enable farmers to increase yields while</w:t>
      </w:r>
      <w:r>
        <w:rPr>
          <w:sz w:val="16"/>
        </w:rPr>
        <w:t xml:space="preserve"> significantly </w:t>
      </w:r>
      <w:r>
        <w:rPr>
          <w:rStyle w:val="StyleUnderline"/>
        </w:rPr>
        <w:t>reducing fertilizer use</w:t>
      </w:r>
      <w:r>
        <w:rPr>
          <w:sz w:val="16"/>
        </w:rPr>
        <w:t xml:space="preserve">. Meanwhile, </w:t>
      </w:r>
      <w:r>
        <w:rPr>
          <w:rStyle w:val="StyleUnderline"/>
        </w:rPr>
        <w:t>other</w:t>
      </w:r>
      <w:r>
        <w:rPr>
          <w:sz w:val="16"/>
        </w:rPr>
        <w:t xml:space="preserve"> researchers are moving on </w:t>
      </w:r>
      <w:r>
        <w:rPr>
          <w:rStyle w:val="StyleUnderline"/>
        </w:rPr>
        <w:t>projects</w:t>
      </w:r>
      <w:r>
        <w:rPr>
          <w:sz w:val="16"/>
        </w:rPr>
        <w:t xml:space="preserve"> to </w:t>
      </w:r>
      <w:r>
        <w:rPr>
          <w:rStyle w:val="StyleUnderline"/>
        </w:rPr>
        <w:t>engineer</w:t>
      </w:r>
      <w:r>
        <w:rPr>
          <w:sz w:val="16"/>
        </w:rPr>
        <w:t xml:space="preserve"> the nitrogen </w:t>
      </w:r>
      <w:r>
        <w:rPr>
          <w:rStyle w:val="StyleUnderline"/>
        </w:rPr>
        <w:t>fixation</w:t>
      </w:r>
      <w:r>
        <w:rPr>
          <w:sz w:val="16"/>
        </w:rPr>
        <w:t xml:space="preserve"> trait from legumes into cereal crops. In other words, </w:t>
      </w:r>
      <w:r>
        <w:rPr>
          <w:rStyle w:val="StyleUnderline"/>
        </w:rPr>
        <w:t xml:space="preserve">the crops would </w:t>
      </w:r>
      <w:r>
        <w:rPr>
          <w:rStyle w:val="Emphasis"/>
        </w:rPr>
        <w:t>make their own fertilizer</w:t>
      </w:r>
      <w:r>
        <w:rPr>
          <w:rStyle w:val="StyleUnderline"/>
        </w:rPr>
        <w:t xml:space="preserve"> from air</w:t>
      </w:r>
      <w:r>
        <w:rPr>
          <w:sz w:val="16"/>
        </w:rPr>
        <w:t>.</w:t>
      </w:r>
    </w:p>
    <w:p w14:paraId="10ED0454" w14:textId="77777777" w:rsidR="00254BD6" w:rsidRDefault="00254BD6" w:rsidP="00254BD6">
      <w:pPr>
        <w:rPr>
          <w:u w:val="single"/>
        </w:rPr>
      </w:pPr>
      <w:r>
        <w:rPr>
          <w:sz w:val="16"/>
        </w:rPr>
        <w:t xml:space="preserve">Water? </w:t>
      </w:r>
      <w:r>
        <w:rPr>
          <w:rStyle w:val="StyleUnderline"/>
        </w:rPr>
        <w:t>Most water is devoted to</w:t>
      </w:r>
      <w:r>
        <w:rPr>
          <w:sz w:val="16"/>
        </w:rPr>
        <w:t xml:space="preserve"> the </w:t>
      </w:r>
      <w:r>
        <w:rPr>
          <w:rStyle w:val="StyleUnderline"/>
        </w:rPr>
        <w:t>irrigation</w:t>
      </w:r>
      <w:r>
        <w:rPr>
          <w:sz w:val="16"/>
        </w:rPr>
        <w:t xml:space="preserve"> of crops; </w:t>
      </w:r>
      <w:r>
        <w:rPr>
          <w:rStyle w:val="StyleUnderline"/>
        </w:rPr>
        <w:t xml:space="preserve">the ongoing development of </w:t>
      </w:r>
      <w:r w:rsidRPr="006B5371">
        <w:rPr>
          <w:rStyle w:val="Emphasis"/>
          <w:highlight w:val="green"/>
        </w:rPr>
        <w:t>drought</w:t>
      </w:r>
      <w:r>
        <w:rPr>
          <w:rStyle w:val="Emphasis"/>
        </w:rPr>
        <w:t>-resistant</w:t>
      </w:r>
      <w:r>
        <w:rPr>
          <w:rStyle w:val="StyleUnderline"/>
        </w:rPr>
        <w:t xml:space="preserve"> </w:t>
      </w:r>
      <w:r w:rsidRPr="006B5371">
        <w:rPr>
          <w:rStyle w:val="StyleUnderline"/>
          <w:highlight w:val="green"/>
        </w:rPr>
        <w:t xml:space="preserve">and </w:t>
      </w:r>
      <w:r w:rsidRPr="006B5371">
        <w:rPr>
          <w:rStyle w:val="Emphasis"/>
          <w:highlight w:val="green"/>
        </w:rPr>
        <w:t>saline-tolerant</w:t>
      </w:r>
      <w:r w:rsidRPr="006B5371">
        <w:rPr>
          <w:rStyle w:val="StyleUnderline"/>
          <w:highlight w:val="green"/>
        </w:rPr>
        <w:t xml:space="preserve"> crops</w:t>
      </w:r>
      <w:r>
        <w:rPr>
          <w:rStyle w:val="StyleUnderline"/>
        </w:rPr>
        <w:t xml:space="preserve"> will help</w:t>
      </w:r>
      <w:r>
        <w:rPr>
          <w:sz w:val="16"/>
        </w:rPr>
        <w:t xml:space="preserve"> with that. Hectares per capita? </w:t>
      </w:r>
      <w:r w:rsidRPr="006B5371">
        <w:rPr>
          <w:rStyle w:val="StyleUnderline"/>
          <w:highlight w:val="green"/>
        </w:rPr>
        <w:t>Humanity</w:t>
      </w:r>
      <w:r>
        <w:rPr>
          <w:sz w:val="16"/>
        </w:rPr>
        <w:t xml:space="preserve"> has probably </w:t>
      </w:r>
      <w:r>
        <w:rPr>
          <w:rStyle w:val="Emphasis"/>
        </w:rPr>
        <w:t xml:space="preserve">already </w:t>
      </w:r>
      <w:r w:rsidRPr="006B5371">
        <w:rPr>
          <w:rStyle w:val="Emphasis"/>
          <w:highlight w:val="green"/>
        </w:rPr>
        <w:t>reached</w:t>
      </w:r>
      <w:r w:rsidRPr="006B5371">
        <w:rPr>
          <w:rStyle w:val="StyleUnderline"/>
          <w:highlight w:val="green"/>
        </w:rPr>
        <w:t xml:space="preserve"> peak farmland</w:t>
      </w:r>
      <w:r w:rsidRPr="00EA2546">
        <w:rPr>
          <w:rStyle w:val="StyleUnderline"/>
        </w:rPr>
        <w:t xml:space="preserve">, </w:t>
      </w:r>
      <w:r w:rsidRPr="006B5371">
        <w:rPr>
          <w:rStyle w:val="StyleUnderline"/>
          <w:highlight w:val="green"/>
        </w:rPr>
        <w:t>and</w:t>
      </w:r>
      <w:r>
        <w:rPr>
          <w:rStyle w:val="StyleUnderline"/>
        </w:rPr>
        <w:t xml:space="preserve"> nearly </w:t>
      </w:r>
      <w:r w:rsidRPr="006B5371">
        <w:rPr>
          <w:rStyle w:val="Emphasis"/>
          <w:highlight w:val="green"/>
        </w:rPr>
        <w:t>400 million hectares</w:t>
      </w:r>
      <w:r w:rsidRPr="006B5371">
        <w:rPr>
          <w:rStyle w:val="StyleUnderline"/>
          <w:highlight w:val="green"/>
        </w:rPr>
        <w:t xml:space="preserve"> will be restored</w:t>
      </w:r>
      <w:r>
        <w:rPr>
          <w:rStyle w:val="StyleUnderline"/>
        </w:rPr>
        <w:t xml:space="preserve"> to nature by 2060—an area almost </w:t>
      </w:r>
      <w:r>
        <w:rPr>
          <w:rStyle w:val="Emphasis"/>
        </w:rPr>
        <w:t>double the size</w:t>
      </w:r>
      <w:r>
        <w:rPr>
          <w:rStyle w:val="StyleUnderline"/>
        </w:rPr>
        <w:t xml:space="preserve"> of the U</w:t>
      </w:r>
      <w:r>
        <w:rPr>
          <w:sz w:val="16"/>
        </w:rPr>
        <w:t xml:space="preserve">nited </w:t>
      </w:r>
      <w:r>
        <w:rPr>
          <w:rStyle w:val="StyleUnderline"/>
        </w:rPr>
        <w:t>S</w:t>
      </w:r>
      <w:r>
        <w:rPr>
          <w:sz w:val="16"/>
        </w:rPr>
        <w:t xml:space="preserve">tates </w:t>
      </w:r>
      <w:r>
        <w:rPr>
          <w:rStyle w:val="StyleUnderline"/>
        </w:rPr>
        <w:t>east of the Mississippi</w:t>
      </w:r>
      <w:r>
        <w:rPr>
          <w:sz w:val="16"/>
        </w:rPr>
        <w:t xml:space="preserve"> River. In fact, it is entirely possible that </w:t>
      </w:r>
      <w:r>
        <w:rPr>
          <w:rStyle w:val="StyleUnderline"/>
        </w:rPr>
        <w:t xml:space="preserve">most animal </w:t>
      </w:r>
      <w:r w:rsidRPr="006B5371">
        <w:rPr>
          <w:rStyle w:val="StyleUnderline"/>
          <w:highlight w:val="green"/>
        </w:rPr>
        <w:t>farming</w:t>
      </w:r>
      <w:r>
        <w:rPr>
          <w:rStyle w:val="StyleUnderline"/>
        </w:rPr>
        <w:t xml:space="preserve"> will be </w:t>
      </w:r>
      <w:r w:rsidRPr="006B5371">
        <w:rPr>
          <w:rStyle w:val="Emphasis"/>
          <w:highlight w:val="green"/>
        </w:rPr>
        <w:t>replaced</w:t>
      </w:r>
      <w:r w:rsidRPr="006B5371">
        <w:rPr>
          <w:rStyle w:val="StyleUnderline"/>
          <w:highlight w:val="green"/>
        </w:rPr>
        <w:t xml:space="preserve"> by</w:t>
      </w:r>
      <w:r>
        <w:rPr>
          <w:sz w:val="16"/>
        </w:rPr>
        <w:t xml:space="preserve"> resource-sparing </w:t>
      </w:r>
      <w:r>
        <w:rPr>
          <w:rStyle w:val="StyleUnderline"/>
        </w:rPr>
        <w:t>lab-grown steaks</w:t>
      </w:r>
      <w:r>
        <w:rPr>
          <w:sz w:val="16"/>
        </w:rPr>
        <w:t xml:space="preserve">, chops, </w:t>
      </w:r>
      <w:r>
        <w:rPr>
          <w:rStyle w:val="StyleUnderline"/>
        </w:rPr>
        <w:t>and milk.</w:t>
      </w:r>
      <w:r>
        <w:rPr>
          <w:sz w:val="16"/>
        </w:rPr>
        <w:t xml:space="preserve"> Such </w:t>
      </w:r>
      <w:r w:rsidRPr="006B5371">
        <w:rPr>
          <w:rStyle w:val="StyleUnderline"/>
          <w:highlight w:val="green"/>
        </w:rPr>
        <w:t>developments</w:t>
      </w:r>
      <w:r>
        <w:rPr>
          <w:rStyle w:val="StyleUnderline"/>
        </w:rPr>
        <w:t xml:space="preserve"> in </w:t>
      </w:r>
      <w:r>
        <w:rPr>
          <w:rStyle w:val="Emphasis"/>
        </w:rPr>
        <w:t>food production</w:t>
      </w:r>
      <w:r>
        <w:rPr>
          <w:rStyle w:val="StyleUnderline"/>
        </w:rPr>
        <w:t xml:space="preserve"> undermine</w:t>
      </w:r>
      <w:r>
        <w:rPr>
          <w:sz w:val="16"/>
        </w:rPr>
        <w:t xml:space="preserve"> the researchers' </w:t>
      </w:r>
      <w:r>
        <w:rPr>
          <w:rStyle w:val="StyleUnderline"/>
        </w:rPr>
        <w:t>worries about overconsumption</w:t>
      </w:r>
      <w:r>
        <w:rPr>
          <w:sz w:val="16"/>
        </w:rPr>
        <w:t xml:space="preserve"> of biomass.</w:t>
      </w:r>
    </w:p>
    <w:p w14:paraId="6FCBBD04" w14:textId="77777777" w:rsidR="00254BD6" w:rsidRDefault="00254BD6" w:rsidP="00254BD6">
      <w:pPr>
        <w:rPr>
          <w:sz w:val="16"/>
        </w:rPr>
      </w:pPr>
      <w:r>
        <w:rPr>
          <w:sz w:val="16"/>
        </w:rPr>
        <w:t xml:space="preserve">And </w:t>
      </w:r>
      <w:r>
        <w:rPr>
          <w:rStyle w:val="StyleUnderline"/>
        </w:rPr>
        <w:t xml:space="preserve">humanity's material footprint is likely to </w:t>
      </w:r>
      <w:r>
        <w:rPr>
          <w:rStyle w:val="Emphasis"/>
        </w:rPr>
        <w:t>get smaller</w:t>
      </w:r>
      <w:r>
        <w:rPr>
          <w:sz w:val="16"/>
        </w:rPr>
        <w:t xml:space="preserve"> too </w:t>
      </w:r>
      <w:r>
        <w:rPr>
          <w:rStyle w:val="StyleUnderline"/>
        </w:rPr>
        <w:t>as trends toward</w:t>
      </w:r>
      <w:r>
        <w:rPr>
          <w:sz w:val="16"/>
        </w:rPr>
        <w:t xml:space="preserve"> further </w:t>
      </w:r>
      <w:r>
        <w:rPr>
          <w:rStyle w:val="Emphasis"/>
        </w:rPr>
        <w:t>dematerializatio</w:t>
      </w:r>
      <w:r>
        <w:rPr>
          <w:rStyle w:val="StyleUnderline"/>
        </w:rPr>
        <w:t xml:space="preserve">n take hold. The price system is a </w:t>
      </w:r>
      <w:r>
        <w:rPr>
          <w:rStyle w:val="Emphasis"/>
        </w:rPr>
        <w:t>superb mechanism</w:t>
      </w:r>
      <w:r>
        <w:rPr>
          <w:rStyle w:val="StyleUnderline"/>
        </w:rPr>
        <w:t xml:space="preserve"> for encouraging innovators to</w:t>
      </w:r>
      <w:r>
        <w:rPr>
          <w:sz w:val="16"/>
        </w:rPr>
        <w:t xml:space="preserve"> find ways to </w:t>
      </w:r>
      <w:r>
        <w:rPr>
          <w:rStyle w:val="StyleUnderline"/>
        </w:rPr>
        <w:t>wring</w:t>
      </w:r>
      <w:r>
        <w:rPr>
          <w:sz w:val="16"/>
        </w:rPr>
        <w:t xml:space="preserve"> ever </w:t>
      </w:r>
      <w:r>
        <w:rPr>
          <w:rStyle w:val="StyleUnderline"/>
        </w:rPr>
        <w:t>more value out less</w:t>
      </w:r>
      <w:r>
        <w:rPr>
          <w:sz w:val="16"/>
        </w:rPr>
        <w:t xml:space="preserve"> and less </w:t>
      </w:r>
      <w:r>
        <w:rPr>
          <w:rStyle w:val="StyleUnderline"/>
        </w:rPr>
        <w:t>stuff</w:t>
      </w:r>
      <w:r>
        <w:rPr>
          <w:sz w:val="16"/>
        </w:rPr>
        <w:t xml:space="preserve">. Rockefeller University researcher Jesse </w:t>
      </w:r>
      <w:proofErr w:type="spellStart"/>
      <w:r>
        <w:rPr>
          <w:sz w:val="16"/>
        </w:rPr>
        <w:t>Ausubel</w:t>
      </w:r>
      <w:proofErr w:type="spellEnd"/>
      <w:r>
        <w:rPr>
          <w:sz w:val="16"/>
        </w:rPr>
        <w:t xml:space="preserve"> has shown that this process of </w:t>
      </w:r>
      <w:r>
        <w:rPr>
          <w:rStyle w:val="StyleUnderline"/>
        </w:rPr>
        <w:t>absolute dematerialization has</w:t>
      </w:r>
      <w:r>
        <w:rPr>
          <w:sz w:val="16"/>
        </w:rPr>
        <w:t xml:space="preserve"> already </w:t>
      </w:r>
      <w:r>
        <w:rPr>
          <w:rStyle w:val="StyleUnderline"/>
        </w:rPr>
        <w:t>taken off</w:t>
      </w:r>
      <w:r>
        <w:rPr>
          <w:sz w:val="16"/>
        </w:rPr>
        <w:t xml:space="preserve"> for </w:t>
      </w:r>
      <w:r>
        <w:rPr>
          <w:rStyle w:val="StyleUnderline"/>
        </w:rPr>
        <w:t>many commodities</w:t>
      </w:r>
      <w:r>
        <w:rPr>
          <w:sz w:val="16"/>
        </w:rPr>
        <w:t>.</w:t>
      </w:r>
    </w:p>
    <w:p w14:paraId="761F2CA0" w14:textId="77777777" w:rsidR="00254BD6" w:rsidRPr="00EA2546" w:rsidRDefault="00254BD6" w:rsidP="00254BD6">
      <w:pPr>
        <w:rPr>
          <w:rStyle w:val="Style13ptBold"/>
        </w:rPr>
      </w:pPr>
      <w:r>
        <w:rPr>
          <w:sz w:val="16"/>
        </w:rPr>
        <w:t xml:space="preserve">After cranking their way through their models of doom, O'Neill and his colleagues lugubriously conclude: </w:t>
      </w:r>
      <w:r>
        <w:rPr>
          <w:rStyle w:val="StyleUnderline"/>
        </w:rPr>
        <w:t>"If all people are to lead</w:t>
      </w:r>
      <w:r>
        <w:rPr>
          <w:sz w:val="16"/>
        </w:rPr>
        <w:t xml:space="preserve"> a good </w:t>
      </w:r>
      <w:r>
        <w:rPr>
          <w:rStyle w:val="StyleUnderline"/>
        </w:rPr>
        <w:t>life within planetary boundaries</w:t>
      </w:r>
      <w:r>
        <w:rPr>
          <w:sz w:val="16"/>
        </w:rPr>
        <w:t xml:space="preserve">, then </w:t>
      </w:r>
      <w:r>
        <w:rPr>
          <w:rStyle w:val="StyleUnderline"/>
        </w:rPr>
        <w:t>the level of resource use associated with</w:t>
      </w:r>
      <w:r>
        <w:rPr>
          <w:sz w:val="16"/>
        </w:rPr>
        <w:t xml:space="preserve"> meeting </w:t>
      </w:r>
      <w:r>
        <w:rPr>
          <w:rStyle w:val="StyleUnderline"/>
        </w:rPr>
        <w:t>basic needs must be</w:t>
      </w:r>
      <w:r>
        <w:rPr>
          <w:sz w:val="16"/>
        </w:rPr>
        <w:t xml:space="preserve"> dramatically </w:t>
      </w:r>
      <w:r>
        <w:rPr>
          <w:rStyle w:val="StyleUnderline"/>
        </w:rPr>
        <w:t>reduced." They are</w:t>
      </w:r>
      <w:r>
        <w:rPr>
          <w:sz w:val="16"/>
        </w:rPr>
        <w:t xml:space="preserve"> right, but they are </w:t>
      </w:r>
      <w:r>
        <w:rPr>
          <w:rStyle w:val="Emphasis"/>
        </w:rPr>
        <w:t>entirely backward</w:t>
      </w:r>
      <w:r>
        <w:rPr>
          <w:rStyle w:val="StyleUnderline"/>
        </w:rPr>
        <w:t xml:space="preserve"> with</w:t>
      </w:r>
      <w:r>
        <w:rPr>
          <w:sz w:val="16"/>
        </w:rPr>
        <w:t xml:space="preserve"> regard to </w:t>
      </w:r>
      <w:r>
        <w:rPr>
          <w:rStyle w:val="StyleUnderline"/>
        </w:rPr>
        <w:t xml:space="preserve">how to achieve those </w:t>
      </w:r>
      <w:r>
        <w:rPr>
          <w:rStyle w:val="StyleUnderline"/>
        </w:rPr>
        <w:lastRenderedPageBreak/>
        <w:t xml:space="preserve">goals. </w:t>
      </w:r>
      <w:r>
        <w:rPr>
          <w:rStyle w:val="Emphasis"/>
        </w:rPr>
        <w:t xml:space="preserve">Economic </w:t>
      </w:r>
      <w:r w:rsidRPr="006B5371">
        <w:rPr>
          <w:rStyle w:val="Emphasis"/>
          <w:highlight w:val="green"/>
        </w:rPr>
        <w:t>growth</w:t>
      </w:r>
      <w:r>
        <w:rPr>
          <w:rStyle w:val="StyleUnderline"/>
        </w:rPr>
        <w:t xml:space="preserve"> provides</w:t>
      </w:r>
      <w:r>
        <w:rPr>
          <w:sz w:val="16"/>
        </w:rPr>
        <w:t xml:space="preserve"> the wealth and </w:t>
      </w:r>
      <w:r>
        <w:rPr>
          <w:rStyle w:val="StyleUnderline"/>
        </w:rPr>
        <w:t>technologies</w:t>
      </w:r>
      <w:r>
        <w:rPr>
          <w:sz w:val="16"/>
        </w:rPr>
        <w:t xml:space="preserve"> needed </w:t>
      </w:r>
      <w:r>
        <w:rPr>
          <w:rStyle w:val="StyleUnderline"/>
        </w:rPr>
        <w:t xml:space="preserve">to lift people from </w:t>
      </w:r>
      <w:r>
        <w:rPr>
          <w:rStyle w:val="Emphasis"/>
        </w:rPr>
        <w:t>poverty</w:t>
      </w:r>
      <w:r>
        <w:rPr>
          <w:rStyle w:val="StyleUnderline"/>
        </w:rPr>
        <w:t xml:space="preserve"> while</w:t>
      </w:r>
      <w:r>
        <w:rPr>
          <w:sz w:val="16"/>
          <w:u w:val="single"/>
        </w:rPr>
        <w:t xml:space="preserve"> </w:t>
      </w:r>
      <w:r>
        <w:rPr>
          <w:sz w:val="16"/>
        </w:rPr>
        <w:t xml:space="preserve">simultaneously </w:t>
      </w:r>
      <w:r w:rsidRPr="006B5371">
        <w:rPr>
          <w:rStyle w:val="Emphasis"/>
          <w:highlight w:val="green"/>
        </w:rPr>
        <w:t>lighten</w:t>
      </w:r>
      <w:r>
        <w:rPr>
          <w:rStyle w:val="Emphasis"/>
        </w:rPr>
        <w:t xml:space="preserve">ing humanity's </w:t>
      </w:r>
      <w:r w:rsidRPr="006B5371">
        <w:rPr>
          <w:rStyle w:val="Emphasis"/>
          <w:highlight w:val="green"/>
        </w:rPr>
        <w:t>footprint</w:t>
      </w:r>
      <w:r>
        <w:rPr>
          <w:rStyle w:val="StyleUnderline"/>
        </w:rPr>
        <w:t xml:space="preserve"> on the</w:t>
      </w:r>
      <w:r>
        <w:rPr>
          <w:sz w:val="16"/>
        </w:rPr>
        <w:t xml:space="preserve"> natural </w:t>
      </w:r>
      <w:r w:rsidRPr="00EA2546">
        <w:rPr>
          <w:rStyle w:val="StyleUnderline"/>
        </w:rPr>
        <w:t xml:space="preserve">world. Rather than degrowth, the planet—and </w:t>
      </w:r>
      <w:r w:rsidRPr="00EA2546">
        <w:rPr>
          <w:sz w:val="16"/>
        </w:rPr>
        <w:t xml:space="preserve">especially its </w:t>
      </w:r>
      <w:r w:rsidRPr="00EA2546">
        <w:rPr>
          <w:rStyle w:val="StyleUnderline"/>
        </w:rPr>
        <w:t xml:space="preserve">poor people—need </w:t>
      </w:r>
      <w:r w:rsidRPr="00EA2546">
        <w:rPr>
          <w:rStyle w:val="Emphasis"/>
        </w:rPr>
        <w:t>more</w:t>
      </w:r>
      <w:r w:rsidRPr="00EA2546">
        <w:rPr>
          <w:rStyle w:val="StyleUnderline"/>
        </w:rPr>
        <w:t xml:space="preserve"> and </w:t>
      </w:r>
      <w:r w:rsidRPr="00EA2546">
        <w:rPr>
          <w:rStyle w:val="Emphasis"/>
        </w:rPr>
        <w:t>faster</w:t>
      </w:r>
      <w:r w:rsidRPr="00EA2546">
        <w:rPr>
          <w:sz w:val="16"/>
        </w:rPr>
        <w:t xml:space="preserve"> economic </w:t>
      </w:r>
      <w:r w:rsidRPr="00EA2546">
        <w:rPr>
          <w:rStyle w:val="StyleUnderline"/>
        </w:rPr>
        <w:t>growth</w:t>
      </w:r>
      <w:r w:rsidRPr="00EA2546">
        <w:rPr>
          <w:sz w:val="16"/>
        </w:rPr>
        <w:t>.</w:t>
      </w:r>
    </w:p>
    <w:p w14:paraId="24FFDECD" w14:textId="77777777" w:rsidR="00254BD6" w:rsidRPr="000065C6" w:rsidRDefault="00254BD6" w:rsidP="00254BD6"/>
    <w:p w14:paraId="07132EE0" w14:textId="77777777" w:rsidR="00254BD6" w:rsidRDefault="00254BD6" w:rsidP="00254BD6">
      <w:pPr>
        <w:pStyle w:val="Heading4"/>
      </w:pPr>
      <w:proofErr w:type="spellStart"/>
      <w:r>
        <w:t>Neolib</w:t>
      </w:r>
      <w:proofErr w:type="spellEnd"/>
      <w:r>
        <w:t xml:space="preserve"> solves---</w:t>
      </w:r>
    </w:p>
    <w:p w14:paraId="05F9F709" w14:textId="77777777" w:rsidR="00254BD6" w:rsidRPr="006755E0" w:rsidRDefault="00254BD6" w:rsidP="00254BD6">
      <w:pPr>
        <w:pStyle w:val="Heading4"/>
      </w:pPr>
      <w:r>
        <w:t>1---War.</w:t>
      </w:r>
    </w:p>
    <w:p w14:paraId="6186B576" w14:textId="77777777" w:rsidR="00254BD6" w:rsidRDefault="00254BD6" w:rsidP="00254BD6">
      <w:proofErr w:type="spellStart"/>
      <w:r w:rsidRPr="00852297">
        <w:rPr>
          <w:rStyle w:val="Style13ptBold"/>
        </w:rPr>
        <w:t>Mousseau</w:t>
      </w:r>
      <w:proofErr w:type="spellEnd"/>
      <w:r w:rsidRPr="00852297">
        <w:rPr>
          <w:rStyle w:val="Style13ptBold"/>
        </w:rPr>
        <w:t xml:space="preserve"> 19</w:t>
      </w:r>
      <w:r>
        <w:t xml:space="preserve">—Professor in the School of Politics, Security, and International Affairs at the University of Central Florida (Michael, “The End of War: How a Robust Marketplace and Liberal Hegemony Are Leading to Perpetual World Peace,” International Security, Volume 44, Issue 1, Summer 2019, p.160-196, </w:t>
      </w:r>
      <w:proofErr w:type="spellStart"/>
      <w:r>
        <w:t>dml</w:t>
      </w:r>
      <w:proofErr w:type="spellEnd"/>
      <w:r>
        <w:t>)</w:t>
      </w:r>
    </w:p>
    <w:p w14:paraId="07EC5B9E" w14:textId="77777777" w:rsidR="00254BD6" w:rsidRPr="006755E0" w:rsidRDefault="00254BD6" w:rsidP="00254BD6">
      <w:pPr>
        <w:rPr>
          <w:sz w:val="16"/>
        </w:rPr>
      </w:pPr>
      <w:r w:rsidRPr="006755E0">
        <w:rPr>
          <w:sz w:val="16"/>
        </w:rPr>
        <w:t xml:space="preserve">Is war becoming obsolete? </w:t>
      </w:r>
      <w:r w:rsidRPr="00141293">
        <w:rPr>
          <w:rStyle w:val="StyleUnderline"/>
        </w:rPr>
        <w:t xml:space="preserve">There is </w:t>
      </w:r>
      <w:r w:rsidRPr="00732E59">
        <w:rPr>
          <w:rStyle w:val="Emphasis"/>
          <w:highlight w:val="green"/>
        </w:rPr>
        <w:t>wide agreement</w:t>
      </w:r>
      <w:r w:rsidRPr="00141293">
        <w:rPr>
          <w:rStyle w:val="StyleUnderline"/>
        </w:rPr>
        <w:t xml:space="preserve"> among scholars that </w:t>
      </w:r>
      <w:r w:rsidRPr="00732E59">
        <w:rPr>
          <w:rStyle w:val="StyleUnderline"/>
          <w:highlight w:val="green"/>
        </w:rPr>
        <w:t xml:space="preserve">war has been in </w:t>
      </w:r>
      <w:r w:rsidRPr="00732E59">
        <w:rPr>
          <w:rStyle w:val="Emphasis"/>
          <w:highlight w:val="green"/>
        </w:rPr>
        <w:t>sharp decline</w:t>
      </w:r>
      <w:r w:rsidRPr="00141293">
        <w:rPr>
          <w:rStyle w:val="StyleUnderline"/>
        </w:rPr>
        <w:t xml:space="preserve"> since</w:t>
      </w:r>
      <w:r w:rsidRPr="006755E0">
        <w:rPr>
          <w:sz w:val="16"/>
        </w:rPr>
        <w:t xml:space="preserve"> the defeat of the Axis powers in </w:t>
      </w:r>
      <w:r w:rsidRPr="00141293">
        <w:rPr>
          <w:rStyle w:val="StyleUnderline"/>
        </w:rPr>
        <w:t>1945</w:t>
      </w:r>
      <w:r w:rsidRPr="006755E0">
        <w:rPr>
          <w:sz w:val="16"/>
        </w:rPr>
        <w:t xml:space="preserve">, even as there is little agreement as to its cause.1 </w:t>
      </w:r>
      <w:r w:rsidRPr="00141293">
        <w:rPr>
          <w:rStyle w:val="StyleUnderline"/>
        </w:rPr>
        <w:t xml:space="preserve">Realists </w:t>
      </w:r>
      <w:r w:rsidRPr="00067B93">
        <w:rPr>
          <w:rStyle w:val="Emphasis"/>
        </w:rPr>
        <w:t>reject</w:t>
      </w:r>
      <w:r w:rsidRPr="00141293">
        <w:rPr>
          <w:rStyle w:val="StyleUnderline"/>
        </w:rPr>
        <w:t xml:space="preserve"> the idea that this trend will continue, citing</w:t>
      </w:r>
      <w:r w:rsidRPr="006755E0">
        <w:rPr>
          <w:sz w:val="16"/>
        </w:rPr>
        <w:t xml:space="preserve"> states' concerns with </w:t>
      </w:r>
      <w:r w:rsidRPr="00141293">
        <w:rPr>
          <w:rStyle w:val="StyleUnderline"/>
        </w:rPr>
        <w:t>the “</w:t>
      </w:r>
      <w:r w:rsidRPr="00067B93">
        <w:rPr>
          <w:rStyle w:val="Emphasis"/>
        </w:rPr>
        <w:t>security dilemma</w:t>
      </w:r>
      <w:r w:rsidRPr="00141293">
        <w:rPr>
          <w:rStyle w:val="StyleUnderline"/>
        </w:rPr>
        <w:t>”</w:t>
      </w:r>
      <w:r w:rsidRPr="006755E0">
        <w:rPr>
          <w:sz w:val="16"/>
        </w:rPr>
        <w:t>: that is, in anarchy states must assume that any state that can attack will; therefore, power equals threat, and changes in relative power result in conflict and war.2 Discussing the rise of China, Graham Allison calls this condition “</w:t>
      </w:r>
      <w:proofErr w:type="spellStart"/>
      <w:r w:rsidRPr="006755E0">
        <w:rPr>
          <w:sz w:val="16"/>
        </w:rPr>
        <w:t>Thucydides's</w:t>
      </w:r>
      <w:proofErr w:type="spellEnd"/>
      <w:r w:rsidRPr="006755E0">
        <w:rPr>
          <w:sz w:val="16"/>
        </w:rPr>
        <w:t xml:space="preserve"> Trap,” a reference to the ancient Greek's claim that Sparta's fear of Athens' growing power led to the Peloponnesian War.3</w:t>
      </w:r>
    </w:p>
    <w:p w14:paraId="11837785" w14:textId="77777777" w:rsidR="00254BD6" w:rsidRPr="006755E0" w:rsidRDefault="00254BD6" w:rsidP="00254BD6">
      <w:pPr>
        <w:rPr>
          <w:sz w:val="16"/>
        </w:rPr>
      </w:pPr>
      <w:r w:rsidRPr="006755E0">
        <w:rPr>
          <w:sz w:val="16"/>
        </w:rPr>
        <w:t xml:space="preserve">This article argues that </w:t>
      </w:r>
      <w:r w:rsidRPr="00067B93">
        <w:rPr>
          <w:rStyle w:val="Emphasis"/>
        </w:rPr>
        <w:t>there is no Thucydides Trap</w:t>
      </w:r>
      <w:r w:rsidRPr="006755E0">
        <w:rPr>
          <w:sz w:val="16"/>
        </w:rPr>
        <w:t xml:space="preserve"> in international politics. </w:t>
      </w:r>
      <w:r w:rsidRPr="00141293">
        <w:rPr>
          <w:rStyle w:val="StyleUnderline"/>
        </w:rPr>
        <w:t xml:space="preserve">Rather, </w:t>
      </w:r>
      <w:r w:rsidRPr="00EA2546">
        <w:rPr>
          <w:rStyle w:val="StyleUnderline"/>
        </w:rPr>
        <w:t xml:space="preserve">the </w:t>
      </w:r>
      <w:r w:rsidRPr="00732E59">
        <w:rPr>
          <w:rStyle w:val="StyleUnderline"/>
          <w:highlight w:val="green"/>
        </w:rPr>
        <w:t xml:space="preserve">world </w:t>
      </w:r>
      <w:r w:rsidRPr="00EA2546">
        <w:rPr>
          <w:rStyle w:val="StyleUnderline"/>
        </w:rPr>
        <w:t xml:space="preserve">is </w:t>
      </w:r>
      <w:r w:rsidRPr="00732E59">
        <w:rPr>
          <w:rStyle w:val="Emphasis"/>
          <w:highlight w:val="green"/>
        </w:rPr>
        <w:t>moving rapidly toward permanent peace</w:t>
      </w:r>
      <w:r w:rsidRPr="00141293">
        <w:rPr>
          <w:rStyle w:val="StyleUnderline"/>
        </w:rPr>
        <w:t xml:space="preserve">, </w:t>
      </w:r>
      <w:r w:rsidRPr="00067B93">
        <w:rPr>
          <w:rStyle w:val="Emphasis"/>
        </w:rPr>
        <w:t>possibly in our lifetime</w:t>
      </w:r>
      <w:r w:rsidRPr="006755E0">
        <w:rPr>
          <w:sz w:val="16"/>
        </w:rPr>
        <w:t xml:space="preserve">. Drawing on economic norms theory,4 I show that </w:t>
      </w:r>
      <w:r w:rsidRPr="00141293">
        <w:rPr>
          <w:rStyle w:val="StyleUnderline"/>
        </w:rPr>
        <w:t xml:space="preserve">what sometimes appears to be a Thucydides Trap may instead be a function of factors </w:t>
      </w:r>
      <w:r w:rsidRPr="00067B93">
        <w:rPr>
          <w:rStyle w:val="Emphasis"/>
        </w:rPr>
        <w:t>strictly internal</w:t>
      </w:r>
      <w:r w:rsidRPr="00141293">
        <w:rPr>
          <w:rStyle w:val="StyleUnderline"/>
        </w:rPr>
        <w:t xml:space="preserve"> to states and that these factors </w:t>
      </w:r>
      <w:r w:rsidRPr="00067B93">
        <w:rPr>
          <w:rStyle w:val="Emphasis"/>
        </w:rPr>
        <w:t>vary</w:t>
      </w:r>
      <w:r w:rsidRPr="00141293">
        <w:rPr>
          <w:rStyle w:val="StyleUnderline"/>
        </w:rPr>
        <w:t xml:space="preserve"> among them</w:t>
      </w:r>
      <w:r w:rsidRPr="006755E0">
        <w:rPr>
          <w:sz w:val="16"/>
        </w:rPr>
        <w:t xml:space="preserve">. In brief, </w:t>
      </w:r>
      <w:r w:rsidRPr="00141293">
        <w:rPr>
          <w:rStyle w:val="StyleUnderline"/>
        </w:rPr>
        <w:t xml:space="preserve">leaders of </w:t>
      </w:r>
      <w:r w:rsidRPr="00732E59">
        <w:rPr>
          <w:rStyle w:val="StyleUnderline"/>
          <w:highlight w:val="green"/>
        </w:rPr>
        <w:t>states with</w:t>
      </w:r>
      <w:r w:rsidRPr="00141293">
        <w:rPr>
          <w:rStyle w:val="StyleUnderline"/>
        </w:rPr>
        <w:t xml:space="preserve"> advanced </w:t>
      </w:r>
      <w:r w:rsidRPr="00732E59">
        <w:rPr>
          <w:rStyle w:val="StyleUnderline"/>
          <w:highlight w:val="green"/>
        </w:rPr>
        <w:t>market</w:t>
      </w:r>
      <w:r w:rsidRPr="00141293">
        <w:rPr>
          <w:rStyle w:val="StyleUnderline"/>
        </w:rPr>
        <w:t xml:space="preserve">-oriented </w:t>
      </w:r>
      <w:r w:rsidRPr="00732E59">
        <w:rPr>
          <w:rStyle w:val="StyleUnderline"/>
          <w:highlight w:val="green"/>
        </w:rPr>
        <w:t>economies have</w:t>
      </w:r>
      <w:r w:rsidRPr="00141293">
        <w:rPr>
          <w:rStyle w:val="StyleUnderline"/>
        </w:rPr>
        <w:t xml:space="preserve"> </w:t>
      </w:r>
      <w:r w:rsidRPr="00067B93">
        <w:rPr>
          <w:rStyle w:val="Emphasis"/>
        </w:rPr>
        <w:t xml:space="preserve">foremost </w:t>
      </w:r>
      <w:r w:rsidRPr="00732E59">
        <w:rPr>
          <w:rStyle w:val="Emphasis"/>
          <w:highlight w:val="green"/>
        </w:rPr>
        <w:t>interests</w:t>
      </w:r>
      <w:r w:rsidRPr="00732E59">
        <w:rPr>
          <w:rStyle w:val="StyleUnderline"/>
          <w:highlight w:val="green"/>
        </w:rPr>
        <w:t xml:space="preserve"> in</w:t>
      </w:r>
      <w:r w:rsidRPr="00141293">
        <w:rPr>
          <w:rStyle w:val="StyleUnderline"/>
        </w:rPr>
        <w:t xml:space="preserve"> the principle of </w:t>
      </w:r>
      <w:r w:rsidRPr="00732E59">
        <w:rPr>
          <w:rStyle w:val="Emphasis"/>
          <w:highlight w:val="green"/>
        </w:rPr>
        <w:t>self-determination</w:t>
      </w:r>
      <w:r w:rsidRPr="00141293">
        <w:rPr>
          <w:rStyle w:val="StyleUnderline"/>
        </w:rPr>
        <w:t xml:space="preserve"> for all states, large and small, as the foundation </w:t>
      </w:r>
      <w:r w:rsidRPr="00732E59">
        <w:rPr>
          <w:rStyle w:val="StyleUnderline"/>
          <w:highlight w:val="green"/>
        </w:rPr>
        <w:t xml:space="preserve">for a </w:t>
      </w:r>
      <w:r w:rsidRPr="00732E59">
        <w:rPr>
          <w:rStyle w:val="Emphasis"/>
          <w:highlight w:val="green"/>
        </w:rPr>
        <w:t xml:space="preserve">robust </w:t>
      </w:r>
      <w:r w:rsidRPr="00335A09">
        <w:rPr>
          <w:rStyle w:val="Emphasis"/>
        </w:rPr>
        <w:t xml:space="preserve">global </w:t>
      </w:r>
      <w:r w:rsidRPr="00732E59">
        <w:rPr>
          <w:rStyle w:val="Emphasis"/>
          <w:highlight w:val="green"/>
        </w:rPr>
        <w:t>marketplace</w:t>
      </w:r>
      <w:r w:rsidRPr="00141293">
        <w:rPr>
          <w:rStyle w:val="StyleUnderline"/>
        </w:rPr>
        <w:t xml:space="preserve">. </w:t>
      </w:r>
      <w:r w:rsidRPr="00732E59">
        <w:rPr>
          <w:rStyle w:val="Emphasis"/>
          <w:highlight w:val="green"/>
        </w:rPr>
        <w:t>War</w:t>
      </w:r>
      <w:r w:rsidRPr="00141293">
        <w:rPr>
          <w:rStyle w:val="StyleUnderline"/>
        </w:rPr>
        <w:t xml:space="preserve"> among these states</w:t>
      </w:r>
      <w:r w:rsidRPr="00335A09">
        <w:rPr>
          <w:rStyle w:val="StyleUnderline"/>
        </w:rPr>
        <w:t xml:space="preserve">, </w:t>
      </w:r>
      <w:r w:rsidRPr="00335A09">
        <w:rPr>
          <w:rStyle w:val="Emphasis"/>
        </w:rPr>
        <w:t>even making preparations</w:t>
      </w:r>
      <w:r w:rsidRPr="00335A09">
        <w:rPr>
          <w:rStyle w:val="StyleUnderline"/>
        </w:rPr>
        <w:t xml:space="preserve"> for</w:t>
      </w:r>
      <w:r w:rsidRPr="00141293">
        <w:rPr>
          <w:rStyle w:val="StyleUnderline"/>
        </w:rPr>
        <w:t xml:space="preserve"> war, is </w:t>
      </w:r>
      <w:r w:rsidRPr="00732E59">
        <w:rPr>
          <w:rStyle w:val="Emphasis"/>
          <w:highlight w:val="green"/>
        </w:rPr>
        <w:t>not possible</w:t>
      </w:r>
      <w:r w:rsidRPr="00335A09">
        <w:rPr>
          <w:rStyle w:val="StyleUnderline"/>
        </w:rPr>
        <w:t xml:space="preserve">, because they are in a </w:t>
      </w:r>
      <w:r w:rsidRPr="00335A09">
        <w:rPr>
          <w:rStyle w:val="Emphasis"/>
        </w:rPr>
        <w:t>natural alliance to preserve</w:t>
      </w:r>
      <w:r w:rsidRPr="00335A09">
        <w:rPr>
          <w:rStyle w:val="StyleUnderline"/>
        </w:rPr>
        <w:t xml:space="preserve"> and </w:t>
      </w:r>
      <w:r w:rsidRPr="00335A09">
        <w:rPr>
          <w:rStyle w:val="Emphasis"/>
        </w:rPr>
        <w:t>protect the global order</w:t>
      </w:r>
      <w:r w:rsidRPr="00335A09">
        <w:rPr>
          <w:sz w:val="16"/>
        </w:rPr>
        <w:t xml:space="preserve">. In contrast, </w:t>
      </w:r>
      <w:r w:rsidRPr="00335A09">
        <w:rPr>
          <w:rStyle w:val="StyleUnderline"/>
        </w:rPr>
        <w:t xml:space="preserve">leaders of states with </w:t>
      </w:r>
      <w:r w:rsidRPr="00335A09">
        <w:rPr>
          <w:rStyle w:val="Emphasis"/>
        </w:rPr>
        <w:t>weak internal markets</w:t>
      </w:r>
      <w:r w:rsidRPr="00335A09">
        <w:rPr>
          <w:rStyle w:val="StyleUnderline"/>
        </w:rPr>
        <w:t xml:space="preserve"> have </w:t>
      </w:r>
      <w:r w:rsidRPr="00335A09">
        <w:rPr>
          <w:rStyle w:val="Emphasis"/>
        </w:rPr>
        <w:t>little interest</w:t>
      </w:r>
      <w:r w:rsidRPr="00335A09">
        <w:rPr>
          <w:rStyle w:val="StyleUnderline"/>
        </w:rPr>
        <w:t xml:space="preserve"> in the global marketplace; they pursue wealth </w:t>
      </w:r>
      <w:r w:rsidRPr="00335A09">
        <w:rPr>
          <w:rStyle w:val="Emphasis"/>
        </w:rPr>
        <w:t>not through commerce</w:t>
      </w:r>
      <w:r w:rsidRPr="00335A09">
        <w:rPr>
          <w:rStyle w:val="StyleUnderline"/>
        </w:rPr>
        <w:t xml:space="preserve">, but through </w:t>
      </w:r>
      <w:r w:rsidRPr="00335A09">
        <w:rPr>
          <w:rStyle w:val="Emphasis"/>
        </w:rPr>
        <w:t>wars of expansion</w:t>
      </w:r>
      <w:r w:rsidRPr="00335A09">
        <w:rPr>
          <w:rStyle w:val="StyleUnderline"/>
        </w:rPr>
        <w:t xml:space="preserve"> and </w:t>
      </w:r>
      <w:r w:rsidRPr="00335A09">
        <w:rPr>
          <w:rStyle w:val="Emphasis"/>
        </w:rPr>
        <w:t>demands for tribute</w:t>
      </w:r>
      <w:r w:rsidRPr="00335A09">
        <w:rPr>
          <w:sz w:val="16"/>
        </w:rPr>
        <w:t xml:space="preserve">. For these states, power equals threat, and therefore they tend to balance against the power of all states. </w:t>
      </w:r>
      <w:r w:rsidRPr="00335A09">
        <w:rPr>
          <w:rStyle w:val="StyleUnderline"/>
        </w:rPr>
        <w:t xml:space="preserve">Fearing stronger states, however, minor powers with weak internal markets tend to </w:t>
      </w:r>
      <w:r w:rsidRPr="00335A09">
        <w:rPr>
          <w:rStyle w:val="Emphasis"/>
        </w:rPr>
        <w:t>constrain their expansionist inclinations</w:t>
      </w:r>
      <w:r w:rsidRPr="00335A09">
        <w:rPr>
          <w:rStyle w:val="StyleUnderline"/>
        </w:rPr>
        <w:t xml:space="preserve"> and, for security reasons, </w:t>
      </w:r>
      <w:r w:rsidRPr="00335A09">
        <w:rPr>
          <w:rStyle w:val="Emphasis"/>
        </w:rPr>
        <w:t>bandwagon</w:t>
      </w:r>
      <w:r w:rsidRPr="00335A09">
        <w:rPr>
          <w:rStyle w:val="StyleUnderline"/>
        </w:rPr>
        <w:t xml:space="preserve"> with the </w:t>
      </w:r>
      <w:r w:rsidRPr="00335A09">
        <w:rPr>
          <w:rStyle w:val="Emphasis"/>
        </w:rPr>
        <w:t>relatively benign market-oriented powers</w:t>
      </w:r>
      <w:r w:rsidRPr="00335A09">
        <w:rPr>
          <w:sz w:val="16"/>
        </w:rPr>
        <w:t>.</w:t>
      </w:r>
    </w:p>
    <w:p w14:paraId="4C284769" w14:textId="77777777" w:rsidR="00DA5843" w:rsidRDefault="00254BD6" w:rsidP="00254BD6">
      <w:pPr>
        <w:rPr>
          <w:rStyle w:val="Emphasis"/>
        </w:rPr>
      </w:pPr>
      <w:r w:rsidRPr="006755E0">
        <w:rPr>
          <w:sz w:val="16"/>
        </w:rPr>
        <w:t xml:space="preserve">I argue that </w:t>
      </w:r>
      <w:r w:rsidRPr="00141293">
        <w:rPr>
          <w:rStyle w:val="StyleUnderline"/>
        </w:rPr>
        <w:t xml:space="preserve">this </w:t>
      </w:r>
      <w:r w:rsidRPr="00732E59">
        <w:rPr>
          <w:rStyle w:val="StyleUnderline"/>
          <w:highlight w:val="green"/>
        </w:rPr>
        <w:t>liberal</w:t>
      </w:r>
      <w:r w:rsidRPr="00141293">
        <w:rPr>
          <w:rStyle w:val="StyleUnderline"/>
        </w:rPr>
        <w:t xml:space="preserve"> global </w:t>
      </w:r>
      <w:r w:rsidRPr="00732E59">
        <w:rPr>
          <w:rStyle w:val="StyleUnderline"/>
          <w:highlight w:val="green"/>
        </w:rPr>
        <w:t>hierarchy is</w:t>
      </w:r>
      <w:r w:rsidRPr="00141293">
        <w:rPr>
          <w:rStyle w:val="StyleUnderline"/>
        </w:rPr>
        <w:t xml:space="preserve"> </w:t>
      </w:r>
      <w:r w:rsidRPr="00067B93">
        <w:rPr>
          <w:rStyle w:val="Emphasis"/>
        </w:rPr>
        <w:t>unwittingly</w:t>
      </w:r>
      <w:r w:rsidRPr="00141293">
        <w:rPr>
          <w:rStyle w:val="StyleUnderline"/>
        </w:rPr>
        <w:t xml:space="preserve"> but </w:t>
      </w:r>
      <w:r w:rsidRPr="00067B93">
        <w:rPr>
          <w:rStyle w:val="Emphasis"/>
        </w:rPr>
        <w:t xml:space="preserve">systematically </w:t>
      </w:r>
      <w:r w:rsidRPr="00732E59">
        <w:rPr>
          <w:rStyle w:val="Emphasis"/>
          <w:highlight w:val="green"/>
        </w:rPr>
        <w:t>buttressing states' embrace of market norms</w:t>
      </w:r>
      <w:r w:rsidRPr="00141293">
        <w:rPr>
          <w:rStyle w:val="StyleUnderline"/>
        </w:rPr>
        <w:t xml:space="preserve"> and </w:t>
      </w:r>
      <w:r w:rsidRPr="00067B93">
        <w:rPr>
          <w:rStyle w:val="Emphasis"/>
        </w:rPr>
        <w:t>values</w:t>
      </w:r>
      <w:r w:rsidRPr="00141293">
        <w:rPr>
          <w:rStyle w:val="StyleUnderline"/>
        </w:rPr>
        <w:t xml:space="preserve"> that, if </w:t>
      </w:r>
      <w:r w:rsidRPr="00732E59">
        <w:rPr>
          <w:rStyle w:val="Emphasis"/>
          <w:highlight w:val="green"/>
        </w:rPr>
        <w:t>left uninterrupted</w:t>
      </w:r>
      <w:r w:rsidRPr="00141293">
        <w:rPr>
          <w:rStyle w:val="StyleUnderline"/>
        </w:rPr>
        <w:t xml:space="preserve">, is likely to culminate in </w:t>
      </w:r>
      <w:r w:rsidRPr="00067B93">
        <w:rPr>
          <w:rStyle w:val="Emphasis"/>
        </w:rPr>
        <w:t>permanent world peace</w:t>
      </w:r>
      <w:r w:rsidRPr="00141293">
        <w:rPr>
          <w:rStyle w:val="StyleUnderline"/>
        </w:rPr>
        <w:t>, perhaps even</w:t>
      </w:r>
      <w:r w:rsidRPr="006755E0">
        <w:rPr>
          <w:sz w:val="16"/>
        </w:rPr>
        <w:t xml:space="preserve"> something close to </w:t>
      </w:r>
      <w:r w:rsidRPr="00067B93">
        <w:rPr>
          <w:rStyle w:val="Emphasis"/>
        </w:rPr>
        <w:t>harmony</w:t>
      </w:r>
      <w:r w:rsidRPr="006D3327">
        <w:rPr>
          <w:rStyle w:val="StyleUnderline"/>
        </w:rPr>
        <w:t xml:space="preserve">. My argument </w:t>
      </w:r>
      <w:r w:rsidRPr="00732E59">
        <w:rPr>
          <w:rStyle w:val="Emphasis"/>
          <w:highlight w:val="green"/>
        </w:rPr>
        <w:t>challenges</w:t>
      </w:r>
      <w:r w:rsidRPr="00C67E44">
        <w:rPr>
          <w:rStyle w:val="Emphasis"/>
        </w:rPr>
        <w:t xml:space="preserve"> the </w:t>
      </w:r>
      <w:r w:rsidRPr="00732E59">
        <w:rPr>
          <w:rStyle w:val="Emphasis"/>
          <w:highlight w:val="green"/>
        </w:rPr>
        <w:t>realist</w:t>
      </w:r>
    </w:p>
    <w:p w14:paraId="32D49FB2" w14:textId="77777777" w:rsidR="00DA5843" w:rsidRDefault="00DA5843" w:rsidP="00254BD6">
      <w:pPr>
        <w:rPr>
          <w:rStyle w:val="Emphasis"/>
        </w:rPr>
      </w:pPr>
    </w:p>
    <w:p w14:paraId="7B8CE8DA" w14:textId="40485AEA" w:rsidR="00254BD6" w:rsidRPr="004D5D05" w:rsidRDefault="00254BD6" w:rsidP="00254BD6">
      <w:pPr>
        <w:rPr>
          <w:u w:val="single"/>
        </w:rPr>
      </w:pPr>
      <w:r w:rsidRPr="00C67E44">
        <w:rPr>
          <w:rStyle w:val="Emphasis"/>
        </w:rPr>
        <w:t xml:space="preserve"> assertion</w:t>
      </w:r>
      <w:r w:rsidRPr="006D3327">
        <w:rPr>
          <w:rStyle w:val="StyleUnderline"/>
        </w:rPr>
        <w:t xml:space="preserve"> that great powers are engaged in a </w:t>
      </w:r>
      <w:r w:rsidRPr="00C67E44">
        <w:rPr>
          <w:rStyle w:val="Emphasis"/>
        </w:rPr>
        <w:t xml:space="preserve">timeless </w:t>
      </w:r>
      <w:r w:rsidRPr="00E22250">
        <w:rPr>
          <w:rStyle w:val="Emphasis"/>
        </w:rPr>
        <w:t>competition</w:t>
      </w:r>
      <w:r w:rsidRPr="006D3327">
        <w:rPr>
          <w:rStyle w:val="StyleUnderline"/>
        </w:rPr>
        <w:t xml:space="preserve"> over global leadership</w:t>
      </w:r>
      <w:r w:rsidRPr="006755E0">
        <w:rPr>
          <w:sz w:val="16"/>
        </w:rPr>
        <w:t xml:space="preserve">, because hegemony cannot exist among great powers with weak markets; these inherently expansionist states live in constant fear and therefore normally balance against the strongest state and its allies.5 </w:t>
      </w:r>
      <w:r w:rsidRPr="00335A09">
        <w:rPr>
          <w:rStyle w:val="StyleUnderline"/>
        </w:rPr>
        <w:t xml:space="preserve">Hegemony can exist </w:t>
      </w:r>
      <w:r w:rsidRPr="00335A09">
        <w:rPr>
          <w:rStyle w:val="Emphasis"/>
        </w:rPr>
        <w:t>only among market-oriented powers</w:t>
      </w:r>
      <w:r w:rsidRPr="00335A09">
        <w:rPr>
          <w:rStyle w:val="StyleUnderline"/>
        </w:rPr>
        <w:t xml:space="preserve">, because only they care about global order. Yet, there can be </w:t>
      </w:r>
      <w:r w:rsidRPr="00335A09">
        <w:rPr>
          <w:rStyle w:val="Emphasis"/>
        </w:rPr>
        <w:t>no competition for leadership</w:t>
      </w:r>
      <w:r w:rsidRPr="00335A09">
        <w:rPr>
          <w:rStyle w:val="StyleUnderline"/>
        </w:rPr>
        <w:t xml:space="preserve"> among market powers, because they </w:t>
      </w:r>
      <w:r w:rsidRPr="00335A09">
        <w:rPr>
          <w:rStyle w:val="Emphasis"/>
        </w:rPr>
        <w:t>always agree</w:t>
      </w:r>
      <w:r w:rsidRPr="00335A09">
        <w:rPr>
          <w:rStyle w:val="StyleUnderline"/>
        </w:rPr>
        <w:t xml:space="preserve"> with the goal of their strongest member</w:t>
      </w:r>
      <w:r w:rsidRPr="00335A09">
        <w:rPr>
          <w:sz w:val="16"/>
        </w:rPr>
        <w:t xml:space="preserve"> (currently the United States) </w:t>
      </w:r>
      <w:r w:rsidRPr="00335A09">
        <w:rPr>
          <w:rStyle w:val="StyleUnderline"/>
        </w:rPr>
        <w:t xml:space="preserve">to </w:t>
      </w:r>
      <w:r w:rsidRPr="00335A09">
        <w:rPr>
          <w:rStyle w:val="Emphasis"/>
        </w:rPr>
        <w:t>preserve</w:t>
      </w:r>
      <w:r w:rsidRPr="00335A09">
        <w:rPr>
          <w:rStyle w:val="StyleUnderline"/>
        </w:rPr>
        <w:t xml:space="preserve"> and </w:t>
      </w:r>
      <w:r w:rsidRPr="00335A09">
        <w:rPr>
          <w:rStyle w:val="Emphasis"/>
        </w:rPr>
        <w:t>protect the global order</w:t>
      </w:r>
      <w:r w:rsidRPr="00335A09">
        <w:rPr>
          <w:rStyle w:val="StyleUnderline"/>
        </w:rPr>
        <w:t xml:space="preserve"> based on the principle of self-determination. If another commercial power, such as a rising China, were to </w:t>
      </w:r>
      <w:r w:rsidRPr="00335A09">
        <w:rPr>
          <w:rStyle w:val="Emphasis"/>
        </w:rPr>
        <w:t>overtake the United States</w:t>
      </w:r>
      <w:r w:rsidRPr="00335A09">
        <w:rPr>
          <w:rStyle w:val="StyleUnderline"/>
        </w:rPr>
        <w:t xml:space="preserve">, the world would take </w:t>
      </w:r>
      <w:r w:rsidRPr="00335A09">
        <w:rPr>
          <w:rStyle w:val="Emphasis"/>
        </w:rPr>
        <w:t>little notice</w:t>
      </w:r>
      <w:r w:rsidRPr="00335A09">
        <w:rPr>
          <w:rStyle w:val="StyleUnderline"/>
        </w:rPr>
        <w:t xml:space="preserve">, because the new leading power would </w:t>
      </w:r>
      <w:r w:rsidRPr="00335A09">
        <w:rPr>
          <w:rStyle w:val="Emphasis"/>
        </w:rPr>
        <w:t>largely agree</w:t>
      </w:r>
      <w:r w:rsidRPr="00335A09">
        <w:rPr>
          <w:rStyle w:val="StyleUnderline"/>
        </w:rPr>
        <w:t xml:space="preserve"> with the global rules promoted and enforced by its predecessor</w:t>
      </w:r>
      <w:r w:rsidRPr="00335A09">
        <w:rPr>
          <w:sz w:val="16"/>
        </w:rPr>
        <w:t xml:space="preserve">. Vladimir Putin's Russia, on the other hand, seeks to create chaos around the world. Most other powers, </w:t>
      </w:r>
      <w:r w:rsidRPr="00335A09">
        <w:rPr>
          <w:sz w:val="16"/>
        </w:rPr>
        <w:lastRenderedPageBreak/>
        <w:t>having market-oriented</w:t>
      </w:r>
      <w:r w:rsidRPr="006755E0">
        <w:rPr>
          <w:sz w:val="16"/>
        </w:rPr>
        <w:t xml:space="preserve"> economies, continue to abide by the hegemony of the United States despite its relative economic decline since the end of World War II.6</w:t>
      </w:r>
    </w:p>
    <w:p w14:paraId="67CDF498" w14:textId="77777777" w:rsidR="00254BD6" w:rsidRPr="006755E0" w:rsidRDefault="00254BD6" w:rsidP="00254BD6">
      <w:pPr>
        <w:rPr>
          <w:sz w:val="16"/>
        </w:rPr>
      </w:pPr>
      <w:r w:rsidRPr="006755E0">
        <w:rPr>
          <w:sz w:val="16"/>
        </w:rPr>
        <w:t xml:space="preserve">To support my theory that domestic factors determine states' alignment decisions, I analyze the voting preferences of members of the United Nations General Assembly from 1946 to 2010. I find that </w:t>
      </w:r>
      <w:r w:rsidRPr="006D3327">
        <w:rPr>
          <w:rStyle w:val="StyleUnderline"/>
        </w:rPr>
        <w:t xml:space="preserve">states with weak internal markets tend to </w:t>
      </w:r>
      <w:r w:rsidRPr="00C67E44">
        <w:rPr>
          <w:rStyle w:val="Emphasis"/>
        </w:rPr>
        <w:t>disagree</w:t>
      </w:r>
      <w:r w:rsidRPr="006D3327">
        <w:rPr>
          <w:rStyle w:val="StyleUnderline"/>
        </w:rPr>
        <w:t xml:space="preserve"> with the foreign policy preferences of the largest market power</w:t>
      </w:r>
      <w:r w:rsidRPr="006755E0">
        <w:rPr>
          <w:sz w:val="16"/>
        </w:rPr>
        <w:t xml:space="preserve"> (i.e., the United States), </w:t>
      </w:r>
      <w:r w:rsidRPr="006D3327">
        <w:rPr>
          <w:rStyle w:val="StyleUnderline"/>
        </w:rPr>
        <w:t xml:space="preserve">but more so if they are major powers or have stronger rather than weaker military and economic capabilities. The power of </w:t>
      </w:r>
      <w:r w:rsidRPr="00732E59">
        <w:rPr>
          <w:rStyle w:val="StyleUnderline"/>
          <w:highlight w:val="green"/>
        </w:rPr>
        <w:t xml:space="preserve">states with </w:t>
      </w:r>
      <w:r w:rsidRPr="00732E59">
        <w:rPr>
          <w:rStyle w:val="Emphasis"/>
          <w:highlight w:val="green"/>
        </w:rPr>
        <w:t>robust</w:t>
      </w:r>
      <w:r w:rsidRPr="00C67E44">
        <w:rPr>
          <w:rStyle w:val="Emphasis"/>
        </w:rPr>
        <w:t xml:space="preserve"> internal </w:t>
      </w:r>
      <w:r w:rsidRPr="00732E59">
        <w:rPr>
          <w:rStyle w:val="Emphasis"/>
          <w:highlight w:val="green"/>
        </w:rPr>
        <w:t>markets</w:t>
      </w:r>
      <w:r w:rsidRPr="006D3327">
        <w:rPr>
          <w:rStyle w:val="StyleUnderline"/>
        </w:rPr>
        <w:t xml:space="preserve">, in contrast, appears to have </w:t>
      </w:r>
      <w:r w:rsidRPr="00C67E44">
        <w:rPr>
          <w:rStyle w:val="Emphasis"/>
        </w:rPr>
        <w:t>no effect</w:t>
      </w:r>
      <w:r w:rsidRPr="006D3327">
        <w:rPr>
          <w:rStyle w:val="StyleUnderline"/>
        </w:rPr>
        <w:t xml:space="preserve"> on their foreign policy preferences, as market-oriented states </w:t>
      </w:r>
      <w:r w:rsidRPr="00732E59">
        <w:rPr>
          <w:rStyle w:val="StyleUnderline"/>
          <w:highlight w:val="green"/>
        </w:rPr>
        <w:t>align</w:t>
      </w:r>
      <w:r w:rsidRPr="006D3327">
        <w:rPr>
          <w:rStyle w:val="StyleUnderline"/>
        </w:rPr>
        <w:t xml:space="preserve"> with the market leader </w:t>
      </w:r>
      <w:r w:rsidRPr="00732E59">
        <w:rPr>
          <w:rStyle w:val="Emphasis"/>
          <w:highlight w:val="green"/>
        </w:rPr>
        <w:t>regardless of</w:t>
      </w:r>
      <w:r w:rsidRPr="00C67E44">
        <w:rPr>
          <w:rStyle w:val="Emphasis"/>
        </w:rPr>
        <w:t xml:space="preserve"> their power </w:t>
      </w:r>
      <w:r w:rsidRPr="00732E59">
        <w:rPr>
          <w:rStyle w:val="Emphasis"/>
          <w:highlight w:val="green"/>
        </w:rPr>
        <w:t>status</w:t>
      </w:r>
      <w:r w:rsidRPr="00732E59">
        <w:rPr>
          <w:rStyle w:val="StyleUnderline"/>
          <w:highlight w:val="green"/>
        </w:rPr>
        <w:t xml:space="preserve"> or </w:t>
      </w:r>
      <w:r w:rsidRPr="00732E59">
        <w:rPr>
          <w:rStyle w:val="Emphasis"/>
          <w:highlight w:val="green"/>
        </w:rPr>
        <w:t>capabilities</w:t>
      </w:r>
      <w:r w:rsidRPr="006755E0">
        <w:rPr>
          <w:sz w:val="16"/>
        </w:rPr>
        <w:t xml:space="preserve">. I corroborate that </w:t>
      </w:r>
      <w:r w:rsidRPr="006D3327">
        <w:rPr>
          <w:rStyle w:val="StyleUnderline"/>
        </w:rPr>
        <w:t xml:space="preserve">this pattern may be a </w:t>
      </w:r>
      <w:r w:rsidRPr="00C67E44">
        <w:rPr>
          <w:rStyle w:val="Emphasis"/>
        </w:rPr>
        <w:t>consequence of states' interest</w:t>
      </w:r>
      <w:r w:rsidRPr="006D3327">
        <w:rPr>
          <w:rStyle w:val="StyleUnderline"/>
        </w:rPr>
        <w:t xml:space="preserve"> in the </w:t>
      </w:r>
      <w:r w:rsidRPr="00C67E44">
        <w:rPr>
          <w:rStyle w:val="Emphasis"/>
        </w:rPr>
        <w:t>global market order</w:t>
      </w:r>
      <w:r w:rsidRPr="006D3327">
        <w:rPr>
          <w:rStyle w:val="StyleUnderline"/>
        </w:rPr>
        <w:t xml:space="preserve"> by finding that states with </w:t>
      </w:r>
      <w:r w:rsidRPr="00C67E44">
        <w:rPr>
          <w:rStyle w:val="Emphasis"/>
        </w:rPr>
        <w:t>higher levels of exports</w:t>
      </w:r>
      <w:r w:rsidRPr="006D3327">
        <w:rPr>
          <w:rStyle w:val="StyleUnderline"/>
        </w:rPr>
        <w:t xml:space="preserve"> per capita are </w:t>
      </w:r>
      <w:r w:rsidRPr="00C67E44">
        <w:rPr>
          <w:rStyle w:val="Emphasis"/>
        </w:rPr>
        <w:t>more likely</w:t>
      </w:r>
      <w:r w:rsidRPr="006755E0">
        <w:rPr>
          <w:sz w:val="16"/>
        </w:rPr>
        <w:t xml:space="preserve"> than other states to have preferences </w:t>
      </w:r>
      <w:r w:rsidRPr="00C67E44">
        <w:rPr>
          <w:rStyle w:val="Emphasis"/>
        </w:rPr>
        <w:t>aligned</w:t>
      </w:r>
      <w:r w:rsidRPr="006755E0">
        <w:rPr>
          <w:sz w:val="16"/>
        </w:rPr>
        <w:t xml:space="preserve"> with those of the United States; </w:t>
      </w:r>
      <w:r w:rsidRPr="006D3327">
        <w:rPr>
          <w:rStyle w:val="StyleUnderline"/>
        </w:rPr>
        <w:t xml:space="preserve">those with </w:t>
      </w:r>
      <w:r w:rsidRPr="00C67E44">
        <w:rPr>
          <w:rStyle w:val="Emphasis"/>
        </w:rPr>
        <w:t xml:space="preserve">lower </w:t>
      </w:r>
      <w:r w:rsidRPr="00335A09">
        <w:rPr>
          <w:rStyle w:val="Emphasis"/>
        </w:rPr>
        <w:t>levels</w:t>
      </w:r>
      <w:r w:rsidRPr="006D3327">
        <w:rPr>
          <w:rStyle w:val="StyleUnderline"/>
        </w:rPr>
        <w:t xml:space="preserve"> of exports are </w:t>
      </w:r>
      <w:r w:rsidRPr="00C67E44">
        <w:rPr>
          <w:rStyle w:val="Emphasis"/>
        </w:rPr>
        <w:t>more likely</w:t>
      </w:r>
      <w:r w:rsidRPr="006D3327">
        <w:rPr>
          <w:rStyle w:val="StyleUnderline"/>
        </w:rPr>
        <w:t xml:space="preserve"> to</w:t>
      </w:r>
      <w:r w:rsidRPr="006755E0">
        <w:rPr>
          <w:sz w:val="16"/>
        </w:rPr>
        <w:t xml:space="preserve"> have interests that do </w:t>
      </w:r>
      <w:r w:rsidRPr="00C67E44">
        <w:rPr>
          <w:rStyle w:val="Emphasis"/>
        </w:rPr>
        <w:t>not align</w:t>
      </w:r>
      <w:r w:rsidRPr="006755E0">
        <w:rPr>
          <w:sz w:val="16"/>
        </w:rPr>
        <w:t xml:space="preserve"> with the United States, but again more so if they are stronger rather than weaker.</w:t>
      </w:r>
    </w:p>
    <w:p w14:paraId="632D5FBB" w14:textId="77777777" w:rsidR="00254BD6" w:rsidRPr="006755E0" w:rsidRDefault="00254BD6" w:rsidP="00254BD6">
      <w:pPr>
        <w:rPr>
          <w:sz w:val="16"/>
        </w:rPr>
      </w:pPr>
      <w:r w:rsidRPr="006755E0">
        <w:rPr>
          <w:sz w:val="16"/>
        </w:rPr>
        <w:t xml:space="preserve">Liberal </w:t>
      </w:r>
      <w:r w:rsidRPr="006D3327">
        <w:rPr>
          <w:rStyle w:val="StyleUnderline"/>
        </w:rPr>
        <w:t>scholars</w:t>
      </w:r>
      <w:r w:rsidRPr="006755E0">
        <w:rPr>
          <w:sz w:val="16"/>
        </w:rPr>
        <w:t xml:space="preserve"> of international politics </w:t>
      </w:r>
      <w:r w:rsidRPr="006D3327">
        <w:rPr>
          <w:rStyle w:val="StyleUnderline"/>
        </w:rPr>
        <w:t>have</w:t>
      </w:r>
      <w:r w:rsidRPr="006755E0">
        <w:rPr>
          <w:sz w:val="16"/>
        </w:rPr>
        <w:t xml:space="preserve"> long offered explanations for why the incidence of war may decline, generally beginning with </w:t>
      </w:r>
      <w:r w:rsidRPr="006D3327">
        <w:rPr>
          <w:rStyle w:val="StyleUnderline"/>
        </w:rPr>
        <w:t xml:space="preserve">the assumption that although the security dilemma </w:t>
      </w:r>
      <w:r w:rsidRPr="00C67E44">
        <w:rPr>
          <w:rStyle w:val="Emphasis"/>
        </w:rPr>
        <w:t>exists</w:t>
      </w:r>
      <w:r w:rsidRPr="006D3327">
        <w:rPr>
          <w:rStyle w:val="StyleUnderline"/>
        </w:rPr>
        <w:t xml:space="preserve">, it can be </w:t>
      </w:r>
      <w:r w:rsidRPr="00C67E44">
        <w:rPr>
          <w:rStyle w:val="Emphasis"/>
        </w:rPr>
        <w:t>overcome</w:t>
      </w:r>
      <w:r w:rsidRPr="006D3327">
        <w:rPr>
          <w:rStyle w:val="StyleUnderline"/>
        </w:rPr>
        <w:t xml:space="preserve"> with the help of factors external to states</w:t>
      </w:r>
      <w:r w:rsidRPr="006755E0">
        <w:rPr>
          <w:sz w:val="16"/>
        </w:rPr>
        <w:t xml:space="preserve">.7 Neoliberal institutionalists treat states as like units and international organization as an external condition.8 </w:t>
      </w:r>
      <w:r w:rsidRPr="00732E59">
        <w:rPr>
          <w:rStyle w:val="StyleUnderline"/>
          <w:highlight w:val="green"/>
        </w:rPr>
        <w:t>Trade</w:t>
      </w:r>
      <w:r w:rsidRPr="006D3327">
        <w:rPr>
          <w:rStyle w:val="StyleUnderline"/>
        </w:rPr>
        <w:t xml:space="preserve"> interdependence </w:t>
      </w:r>
      <w:r w:rsidRPr="00732E59">
        <w:rPr>
          <w:rStyle w:val="StyleUnderline"/>
          <w:highlight w:val="green"/>
        </w:rPr>
        <w:t xml:space="preserve">is </w:t>
      </w:r>
      <w:r w:rsidRPr="00732E59">
        <w:rPr>
          <w:rStyle w:val="Emphasis"/>
          <w:highlight w:val="green"/>
        </w:rPr>
        <w:t>dyadic</w:t>
      </w:r>
      <w:r w:rsidRPr="006D3327">
        <w:rPr>
          <w:rStyle w:val="StyleUnderline"/>
        </w:rPr>
        <w:t xml:space="preserve"> and thus an </w:t>
      </w:r>
      <w:r w:rsidRPr="00C67E44">
        <w:rPr>
          <w:rStyle w:val="Emphasis"/>
        </w:rPr>
        <w:t>external condition</w:t>
      </w:r>
      <w:r w:rsidRPr="006755E0">
        <w:rPr>
          <w:sz w:val="16"/>
        </w:rPr>
        <w:t xml:space="preserve">.9 Democracy is an internal factor, but theories of democratic peace have an external dimension: peace is the result of the expectations of states' behavior informed by the images that leaders create of each other's regime types.10 In contrast, I show that </w:t>
      </w:r>
      <w:r w:rsidRPr="006D3327">
        <w:rPr>
          <w:rStyle w:val="StyleUnderline"/>
        </w:rPr>
        <w:t xml:space="preserve">the security dilemma </w:t>
      </w:r>
      <w:r w:rsidRPr="00C67E44">
        <w:rPr>
          <w:rStyle w:val="Emphasis"/>
        </w:rPr>
        <w:t>may not exist at all</w:t>
      </w:r>
      <w:r w:rsidRPr="006755E0">
        <w:rPr>
          <w:sz w:val="16"/>
        </w:rPr>
        <w:t xml:space="preserve"> and how </w:t>
      </w:r>
      <w:r w:rsidRPr="00E22250">
        <w:rPr>
          <w:rStyle w:val="StyleUnderline"/>
        </w:rPr>
        <w:t>peace</w:t>
      </w:r>
      <w:r w:rsidRPr="006D3327">
        <w:rPr>
          <w:rStyle w:val="StyleUnderline"/>
        </w:rPr>
        <w:t xml:space="preserve"> can </w:t>
      </w:r>
      <w:r w:rsidRPr="00C67E44">
        <w:rPr>
          <w:rStyle w:val="Emphasis"/>
        </w:rPr>
        <w:t>emerge in anarchy</w:t>
      </w:r>
      <w:r w:rsidRPr="006D3327">
        <w:rPr>
          <w:rStyle w:val="StyleUnderline"/>
        </w:rPr>
        <w:t xml:space="preserve"> with </w:t>
      </w:r>
      <w:r w:rsidRPr="00E22250">
        <w:rPr>
          <w:rStyle w:val="StyleUnderline"/>
        </w:rPr>
        <w:t>states</w:t>
      </w:r>
      <w:r w:rsidRPr="006D3327">
        <w:rPr>
          <w:rStyle w:val="StyleUnderline"/>
        </w:rPr>
        <w:t xml:space="preserve"> pursuing their </w:t>
      </w:r>
      <w:r w:rsidRPr="00732E59">
        <w:rPr>
          <w:rStyle w:val="StyleUnderline"/>
          <w:highlight w:val="green"/>
        </w:rPr>
        <w:t xml:space="preserve">interests </w:t>
      </w:r>
      <w:r w:rsidRPr="00732E59">
        <w:rPr>
          <w:rStyle w:val="Emphasis"/>
          <w:highlight w:val="green"/>
        </w:rPr>
        <w:t>determined</w:t>
      </w:r>
      <w:r w:rsidRPr="00C67E44">
        <w:rPr>
          <w:rStyle w:val="Emphasis"/>
        </w:rPr>
        <w:t xml:space="preserve"> entirely </w:t>
      </w:r>
      <w:r w:rsidRPr="00732E59">
        <w:rPr>
          <w:rStyle w:val="Emphasis"/>
          <w:highlight w:val="green"/>
        </w:rPr>
        <w:t>by internal factors</w:t>
      </w:r>
      <w:r w:rsidRPr="006755E0">
        <w:rPr>
          <w:sz w:val="16"/>
        </w:rPr>
        <w:t>.11</w:t>
      </w:r>
    </w:p>
    <w:p w14:paraId="5EBE7414" w14:textId="77777777" w:rsidR="00254BD6" w:rsidRDefault="00254BD6" w:rsidP="00254BD6"/>
    <w:p w14:paraId="4B7819BA" w14:textId="77777777" w:rsidR="00254BD6" w:rsidRPr="00FE669F" w:rsidRDefault="00254BD6" w:rsidP="00254BD6">
      <w:pPr>
        <w:pStyle w:val="Heading4"/>
      </w:pPr>
      <w:r>
        <w:t>2---Inequality and Poverty.</w:t>
      </w:r>
    </w:p>
    <w:p w14:paraId="597FD514" w14:textId="77777777" w:rsidR="00254BD6" w:rsidRPr="00C7134A" w:rsidRDefault="00254BD6" w:rsidP="00254BD6">
      <w:r w:rsidRPr="00C7134A">
        <w:rPr>
          <w:rStyle w:val="Style13ptBold"/>
        </w:rPr>
        <w:t xml:space="preserve">Teixeira and </w:t>
      </w:r>
      <w:proofErr w:type="spellStart"/>
      <w:r w:rsidRPr="00C7134A">
        <w:rPr>
          <w:rStyle w:val="Style13ptBold"/>
        </w:rPr>
        <w:t>Judis</w:t>
      </w:r>
      <w:proofErr w:type="spellEnd"/>
      <w:r w:rsidRPr="00C7134A">
        <w:rPr>
          <w:rStyle w:val="Style13ptBold"/>
        </w:rPr>
        <w:t xml:space="preserve"> 17</w:t>
      </w:r>
      <w:r w:rsidRPr="00C7134A">
        <w:t>—senior fellow at both The Century Foundation and American Progress AND editor-at-large at Talking Points Memo, former senior writer at The National Journal and a former senior editor at The New Republic (</w:t>
      </w:r>
      <w:proofErr w:type="spellStart"/>
      <w:r w:rsidRPr="00C7134A">
        <w:t>Ruy</w:t>
      </w:r>
      <w:proofErr w:type="spellEnd"/>
      <w:r w:rsidRPr="00C7134A">
        <w:t xml:space="preserve"> and John, “Why The Left Will (Eventually) Triumph: An Interview With </w:t>
      </w:r>
      <w:proofErr w:type="spellStart"/>
      <w:r w:rsidRPr="00C7134A">
        <w:t>Ruy</w:t>
      </w:r>
      <w:proofErr w:type="spellEnd"/>
      <w:r w:rsidRPr="00C7134A">
        <w:t xml:space="preserve"> Teixeira,” </w:t>
      </w:r>
      <w:hyperlink r:id="rId34" w:history="1">
        <w:r w:rsidRPr="00C7134A">
          <w:t>http://talkingpointsmemo.com/cafe/why-left-will-eventually-win-ruy-teixeira</w:t>
        </w:r>
      </w:hyperlink>
      <w:r w:rsidRPr="00C7134A">
        <w:t xml:space="preserve">, </w:t>
      </w:r>
      <w:proofErr w:type="spellStart"/>
      <w:r w:rsidRPr="00C7134A">
        <w:t>dml</w:t>
      </w:r>
      <w:proofErr w:type="spellEnd"/>
      <w:r w:rsidRPr="00C7134A">
        <w:t>)</w:t>
      </w:r>
    </w:p>
    <w:p w14:paraId="57EAA019" w14:textId="77777777" w:rsidR="00DA5843" w:rsidRDefault="00254BD6" w:rsidP="00254BD6">
      <w:pPr>
        <w:rPr>
          <w:b/>
          <w:iCs/>
          <w:u w:val="single"/>
          <w:bdr w:val="single" w:sz="8" w:space="0" w:color="auto"/>
        </w:rPr>
      </w:pPr>
      <w:proofErr w:type="spellStart"/>
      <w:r w:rsidRPr="00C7134A">
        <w:rPr>
          <w:sz w:val="16"/>
        </w:rPr>
        <w:t>Judis</w:t>
      </w:r>
      <w:proofErr w:type="spellEnd"/>
      <w:r w:rsidRPr="00C7134A">
        <w:rPr>
          <w:sz w:val="16"/>
        </w:rPr>
        <w:t xml:space="preserve">: In your book, you explain at several points that you are no longer a socialist and instead support a reformed capitalism. When we met many years ago, we were in a socialist organization. When did this transformation occur? Teixeira: What happened is that I began to think a lot about how economies actually work. When I was a socialist, </w:t>
      </w:r>
      <w:r w:rsidRPr="00C7134A">
        <w:rPr>
          <w:u w:val="single"/>
        </w:rPr>
        <w:t xml:space="preserve">I </w:t>
      </w:r>
      <w:r w:rsidRPr="00C7134A">
        <w:rPr>
          <w:b/>
          <w:iCs/>
          <w:u w:val="single"/>
          <w:bdr w:val="single" w:sz="8" w:space="0" w:color="auto"/>
        </w:rPr>
        <w:t>didn’t think very carefully</w:t>
      </w:r>
      <w:r w:rsidRPr="00C7134A">
        <w:rPr>
          <w:u w:val="single"/>
        </w:rPr>
        <w:t xml:space="preserve"> and </w:t>
      </w:r>
      <w:r w:rsidRPr="00C7134A">
        <w:rPr>
          <w:b/>
          <w:iCs/>
          <w:u w:val="single"/>
          <w:bdr w:val="single" w:sz="8" w:space="0" w:color="auto"/>
        </w:rPr>
        <w:t>long</w:t>
      </w:r>
      <w:r w:rsidRPr="00C7134A">
        <w:rPr>
          <w:u w:val="single"/>
        </w:rPr>
        <w:t xml:space="preserve"> about what </w:t>
      </w:r>
      <w:r w:rsidRPr="00C7134A">
        <w:rPr>
          <w:b/>
          <w:iCs/>
          <w:u w:val="single"/>
          <w:bdr w:val="single" w:sz="8" w:space="0" w:color="auto"/>
        </w:rPr>
        <w:t>actually</w:t>
      </w:r>
      <w:r w:rsidRPr="00C7134A">
        <w:rPr>
          <w:u w:val="single"/>
        </w:rPr>
        <w:t xml:space="preserve"> a socialist economy would look like. I had this </w:t>
      </w:r>
      <w:r w:rsidRPr="00C7134A">
        <w:rPr>
          <w:b/>
          <w:iCs/>
          <w:u w:val="single"/>
          <w:bdr w:val="single" w:sz="8" w:space="0" w:color="auto"/>
        </w:rPr>
        <w:t>general idea</w:t>
      </w:r>
      <w:r w:rsidRPr="00C7134A">
        <w:rPr>
          <w:u w:val="single"/>
        </w:rPr>
        <w:t xml:space="preserve"> that the capitalist system was </w:t>
      </w:r>
      <w:r w:rsidRPr="00C7134A">
        <w:rPr>
          <w:b/>
          <w:iCs/>
          <w:u w:val="single"/>
          <w:bdr w:val="single" w:sz="8" w:space="0" w:color="auto"/>
        </w:rPr>
        <w:t>inefficient</w:t>
      </w:r>
      <w:r w:rsidRPr="00C7134A">
        <w:rPr>
          <w:u w:val="single"/>
        </w:rPr>
        <w:t xml:space="preserve"> and </w:t>
      </w:r>
      <w:r w:rsidRPr="00C7134A">
        <w:rPr>
          <w:b/>
          <w:iCs/>
          <w:u w:val="single"/>
          <w:bdr w:val="single" w:sz="8" w:space="0" w:color="auto"/>
        </w:rPr>
        <w:t>prone to crisis</w:t>
      </w:r>
      <w:r w:rsidRPr="00C7134A">
        <w:rPr>
          <w:u w:val="single"/>
        </w:rPr>
        <w:t xml:space="preserve"> and that one should </w:t>
      </w:r>
      <w:r w:rsidRPr="00C7134A">
        <w:rPr>
          <w:b/>
          <w:iCs/>
          <w:u w:val="single"/>
          <w:bdr w:val="single" w:sz="8" w:space="0" w:color="auto"/>
        </w:rPr>
        <w:t>somehow tamp down the profit motive</w:t>
      </w:r>
      <w:r w:rsidRPr="00C7134A">
        <w:rPr>
          <w:u w:val="single"/>
        </w:rPr>
        <w:t xml:space="preserve"> and limit the freedom of action of capitalists. But </w:t>
      </w:r>
      <w:r w:rsidRPr="00C7134A">
        <w:rPr>
          <w:b/>
          <w:iCs/>
          <w:u w:val="single"/>
          <w:bdr w:val="single" w:sz="8" w:space="0" w:color="auto"/>
        </w:rPr>
        <w:t>the more I thought</w:t>
      </w:r>
      <w:r w:rsidRPr="00C7134A">
        <w:rPr>
          <w:u w:val="single"/>
        </w:rPr>
        <w:t xml:space="preserve"> about how economies worked, it was </w:t>
      </w:r>
      <w:r w:rsidRPr="00C7134A">
        <w:rPr>
          <w:b/>
          <w:iCs/>
          <w:u w:val="single"/>
          <w:bdr w:val="single" w:sz="8" w:space="0" w:color="auto"/>
        </w:rPr>
        <w:t>hard to gainsay</w:t>
      </w:r>
      <w:r w:rsidRPr="00C7134A">
        <w:rPr>
          <w:u w:val="single"/>
        </w:rPr>
        <w:t xml:space="preserve"> that the market was </w:t>
      </w:r>
      <w:r w:rsidRPr="00C7134A">
        <w:rPr>
          <w:b/>
          <w:iCs/>
          <w:u w:val="single"/>
          <w:bdr w:val="single" w:sz="8" w:space="0" w:color="auto"/>
        </w:rPr>
        <w:t>absolutely essential</w:t>
      </w:r>
      <w:r w:rsidRPr="00C7134A">
        <w:rPr>
          <w:u w:val="single"/>
        </w:rPr>
        <w:t xml:space="preserve"> for the efficient delivery of goods and services.</w:t>
      </w:r>
      <w:r w:rsidRPr="00C7134A">
        <w:rPr>
          <w:sz w:val="16"/>
        </w:rPr>
        <w:t xml:space="preserve"> And the more I read, the more I realized my viewpoint was closer to social democrats than to socialists. </w:t>
      </w:r>
      <w:r w:rsidRPr="00732E59">
        <w:rPr>
          <w:highlight w:val="green"/>
          <w:u w:val="single"/>
        </w:rPr>
        <w:t>Capitalism</w:t>
      </w:r>
      <w:r w:rsidRPr="00335A09">
        <w:rPr>
          <w:u w:val="single"/>
        </w:rPr>
        <w:t xml:space="preserve"> needs to be </w:t>
      </w:r>
      <w:r w:rsidRPr="00335A09">
        <w:rPr>
          <w:b/>
          <w:iCs/>
          <w:u w:val="single"/>
          <w:bdr w:val="single" w:sz="8" w:space="0" w:color="auto"/>
        </w:rPr>
        <w:t>regulated</w:t>
      </w:r>
      <w:r w:rsidRPr="00335A09">
        <w:rPr>
          <w:u w:val="single"/>
        </w:rPr>
        <w:t>, it</w:t>
      </w:r>
      <w:r w:rsidRPr="00C7134A">
        <w:rPr>
          <w:u w:val="single"/>
        </w:rPr>
        <w:t xml:space="preserve"> needs to be </w:t>
      </w:r>
      <w:r w:rsidRPr="00732E59">
        <w:rPr>
          <w:b/>
          <w:iCs/>
          <w:highlight w:val="green"/>
          <w:u w:val="single"/>
          <w:bdr w:val="single" w:sz="8" w:space="0" w:color="auto"/>
        </w:rPr>
        <w:t>pointed in the right direction</w:t>
      </w:r>
      <w:r w:rsidRPr="00C7134A">
        <w:rPr>
          <w:u w:val="single"/>
        </w:rPr>
        <w:t xml:space="preserve">, you </w:t>
      </w:r>
      <w:r w:rsidRPr="00C7134A">
        <w:rPr>
          <w:b/>
          <w:iCs/>
          <w:u w:val="single"/>
          <w:bdr w:val="single" w:sz="8" w:space="0" w:color="auto"/>
        </w:rPr>
        <w:t>need to have a big safety net</w:t>
      </w:r>
      <w:r w:rsidRPr="00C7134A">
        <w:rPr>
          <w:u w:val="single"/>
        </w:rPr>
        <w:t xml:space="preserve">, </w:t>
      </w:r>
      <w:r w:rsidRPr="00732E59">
        <w:rPr>
          <w:highlight w:val="green"/>
          <w:u w:val="single"/>
        </w:rPr>
        <w:t xml:space="preserve">but you </w:t>
      </w:r>
      <w:r w:rsidRPr="00732E59">
        <w:rPr>
          <w:b/>
          <w:iCs/>
          <w:highlight w:val="green"/>
          <w:u w:val="single"/>
          <w:bdr w:val="single" w:sz="8" w:space="0" w:color="auto"/>
        </w:rPr>
        <w:t>can’t replace it</w:t>
      </w:r>
      <w:r w:rsidRPr="00C7134A">
        <w:rPr>
          <w:sz w:val="16"/>
        </w:rPr>
        <w:t xml:space="preserve">. </w:t>
      </w:r>
      <w:proofErr w:type="spellStart"/>
      <w:r w:rsidRPr="00C7134A">
        <w:rPr>
          <w:sz w:val="16"/>
        </w:rPr>
        <w:t>Judis</w:t>
      </w:r>
      <w:proofErr w:type="spellEnd"/>
      <w:r w:rsidRPr="00C7134A">
        <w:rPr>
          <w:sz w:val="16"/>
        </w:rPr>
        <w:t xml:space="preserve">: Was there something that happened, a book you read, that changed your mind? Teixeira: I would say it was an obscure book by Alec </w:t>
      </w:r>
      <w:proofErr w:type="spellStart"/>
      <w:r w:rsidRPr="00C7134A">
        <w:rPr>
          <w:sz w:val="16"/>
        </w:rPr>
        <w:t>Nove</w:t>
      </w:r>
      <w:proofErr w:type="spellEnd"/>
      <w:r w:rsidRPr="00C7134A">
        <w:rPr>
          <w:sz w:val="16"/>
        </w:rPr>
        <w:t xml:space="preserve"> called “The Economics of Feasible Socialism.” </w:t>
      </w:r>
      <w:proofErr w:type="spellStart"/>
      <w:r w:rsidRPr="00C7134A">
        <w:rPr>
          <w:sz w:val="16"/>
        </w:rPr>
        <w:t>Judis</w:t>
      </w:r>
      <w:proofErr w:type="spellEnd"/>
      <w:r w:rsidRPr="00C7134A">
        <w:rPr>
          <w:sz w:val="16"/>
        </w:rPr>
        <w:t xml:space="preserve">: That’s amazing. I was deeply influenced by the same book. </w:t>
      </w:r>
      <w:r w:rsidRPr="00335A09">
        <w:rPr>
          <w:sz w:val="16"/>
        </w:rPr>
        <w:t xml:space="preserve">Teixeira: </w:t>
      </w:r>
      <w:proofErr w:type="spellStart"/>
      <w:r w:rsidRPr="00335A09">
        <w:rPr>
          <w:sz w:val="16"/>
        </w:rPr>
        <w:t>Nove</w:t>
      </w:r>
      <w:proofErr w:type="spellEnd"/>
      <w:r w:rsidRPr="00335A09">
        <w:rPr>
          <w:sz w:val="16"/>
        </w:rPr>
        <w:t xml:space="preserve"> was a historian of the Soviet Union. He came from a Menshevik family, and he basically laid out the way the standard conceptions of socialism that a lot of people on the left had couldn’t work. </w:t>
      </w:r>
      <w:r w:rsidRPr="00335A09">
        <w:rPr>
          <w:u w:val="single"/>
        </w:rPr>
        <w:t xml:space="preserve">If you wanted to </w:t>
      </w:r>
      <w:r w:rsidRPr="00335A09">
        <w:rPr>
          <w:b/>
          <w:iCs/>
          <w:u w:val="single"/>
          <w:bdr w:val="single" w:sz="8" w:space="0" w:color="auto"/>
        </w:rPr>
        <w:t>think rationally about what’s feasible</w:t>
      </w:r>
      <w:r w:rsidRPr="00335A09">
        <w:rPr>
          <w:u w:val="single"/>
        </w:rPr>
        <w:t>, the</w:t>
      </w:r>
      <w:r w:rsidRPr="00C7134A">
        <w:rPr>
          <w:u w:val="single"/>
        </w:rPr>
        <w:t xml:space="preserve"> way economies and people tend to work, </w:t>
      </w:r>
      <w:r w:rsidRPr="00732E59">
        <w:rPr>
          <w:highlight w:val="green"/>
          <w:u w:val="single"/>
        </w:rPr>
        <w:t xml:space="preserve">you </w:t>
      </w:r>
      <w:r w:rsidRPr="00732E59">
        <w:rPr>
          <w:b/>
          <w:iCs/>
          <w:highlight w:val="green"/>
          <w:u w:val="single"/>
          <w:bdr w:val="single" w:sz="8" w:space="0" w:color="auto"/>
        </w:rPr>
        <w:t>had to have a market</w:t>
      </w:r>
      <w:r w:rsidRPr="00C7134A">
        <w:rPr>
          <w:sz w:val="16"/>
        </w:rPr>
        <w:t xml:space="preserve">. The goal </w:t>
      </w:r>
      <w:r w:rsidRPr="00335A09">
        <w:rPr>
          <w:sz w:val="16"/>
        </w:rPr>
        <w:t>as</w:t>
      </w:r>
      <w:r w:rsidRPr="00C7134A">
        <w:rPr>
          <w:sz w:val="16"/>
        </w:rPr>
        <w:t xml:space="preserve"> I see it is a mixed economy that works as well as possible, and of course you have not gotten that in the West for the last several decades. The mixed economy just needs improvement and modification. </w:t>
      </w:r>
      <w:proofErr w:type="spellStart"/>
      <w:r w:rsidRPr="00C7134A">
        <w:rPr>
          <w:sz w:val="16"/>
        </w:rPr>
        <w:t>Judis</w:t>
      </w:r>
      <w:proofErr w:type="spellEnd"/>
      <w:r w:rsidRPr="00C7134A">
        <w:rPr>
          <w:sz w:val="16"/>
        </w:rPr>
        <w:t xml:space="preserve">: And what kind of improvements would that be? Teixeira; </w:t>
      </w:r>
      <w:r w:rsidRPr="00C7134A">
        <w:rPr>
          <w:u w:val="single"/>
        </w:rPr>
        <w:t>I favor</w:t>
      </w:r>
      <w:r w:rsidRPr="00C7134A">
        <w:rPr>
          <w:sz w:val="16"/>
        </w:rPr>
        <w:t xml:space="preserve"> what economists are calling a model of </w:t>
      </w:r>
      <w:r w:rsidRPr="00732E59">
        <w:rPr>
          <w:b/>
          <w:iCs/>
          <w:highlight w:val="green"/>
          <w:u w:val="single"/>
          <w:bdr w:val="single" w:sz="8" w:space="0" w:color="auto"/>
        </w:rPr>
        <w:t>equitable growth</w:t>
      </w:r>
      <w:r w:rsidRPr="00C7134A">
        <w:rPr>
          <w:u w:val="single"/>
        </w:rPr>
        <w:t xml:space="preserve">. It would mean </w:t>
      </w:r>
      <w:r w:rsidRPr="00C7134A">
        <w:rPr>
          <w:b/>
          <w:iCs/>
          <w:u w:val="single"/>
          <w:bdr w:val="single" w:sz="8" w:space="0" w:color="auto"/>
        </w:rPr>
        <w:t xml:space="preserve">substantial </w:t>
      </w:r>
      <w:r w:rsidRPr="00732E59">
        <w:rPr>
          <w:b/>
          <w:iCs/>
          <w:highlight w:val="green"/>
          <w:u w:val="single"/>
          <w:bdr w:val="single" w:sz="8" w:space="0" w:color="auto"/>
        </w:rPr>
        <w:t>government investment</w:t>
      </w:r>
      <w:r w:rsidRPr="00C7134A">
        <w:rPr>
          <w:u w:val="single"/>
        </w:rPr>
        <w:t xml:space="preserve"> in creating new opportunities for the middle and aspirational classes</w:t>
      </w:r>
      <w:r w:rsidRPr="00C7134A">
        <w:rPr>
          <w:sz w:val="16"/>
        </w:rPr>
        <w:t xml:space="preserve">. </w:t>
      </w:r>
      <w:r w:rsidRPr="00C7134A">
        <w:rPr>
          <w:u w:val="single"/>
        </w:rPr>
        <w:t xml:space="preserve">It </w:t>
      </w:r>
      <w:r w:rsidRPr="00C7134A">
        <w:rPr>
          <w:rStyle w:val="StyleUnderline"/>
        </w:rPr>
        <w:t>could include a dramatic expansion of the educational system</w:t>
      </w:r>
      <w:r w:rsidRPr="00C7134A">
        <w:rPr>
          <w:sz w:val="16"/>
        </w:rPr>
        <w:t xml:space="preserve"> and a Manhattan-style </w:t>
      </w:r>
      <w:r w:rsidRPr="00C7134A">
        <w:rPr>
          <w:sz w:val="16"/>
        </w:rPr>
        <w:lastRenderedPageBreak/>
        <w:t xml:space="preserve">investment in bringing down the price of clean energy and building the infrastructure to match. Granted, these kind of proposals would not get through Congress now, but </w:t>
      </w:r>
      <w:r w:rsidRPr="00C7134A">
        <w:rPr>
          <w:u w:val="single"/>
        </w:rPr>
        <w:t xml:space="preserve">it is the kind of agenda that I am optimistic that the Democrats will endorse and that </w:t>
      </w:r>
      <w:r w:rsidRPr="00335A09">
        <w:rPr>
          <w:u w:val="single"/>
        </w:rPr>
        <w:t xml:space="preserve">the </w:t>
      </w:r>
      <w:r w:rsidRPr="00732E59">
        <w:rPr>
          <w:highlight w:val="green"/>
          <w:u w:val="single"/>
        </w:rPr>
        <w:t xml:space="preserve">country will </w:t>
      </w:r>
      <w:r w:rsidRPr="00732E59">
        <w:rPr>
          <w:b/>
          <w:iCs/>
          <w:highlight w:val="green"/>
          <w:u w:val="single"/>
          <w:bdr w:val="single" w:sz="8" w:space="0" w:color="auto"/>
        </w:rPr>
        <w:t>eventually embrace</w:t>
      </w:r>
      <w:r w:rsidRPr="00C7134A">
        <w:rPr>
          <w:u w:val="single"/>
        </w:rPr>
        <w:t xml:space="preserve">. </w:t>
      </w:r>
      <w:r w:rsidRPr="00C7134A">
        <w:rPr>
          <w:sz w:val="16"/>
        </w:rPr>
        <w:t xml:space="preserve">The Left Prospers in Prosperity </w:t>
      </w:r>
      <w:proofErr w:type="spellStart"/>
      <w:r w:rsidRPr="00C7134A">
        <w:rPr>
          <w:sz w:val="16"/>
        </w:rPr>
        <w:t>Judis</w:t>
      </w:r>
      <w:proofErr w:type="spellEnd"/>
      <w:r w:rsidRPr="00C7134A">
        <w:rPr>
          <w:sz w:val="16"/>
        </w:rPr>
        <w:t xml:space="preserve">: Your book is titled “The Optimistic Leftist,” but if you look at the terrain of politics today, the center-left or left of center parties are decimated. The Democrats haven’t been in such bad shape nationally and in the states since the 1920s. The Dutch Labor Party got less than 10 percent in the recent election. Jeremy Corbyn and British Labor may be routed in June. The French Socialist candidate came in fifth with 6 percent. Why is this happening? And given that this is happening, what grounds do you have for thinking that the left will suddenly find itself on top? Teixeira: The way I look at it </w:t>
      </w:r>
      <w:r w:rsidRPr="00C7134A">
        <w:rPr>
          <w:u w:val="single"/>
        </w:rPr>
        <w:t xml:space="preserve">we are going through a </w:t>
      </w:r>
      <w:r w:rsidRPr="00732E59">
        <w:rPr>
          <w:b/>
          <w:iCs/>
          <w:highlight w:val="green"/>
          <w:u w:val="single"/>
          <w:bdr w:val="single" w:sz="8" w:space="0" w:color="auto"/>
        </w:rPr>
        <w:t>long transition</w:t>
      </w:r>
      <w:r w:rsidRPr="00732E59">
        <w:rPr>
          <w:highlight w:val="green"/>
          <w:u w:val="single"/>
        </w:rPr>
        <w:t xml:space="preserve"> from</w:t>
      </w:r>
      <w:r w:rsidRPr="00C7134A">
        <w:rPr>
          <w:u w:val="single"/>
        </w:rPr>
        <w:t xml:space="preserve"> an </w:t>
      </w:r>
      <w:r w:rsidRPr="00732E59">
        <w:rPr>
          <w:highlight w:val="green"/>
          <w:u w:val="single"/>
        </w:rPr>
        <w:t>industrial capitalist</w:t>
      </w:r>
      <w:r w:rsidRPr="00C7134A">
        <w:rPr>
          <w:u w:val="single"/>
        </w:rPr>
        <w:t xml:space="preserve"> system </w:t>
      </w:r>
      <w:r w:rsidRPr="00732E59">
        <w:rPr>
          <w:highlight w:val="green"/>
          <w:u w:val="single"/>
        </w:rPr>
        <w:t>to</w:t>
      </w:r>
      <w:r w:rsidRPr="00C7134A">
        <w:rPr>
          <w:u w:val="single"/>
        </w:rPr>
        <w:t xml:space="preserve"> a </w:t>
      </w:r>
      <w:r w:rsidRPr="00732E59">
        <w:rPr>
          <w:b/>
          <w:iCs/>
          <w:highlight w:val="green"/>
          <w:u w:val="single"/>
          <w:bdr w:val="single" w:sz="8" w:space="0" w:color="auto"/>
        </w:rPr>
        <w:t>post-industrial services-based capitalist system</w:t>
      </w:r>
      <w:r w:rsidRPr="00C7134A">
        <w:rPr>
          <w:u w:val="single"/>
        </w:rPr>
        <w:t xml:space="preserve">. So far this transition has </w:t>
      </w:r>
      <w:r w:rsidRPr="00C7134A">
        <w:rPr>
          <w:b/>
          <w:iCs/>
          <w:u w:val="single"/>
          <w:bdr w:val="single" w:sz="8" w:space="0" w:color="auto"/>
        </w:rPr>
        <w:t>not gone well</w:t>
      </w:r>
      <w:r w:rsidRPr="00C7134A">
        <w:rPr>
          <w:u w:val="single"/>
        </w:rPr>
        <w:t>.</w:t>
      </w:r>
      <w:r w:rsidRPr="00C7134A">
        <w:rPr>
          <w:sz w:val="16"/>
        </w:rPr>
        <w:t xml:space="preserve"> It hasn’t had the outcomes that people want. </w:t>
      </w:r>
      <w:r w:rsidRPr="00C7134A">
        <w:rPr>
          <w:u w:val="single"/>
        </w:rPr>
        <w:t xml:space="preserve">We have </w:t>
      </w:r>
      <w:r w:rsidRPr="00732E59">
        <w:rPr>
          <w:b/>
          <w:iCs/>
          <w:highlight w:val="green"/>
          <w:u w:val="single"/>
          <w:bdr w:val="single" w:sz="8" w:space="0" w:color="auto"/>
        </w:rPr>
        <w:t>slow productivity growth</w:t>
      </w:r>
      <w:r w:rsidRPr="00732E59">
        <w:rPr>
          <w:highlight w:val="green"/>
          <w:u w:val="single"/>
        </w:rPr>
        <w:t xml:space="preserve"> and </w:t>
      </w:r>
      <w:r w:rsidRPr="00732E59">
        <w:rPr>
          <w:b/>
          <w:iCs/>
          <w:highlight w:val="green"/>
          <w:u w:val="single"/>
          <w:bdr w:val="single" w:sz="8" w:space="0" w:color="auto"/>
        </w:rPr>
        <w:t>rising inequality</w:t>
      </w:r>
      <w:r w:rsidRPr="00C7134A">
        <w:rPr>
          <w:sz w:val="16"/>
        </w:rPr>
        <w:t xml:space="preserve">. The central point I’d make is that </w:t>
      </w:r>
      <w:r w:rsidRPr="00C7134A">
        <w:rPr>
          <w:b/>
          <w:iCs/>
          <w:u w:val="single"/>
          <w:bdr w:val="single" w:sz="8" w:space="0" w:color="auto"/>
        </w:rPr>
        <w:t>by and large</w:t>
      </w:r>
      <w:r w:rsidRPr="00C7134A">
        <w:rPr>
          <w:u w:val="single"/>
        </w:rPr>
        <w:t xml:space="preserve">, </w:t>
      </w:r>
      <w:r w:rsidRPr="00C7134A">
        <w:rPr>
          <w:b/>
          <w:iCs/>
          <w:u w:val="single"/>
          <w:bdr w:val="single" w:sz="8" w:space="0" w:color="auto"/>
        </w:rPr>
        <w:t>poor economic times</w:t>
      </w:r>
      <w:r w:rsidRPr="00C7134A">
        <w:rPr>
          <w:u w:val="single"/>
        </w:rPr>
        <w:t xml:space="preserve"> are </w:t>
      </w:r>
      <w:r w:rsidRPr="00C7134A">
        <w:rPr>
          <w:b/>
          <w:iCs/>
          <w:u w:val="single"/>
          <w:bdr w:val="single" w:sz="8" w:space="0" w:color="auto"/>
        </w:rPr>
        <w:t>not good for the left</w:t>
      </w:r>
      <w:r w:rsidRPr="00C7134A">
        <w:rPr>
          <w:u w:val="single"/>
        </w:rPr>
        <w:t xml:space="preserve">. They </w:t>
      </w:r>
      <w:r w:rsidRPr="00C7134A">
        <w:rPr>
          <w:b/>
          <w:iCs/>
          <w:u w:val="single"/>
          <w:bdr w:val="single" w:sz="8" w:space="0" w:color="auto"/>
        </w:rPr>
        <w:t>make people reactive</w:t>
      </w:r>
      <w:r w:rsidRPr="00C7134A">
        <w:rPr>
          <w:u w:val="single"/>
        </w:rPr>
        <w:t xml:space="preserve">, </w:t>
      </w:r>
      <w:r w:rsidRPr="00C7134A">
        <w:rPr>
          <w:b/>
          <w:iCs/>
          <w:u w:val="single"/>
          <w:bdr w:val="single" w:sz="8" w:space="0" w:color="auto"/>
        </w:rPr>
        <w:t>pessimistic</w:t>
      </w:r>
      <w:r w:rsidRPr="00C7134A">
        <w:rPr>
          <w:u w:val="single"/>
        </w:rPr>
        <w:t xml:space="preserve">, </w:t>
      </w:r>
      <w:r w:rsidRPr="00C7134A">
        <w:rPr>
          <w:b/>
          <w:iCs/>
          <w:u w:val="single"/>
          <w:bdr w:val="single" w:sz="8" w:space="0" w:color="auto"/>
        </w:rPr>
        <w:t>trying to hold onto their own</w:t>
      </w:r>
      <w:r w:rsidRPr="00C7134A">
        <w:rPr>
          <w:u w:val="single"/>
        </w:rPr>
        <w:t xml:space="preserve">, and </w:t>
      </w:r>
      <w:r w:rsidRPr="00C7134A">
        <w:rPr>
          <w:b/>
          <w:iCs/>
          <w:u w:val="single"/>
          <w:bdr w:val="single" w:sz="8" w:space="0" w:color="auto"/>
        </w:rPr>
        <w:t>not supportive of collective endeavors</w:t>
      </w:r>
      <w:r w:rsidRPr="00C7134A">
        <w:rPr>
          <w:u w:val="single"/>
        </w:rPr>
        <w:t xml:space="preserve"> to help the way society functions. And we’ve seen all that in spades in the last decade</w:t>
      </w:r>
      <w:r w:rsidRPr="00C7134A">
        <w:rPr>
          <w:sz w:val="16"/>
        </w:rPr>
        <w:t xml:space="preserve">. Really </w:t>
      </w:r>
      <w:r w:rsidRPr="00C7134A">
        <w:rPr>
          <w:u w:val="single"/>
        </w:rPr>
        <w:t xml:space="preserve">that kind of situation is </w:t>
      </w:r>
      <w:r w:rsidRPr="00C7134A">
        <w:rPr>
          <w:b/>
          <w:iCs/>
          <w:u w:val="single"/>
          <w:bdr w:val="single" w:sz="8" w:space="0" w:color="auto"/>
        </w:rPr>
        <w:t>best for the right</w:t>
      </w:r>
      <w:r w:rsidRPr="00C7134A">
        <w:rPr>
          <w:sz w:val="16"/>
        </w:rPr>
        <w:t xml:space="preserve">, and the left has had a very difficult time figuring out a way forward. The Democrats have their problems, but in Europe, you see the problems crystallized. Europe’s mainstream left was based in the industrial working class and has had a terrible time adjusting to the transition to post-industrial capitalism and figuring out what a new model of capitalism and capitalist growth would look like. They have thrown in their lot with a much more right-wing approach, beginning with the Third Way in the ’90s. The idea behind it was that capitalism can pretty well function on its own and we just have to let it rip. We’re still coming out of that phase, and I think the mainstream social democrats with their collaboration with austerity in places like France and the Netherlands are reaping the whirlwind. But if you look at </w:t>
      </w:r>
      <w:r w:rsidRPr="00C7134A">
        <w:rPr>
          <w:u w:val="single"/>
        </w:rPr>
        <w:t>other parts of the left</w:t>
      </w:r>
      <w:r w:rsidRPr="00C7134A">
        <w:rPr>
          <w:sz w:val="16"/>
        </w:rPr>
        <w:t xml:space="preserve">, they </w:t>
      </w:r>
      <w:r w:rsidRPr="00C7134A">
        <w:rPr>
          <w:u w:val="single"/>
        </w:rPr>
        <w:t>are actually doing relatively well. If you look at the Netherlands</w:t>
      </w:r>
      <w:r w:rsidRPr="00C7134A">
        <w:rPr>
          <w:sz w:val="16"/>
        </w:rPr>
        <w:t xml:space="preserve"> election, </w:t>
      </w:r>
      <w:r w:rsidRPr="00C7134A">
        <w:rPr>
          <w:u w:val="single"/>
        </w:rPr>
        <w:t>the green left did very well</w:t>
      </w:r>
      <w:r w:rsidRPr="00C7134A">
        <w:rPr>
          <w:sz w:val="16"/>
        </w:rPr>
        <w:t xml:space="preserve">, and if you add up the votes of the Socialist Party (a left-socialist party), the greens, Democrats 66 (a left social-liberal </w:t>
      </w:r>
      <w:r w:rsidRPr="00335A09">
        <w:rPr>
          <w:sz w:val="16"/>
        </w:rPr>
        <w:t>part</w:t>
      </w:r>
      <w:r w:rsidRPr="00C7134A">
        <w:rPr>
          <w:sz w:val="16"/>
        </w:rPr>
        <w:t xml:space="preserve">y) and the social democrats, </w:t>
      </w:r>
      <w:r w:rsidRPr="00732E59">
        <w:rPr>
          <w:highlight w:val="green"/>
          <w:u w:val="single"/>
        </w:rPr>
        <w:t xml:space="preserve">the left </w:t>
      </w:r>
      <w:r w:rsidRPr="00732E59">
        <w:rPr>
          <w:b/>
          <w:iCs/>
          <w:highlight w:val="green"/>
          <w:u w:val="single"/>
          <w:bdr w:val="single" w:sz="8" w:space="0" w:color="auto"/>
        </w:rPr>
        <w:t>hasn’t been totally decimated</w:t>
      </w:r>
      <w:r w:rsidRPr="00C7134A">
        <w:rPr>
          <w:sz w:val="16"/>
        </w:rPr>
        <w:t xml:space="preserve">. What has really been decimated is the Party of Labor, as the social democrats in the Netherlands are called. </w:t>
      </w:r>
      <w:r w:rsidRPr="00C7134A">
        <w:rPr>
          <w:u w:val="single"/>
        </w:rPr>
        <w:t>We are seeing the same thing in France</w:t>
      </w:r>
      <w:r w:rsidRPr="00C7134A">
        <w:rPr>
          <w:sz w:val="16"/>
        </w:rPr>
        <w:t xml:space="preserve"> where the Socialist Party (the French social democrats) candidate did terribly, but [independent socialist Jean-Luc] </w:t>
      </w:r>
      <w:proofErr w:type="spellStart"/>
      <w:r w:rsidRPr="00C7134A">
        <w:rPr>
          <w:sz w:val="16"/>
        </w:rPr>
        <w:t>Melenchon</w:t>
      </w:r>
      <w:proofErr w:type="spellEnd"/>
      <w:r w:rsidRPr="00C7134A">
        <w:rPr>
          <w:sz w:val="16"/>
        </w:rPr>
        <w:t xml:space="preserve"> did quite well. </w:t>
      </w:r>
      <w:r w:rsidRPr="00C7134A">
        <w:rPr>
          <w:u w:val="single"/>
        </w:rPr>
        <w:t xml:space="preserve">The left </w:t>
      </w:r>
      <w:r w:rsidRPr="00C7134A">
        <w:rPr>
          <w:b/>
          <w:iCs/>
          <w:u w:val="single"/>
          <w:bdr w:val="single" w:sz="8" w:space="0" w:color="auto"/>
        </w:rPr>
        <w:t>still has strength</w:t>
      </w:r>
      <w:r w:rsidRPr="00C7134A">
        <w:rPr>
          <w:u w:val="single"/>
        </w:rPr>
        <w:t xml:space="preserve">, but it is </w:t>
      </w:r>
      <w:r w:rsidRPr="00C7134A">
        <w:rPr>
          <w:b/>
          <w:iCs/>
          <w:u w:val="single"/>
          <w:bdr w:val="single" w:sz="8" w:space="0" w:color="auto"/>
        </w:rPr>
        <w:t>divided up among different political tendencies</w:t>
      </w:r>
      <w:r w:rsidRPr="00C7134A">
        <w:rPr>
          <w:u w:val="single"/>
        </w:rPr>
        <w:t xml:space="preserve">. It is going to </w:t>
      </w:r>
      <w:r w:rsidRPr="00732E59">
        <w:rPr>
          <w:highlight w:val="green"/>
          <w:u w:val="single"/>
        </w:rPr>
        <w:t xml:space="preserve">have to </w:t>
      </w:r>
      <w:r w:rsidRPr="00732E59">
        <w:rPr>
          <w:b/>
          <w:iCs/>
          <w:highlight w:val="green"/>
          <w:u w:val="single"/>
          <w:bdr w:val="single" w:sz="8" w:space="0" w:color="auto"/>
        </w:rPr>
        <w:t>reorganize itself around an economic program</w:t>
      </w:r>
      <w:r w:rsidRPr="00C7134A">
        <w:rPr>
          <w:u w:val="single"/>
        </w:rPr>
        <w:t xml:space="preserve"> that is going to deliver what people want, which is </w:t>
      </w:r>
      <w:r w:rsidRPr="00732E59">
        <w:rPr>
          <w:b/>
          <w:iCs/>
          <w:highlight w:val="green"/>
          <w:u w:val="single"/>
          <w:bdr w:val="single" w:sz="8" w:space="0" w:color="auto"/>
        </w:rPr>
        <w:t>better growth</w:t>
      </w:r>
      <w:r w:rsidRPr="00732E59">
        <w:rPr>
          <w:highlight w:val="green"/>
          <w:u w:val="single"/>
        </w:rPr>
        <w:t xml:space="preserve"> and </w:t>
      </w:r>
      <w:r w:rsidRPr="00732E59">
        <w:rPr>
          <w:b/>
          <w:iCs/>
          <w:highlight w:val="green"/>
          <w:u w:val="single"/>
          <w:bdr w:val="single" w:sz="8" w:space="0" w:color="auto"/>
        </w:rPr>
        <w:t>better distribution</w:t>
      </w:r>
      <w:r w:rsidRPr="00C7134A">
        <w:rPr>
          <w:u w:val="single"/>
        </w:rPr>
        <w:t xml:space="preserve">. Until that happens, the left will be </w:t>
      </w:r>
      <w:r w:rsidRPr="00C7134A">
        <w:rPr>
          <w:b/>
          <w:iCs/>
          <w:u w:val="single"/>
          <w:bdr w:val="single" w:sz="8" w:space="0" w:color="auto"/>
        </w:rPr>
        <w:t>in a quagmire</w:t>
      </w:r>
      <w:r w:rsidRPr="00C7134A">
        <w:rPr>
          <w:sz w:val="16"/>
        </w:rPr>
        <w:t xml:space="preserve">. </w:t>
      </w:r>
      <w:proofErr w:type="spellStart"/>
      <w:r w:rsidRPr="00C7134A">
        <w:rPr>
          <w:sz w:val="16"/>
        </w:rPr>
        <w:t>Judis</w:t>
      </w:r>
      <w:proofErr w:type="spellEnd"/>
      <w:r w:rsidRPr="00C7134A">
        <w:rPr>
          <w:sz w:val="16"/>
        </w:rPr>
        <w:t xml:space="preserve">: I want to look more closely at your argument that the left does better in good times and the right in bad times. Bill Clinton got elected in the wake of a recession in 1992, Barack Obama might not have won the presidency in 2008 if the financial crash hadn’t happened that September. The Populists came out of the farm crisis in 1880s and early 1890s; the New Deal out of the Great Depression. I am not saying that bad times is better for the left, but only that there isn’t a necessary connection in either case and that you are making too facile an assumption about which times promote which politics. Teixeira: </w:t>
      </w:r>
      <w:r w:rsidRPr="00C7134A">
        <w:rPr>
          <w:u w:val="single"/>
        </w:rPr>
        <w:t>Bad times do propel people into motion and produce protest and reaction, but looked at from when you can accomplish the goals of</w:t>
      </w:r>
      <w:r w:rsidRPr="00C7134A">
        <w:rPr>
          <w:sz w:val="16"/>
        </w:rPr>
        <w:t xml:space="preserve"> the left of </w:t>
      </w:r>
      <w:r w:rsidRPr="00732E59">
        <w:rPr>
          <w:b/>
          <w:iCs/>
          <w:highlight w:val="green"/>
          <w:u w:val="single"/>
          <w:bdr w:val="single" w:sz="8" w:space="0" w:color="auto"/>
        </w:rPr>
        <w:t>making society better</w:t>
      </w:r>
      <w:r w:rsidRPr="00732E59">
        <w:rPr>
          <w:highlight w:val="green"/>
          <w:u w:val="single"/>
        </w:rPr>
        <w:t xml:space="preserve"> and </w:t>
      </w:r>
      <w:r w:rsidRPr="00732E59">
        <w:rPr>
          <w:b/>
          <w:iCs/>
          <w:highlight w:val="green"/>
          <w:u w:val="single"/>
          <w:bdr w:val="single" w:sz="8" w:space="0" w:color="auto"/>
        </w:rPr>
        <w:t>implementing important reforms</w:t>
      </w:r>
      <w:r w:rsidRPr="00C7134A">
        <w:rPr>
          <w:sz w:val="16"/>
        </w:rPr>
        <w:t xml:space="preserve">, I think </w:t>
      </w:r>
      <w:r w:rsidRPr="00C7134A">
        <w:rPr>
          <w:u w:val="single"/>
        </w:rPr>
        <w:t xml:space="preserve">it is </w:t>
      </w:r>
      <w:r w:rsidRPr="00C7134A">
        <w:rPr>
          <w:b/>
          <w:iCs/>
          <w:u w:val="single"/>
          <w:bdr w:val="single" w:sz="8" w:space="0" w:color="auto"/>
        </w:rPr>
        <w:t>typically easier</w:t>
      </w:r>
      <w:r w:rsidRPr="00C7134A">
        <w:rPr>
          <w:u w:val="single"/>
        </w:rPr>
        <w:t xml:space="preserve"> when the economy is </w:t>
      </w:r>
      <w:r w:rsidRPr="00C7134A">
        <w:rPr>
          <w:b/>
          <w:iCs/>
          <w:u w:val="single"/>
          <w:bdr w:val="single" w:sz="8" w:space="0" w:color="auto"/>
        </w:rPr>
        <w:t>expanding fairly rapidly</w:t>
      </w:r>
      <w:r w:rsidRPr="00C7134A">
        <w:rPr>
          <w:u w:val="single"/>
        </w:rPr>
        <w:t xml:space="preserve"> and </w:t>
      </w:r>
      <w:r w:rsidRPr="00C7134A">
        <w:rPr>
          <w:b/>
          <w:iCs/>
          <w:u w:val="single"/>
          <w:bdr w:val="single" w:sz="8" w:space="0" w:color="auto"/>
        </w:rPr>
        <w:t>living standards are going up</w:t>
      </w:r>
      <w:r w:rsidRPr="00C7134A">
        <w:rPr>
          <w:u w:val="single"/>
        </w:rPr>
        <w:t xml:space="preserve"> than when the reverse is true. It is </w:t>
      </w:r>
      <w:r w:rsidRPr="00C7134A">
        <w:rPr>
          <w:b/>
          <w:iCs/>
          <w:u w:val="single"/>
          <w:bdr w:val="single" w:sz="8" w:space="0" w:color="auto"/>
        </w:rPr>
        <w:t>not a perfect relationship</w:t>
      </w:r>
      <w:r w:rsidRPr="00C7134A">
        <w:rPr>
          <w:u w:val="single"/>
        </w:rPr>
        <w:t xml:space="preserve">, but </w:t>
      </w:r>
      <w:r w:rsidRPr="00C7134A">
        <w:rPr>
          <w:b/>
          <w:iCs/>
          <w:u w:val="single"/>
          <w:bdr w:val="single" w:sz="8" w:space="0" w:color="auto"/>
        </w:rPr>
        <w:t>by and large</w:t>
      </w:r>
      <w:r w:rsidRPr="00C7134A">
        <w:rPr>
          <w:sz w:val="16"/>
        </w:rPr>
        <w:t xml:space="preserve"> I think </w:t>
      </w:r>
      <w:r w:rsidRPr="00C7134A">
        <w:rPr>
          <w:u w:val="single"/>
        </w:rPr>
        <w:t>it’s true. So</w:t>
      </w:r>
      <w:r w:rsidRPr="00C7134A">
        <w:rPr>
          <w:sz w:val="16"/>
        </w:rPr>
        <w:t xml:space="preserve"> yeah, </w:t>
      </w:r>
      <w:r w:rsidRPr="00C7134A">
        <w:rPr>
          <w:u w:val="single"/>
        </w:rPr>
        <w:t xml:space="preserve">Obama can get elected in a situation where he was aided by an economic downturn, but his ability to </w:t>
      </w:r>
      <w:r w:rsidRPr="00C7134A">
        <w:rPr>
          <w:b/>
          <w:iCs/>
          <w:u w:val="single"/>
          <w:bdr w:val="single" w:sz="8" w:space="0" w:color="auto"/>
        </w:rPr>
        <w:t>put together a progressive coalition</w:t>
      </w:r>
      <w:r w:rsidRPr="00C7134A">
        <w:rPr>
          <w:u w:val="single"/>
        </w:rPr>
        <w:t xml:space="preserve"> that could </w:t>
      </w:r>
      <w:r w:rsidRPr="00C7134A">
        <w:rPr>
          <w:b/>
          <w:iCs/>
          <w:u w:val="single"/>
          <w:bdr w:val="single" w:sz="8" w:space="0" w:color="auto"/>
        </w:rPr>
        <w:t>stick together for a long time</w:t>
      </w:r>
      <w:r w:rsidRPr="00C7134A">
        <w:rPr>
          <w:u w:val="single"/>
        </w:rPr>
        <w:t xml:space="preserve"> and continue to implement reforms was </w:t>
      </w:r>
      <w:r w:rsidRPr="00732E59">
        <w:rPr>
          <w:b/>
          <w:iCs/>
          <w:highlight w:val="green"/>
          <w:u w:val="single"/>
          <w:bdr w:val="single" w:sz="8" w:space="0" w:color="auto"/>
        </w:rPr>
        <w:t>very much undermined by the economic situation</w:t>
      </w:r>
      <w:r w:rsidRPr="00C7134A">
        <w:rPr>
          <w:sz w:val="16"/>
        </w:rPr>
        <w:t xml:space="preserve">. </w:t>
      </w:r>
      <w:proofErr w:type="spellStart"/>
      <w:r w:rsidRPr="00C7134A">
        <w:rPr>
          <w:sz w:val="16"/>
        </w:rPr>
        <w:t>Judis</w:t>
      </w:r>
      <w:proofErr w:type="spellEnd"/>
      <w:r w:rsidRPr="00C7134A">
        <w:rPr>
          <w:sz w:val="16"/>
        </w:rPr>
        <w:t xml:space="preserve">: Let’s turn it around and look at the connection between the right and good and bad times. In America, the 1920s were relatively good times, and the Republicans controlled the government the whole decade. Teixeira: The 1920s were not nearly as good a time people think it was. It was a time of relatively slow per capita income growth. It was very unequally distributed, the industrial working class did somewhat well, but the rural areas did poorly, and there were four recessions between 1918 and 1929. It was not such a great time. It was relatively poor compared to the Progressive Era. </w:t>
      </w:r>
      <w:proofErr w:type="spellStart"/>
      <w:r w:rsidRPr="00C7134A">
        <w:rPr>
          <w:sz w:val="16"/>
        </w:rPr>
        <w:t>Judis</w:t>
      </w:r>
      <w:proofErr w:type="spellEnd"/>
      <w:r w:rsidRPr="00C7134A">
        <w:rPr>
          <w:sz w:val="16"/>
        </w:rPr>
        <w:t xml:space="preserve">: So the Republicans did well in the 1920s because they were really bad times? Teixeira: There was a sense of real uncertainty, real economic paranoia. </w:t>
      </w:r>
      <w:proofErr w:type="spellStart"/>
      <w:r w:rsidRPr="00C7134A">
        <w:rPr>
          <w:sz w:val="16"/>
        </w:rPr>
        <w:t>Judis</w:t>
      </w:r>
      <w:proofErr w:type="spellEnd"/>
      <w:r w:rsidRPr="00C7134A">
        <w:rPr>
          <w:sz w:val="16"/>
        </w:rPr>
        <w:t xml:space="preserve">: I don’t think you could call the 1920s bad times. You could call it uneven times. “Bad times” is stretching it. In addition, you have the real bad times of the Depression staring you in your face which is the time of the greatest advance in terms of a left and social democracy in our history. Teixeira: </w:t>
      </w:r>
      <w:r w:rsidRPr="00C7134A">
        <w:rPr>
          <w:u w:val="single"/>
        </w:rPr>
        <w:t xml:space="preserve">Desperate times make for desperate measure sometimes. There is </w:t>
      </w:r>
      <w:r w:rsidRPr="00C7134A">
        <w:rPr>
          <w:b/>
          <w:iCs/>
          <w:u w:val="single"/>
          <w:bdr w:val="single" w:sz="8" w:space="0" w:color="auto"/>
        </w:rPr>
        <w:t xml:space="preserve">no guarantee they will help the left rather </w:t>
      </w:r>
      <w:r w:rsidRPr="00C7134A">
        <w:rPr>
          <w:b/>
          <w:iCs/>
          <w:u w:val="single"/>
          <w:bdr w:val="single" w:sz="8" w:space="0" w:color="auto"/>
        </w:rPr>
        <w:lastRenderedPageBreak/>
        <w:t>than the right</w:t>
      </w:r>
      <w:r w:rsidRPr="00C7134A">
        <w:rPr>
          <w:sz w:val="16"/>
        </w:rPr>
        <w:t xml:space="preserve">. I think that’s what we saw in the U.S. Obviously it didn’t work out so well in Europe. When I make the general analysis that the left is better off in a period of economic expansion and rising living standards, it doesn’t correspond exactly to the political outcomes you’ll have in those different periods. I am saying that </w:t>
      </w:r>
      <w:r w:rsidRPr="00C7134A">
        <w:rPr>
          <w:b/>
          <w:iCs/>
          <w:u w:val="single"/>
          <w:bdr w:val="single" w:sz="8" w:space="0" w:color="auto"/>
        </w:rPr>
        <w:t>in a general sense</w:t>
      </w:r>
      <w:r w:rsidRPr="00C7134A">
        <w:rPr>
          <w:u w:val="single"/>
        </w:rPr>
        <w:t xml:space="preserve">, </w:t>
      </w:r>
      <w:r w:rsidRPr="00732E59">
        <w:rPr>
          <w:highlight w:val="green"/>
          <w:u w:val="single"/>
        </w:rPr>
        <w:t xml:space="preserve">the left has the </w:t>
      </w:r>
      <w:r w:rsidRPr="00732E59">
        <w:rPr>
          <w:b/>
          <w:iCs/>
          <w:highlight w:val="green"/>
          <w:u w:val="single"/>
          <w:bdr w:val="single" w:sz="8" w:space="0" w:color="auto"/>
        </w:rPr>
        <w:t>easiest time making advances</w:t>
      </w:r>
      <w:r w:rsidRPr="00732E59">
        <w:rPr>
          <w:highlight w:val="green"/>
          <w:u w:val="single"/>
        </w:rPr>
        <w:t xml:space="preserve"> and </w:t>
      </w:r>
      <w:r w:rsidRPr="00732E59">
        <w:rPr>
          <w:b/>
          <w:iCs/>
          <w:highlight w:val="green"/>
          <w:u w:val="single"/>
          <w:bdr w:val="single" w:sz="8" w:space="0" w:color="auto"/>
        </w:rPr>
        <w:t>improving society</w:t>
      </w:r>
      <w:r w:rsidRPr="00732E59">
        <w:rPr>
          <w:highlight w:val="green"/>
          <w:u w:val="single"/>
        </w:rPr>
        <w:t xml:space="preserve"> </w:t>
      </w:r>
      <w:r w:rsidRPr="00D11D62">
        <w:rPr>
          <w:u w:val="single"/>
        </w:rPr>
        <w:t xml:space="preserve">when things are going well </w:t>
      </w:r>
      <w:r w:rsidRPr="00D11D62">
        <w:rPr>
          <w:b/>
          <w:iCs/>
          <w:u w:val="single"/>
          <w:bdr w:val="single" w:sz="8" w:space="0" w:color="auto"/>
        </w:rPr>
        <w:t>rather</w:t>
      </w:r>
      <w:r w:rsidRPr="00C7134A">
        <w:rPr>
          <w:b/>
          <w:iCs/>
          <w:u w:val="single"/>
          <w:bdr w:val="single" w:sz="8" w:space="0" w:color="auto"/>
        </w:rPr>
        <w:t xml:space="preserve"> than when are going poorly</w:t>
      </w:r>
      <w:r w:rsidRPr="00C7134A">
        <w:rPr>
          <w:sz w:val="16"/>
        </w:rPr>
        <w:t xml:space="preserve">. </w:t>
      </w:r>
      <w:proofErr w:type="spellStart"/>
      <w:r w:rsidRPr="00C7134A">
        <w:rPr>
          <w:sz w:val="16"/>
        </w:rPr>
        <w:t>Judis</w:t>
      </w:r>
      <w:proofErr w:type="spellEnd"/>
      <w:r w:rsidRPr="00C7134A">
        <w:rPr>
          <w:sz w:val="16"/>
        </w:rPr>
        <w:t xml:space="preserve">: Let’s look at Europe. In some of the countries in Northern Europe that are doing well, the center-right parties are in charge. Teixeira: Yes, but I think you can make the case the center-right parties aren’t exactly in charge in Europe. They also have their problems. The rise of populism in Europe is blowing apart the party system. </w:t>
      </w:r>
      <w:proofErr w:type="spellStart"/>
      <w:r w:rsidRPr="00C7134A">
        <w:rPr>
          <w:sz w:val="16"/>
        </w:rPr>
        <w:t>Judis</w:t>
      </w:r>
      <w:proofErr w:type="spellEnd"/>
      <w:r w:rsidRPr="00C7134A">
        <w:rPr>
          <w:sz w:val="16"/>
        </w:rPr>
        <w:t xml:space="preserve">: You have got Holland, Denmark, Germany, and Austria. Those are all countries that are doing pretty well compared to the rest of the EU and that have center-right governments. Teixeira: The Netherlands is not doing that well. It’s all relative. Their recovery has been somewhat better. Their employment level has been high compared to other European countries, but there are a number of cuts in social services, wages haven’t been going up much, there is a lot more insecurity. </w:t>
      </w:r>
      <w:proofErr w:type="spellStart"/>
      <w:r w:rsidRPr="00C7134A">
        <w:rPr>
          <w:sz w:val="16"/>
        </w:rPr>
        <w:t>Judis</w:t>
      </w:r>
      <w:proofErr w:type="spellEnd"/>
      <w:r w:rsidRPr="00C7134A">
        <w:rPr>
          <w:sz w:val="16"/>
        </w:rPr>
        <w:t xml:space="preserve">: Isn’t Germany doing well? Teixeira:. Germany is doing relatively well, but it hasn’t been a period of expansive growth for them either. There is a lot of wage stagnation and compression there. </w:t>
      </w:r>
      <w:r w:rsidRPr="00C7134A">
        <w:rPr>
          <w:u w:val="single"/>
        </w:rPr>
        <w:t xml:space="preserve">I </w:t>
      </w:r>
      <w:r w:rsidRPr="00C7134A">
        <w:rPr>
          <w:b/>
          <w:iCs/>
          <w:u w:val="single"/>
          <w:bdr w:val="single" w:sz="8" w:space="0" w:color="auto"/>
        </w:rPr>
        <w:t>never meant to imply</w:t>
      </w:r>
      <w:r w:rsidRPr="00C7134A">
        <w:rPr>
          <w:u w:val="single"/>
        </w:rPr>
        <w:t xml:space="preserve"> that you can </w:t>
      </w:r>
      <w:r w:rsidRPr="00C7134A">
        <w:rPr>
          <w:b/>
          <w:iCs/>
          <w:u w:val="single"/>
          <w:bdr w:val="single" w:sz="8" w:space="0" w:color="auto"/>
        </w:rPr>
        <w:t>perfectly predict social reform from economic outcomes</w:t>
      </w:r>
      <w:r w:rsidRPr="00C7134A">
        <w:rPr>
          <w:u w:val="single"/>
        </w:rPr>
        <w:t>. But</w:t>
      </w:r>
      <w:r w:rsidRPr="00C7134A">
        <w:rPr>
          <w:sz w:val="16"/>
        </w:rPr>
        <w:t xml:space="preserve"> I think </w:t>
      </w:r>
      <w:r w:rsidRPr="00C7134A">
        <w:rPr>
          <w:u w:val="single"/>
        </w:rPr>
        <w:t xml:space="preserve">it </w:t>
      </w:r>
      <w:r w:rsidRPr="00C7134A">
        <w:rPr>
          <w:b/>
          <w:iCs/>
          <w:u w:val="single"/>
          <w:bdr w:val="single" w:sz="8" w:space="0" w:color="auto"/>
        </w:rPr>
        <w:t>provides an important lens</w:t>
      </w:r>
      <w:r w:rsidRPr="00C7134A">
        <w:rPr>
          <w:u w:val="single"/>
        </w:rPr>
        <w:t xml:space="preserve"> on when the left does well and when the left does poorly</w:t>
      </w:r>
      <w:r w:rsidRPr="00C7134A">
        <w:rPr>
          <w:sz w:val="16"/>
        </w:rPr>
        <w:t xml:space="preserve">. By and large </w:t>
      </w:r>
      <w:r w:rsidRPr="00C7134A">
        <w:rPr>
          <w:u w:val="single"/>
        </w:rPr>
        <w:t>when you look at Europe, you see the</w:t>
      </w:r>
      <w:r w:rsidRPr="00C7134A">
        <w:rPr>
          <w:sz w:val="16"/>
        </w:rPr>
        <w:t xml:space="preserve"> </w:t>
      </w:r>
      <w:r w:rsidRPr="00C7134A">
        <w:rPr>
          <w:strike/>
          <w:sz w:val="16"/>
        </w:rPr>
        <w:t>straitjacket</w:t>
      </w:r>
      <w:r w:rsidRPr="00C7134A">
        <w:rPr>
          <w:sz w:val="16"/>
        </w:rPr>
        <w:t xml:space="preserve"> </w:t>
      </w:r>
      <w:r w:rsidRPr="00C7134A">
        <w:rPr>
          <w:u w:val="single"/>
        </w:rPr>
        <w:t>[</w:t>
      </w:r>
      <w:r w:rsidRPr="00C7134A">
        <w:rPr>
          <w:b/>
          <w:iCs/>
          <w:u w:val="single"/>
          <w:bdr w:val="single" w:sz="8" w:space="0" w:color="auto"/>
        </w:rPr>
        <w:t>dilemma</w:t>
      </w:r>
      <w:r w:rsidRPr="00C7134A">
        <w:rPr>
          <w:u w:val="single"/>
        </w:rPr>
        <w:t xml:space="preserve">] that the Eurozone has created in the economies. People are </w:t>
      </w:r>
      <w:r w:rsidRPr="00C7134A">
        <w:rPr>
          <w:b/>
          <w:iCs/>
          <w:u w:val="single"/>
          <w:bdr w:val="single" w:sz="8" w:space="0" w:color="auto"/>
        </w:rPr>
        <w:t>fearful</w:t>
      </w:r>
      <w:r w:rsidRPr="00C7134A">
        <w:rPr>
          <w:u w:val="single"/>
        </w:rPr>
        <w:t xml:space="preserve">, they are </w:t>
      </w:r>
      <w:r w:rsidRPr="00C7134A">
        <w:rPr>
          <w:b/>
          <w:iCs/>
          <w:u w:val="single"/>
          <w:bdr w:val="single" w:sz="8" w:space="0" w:color="auto"/>
        </w:rPr>
        <w:t>pessimistic</w:t>
      </w:r>
      <w:r w:rsidRPr="00C7134A">
        <w:rPr>
          <w:u w:val="single"/>
        </w:rPr>
        <w:t xml:space="preserve">, they are </w:t>
      </w:r>
      <w:r w:rsidRPr="00C7134A">
        <w:rPr>
          <w:b/>
          <w:iCs/>
          <w:u w:val="single"/>
          <w:bdr w:val="single" w:sz="8" w:space="0" w:color="auto"/>
        </w:rPr>
        <w:t>passive</w:t>
      </w:r>
      <w:r w:rsidRPr="00C7134A">
        <w:rPr>
          <w:u w:val="single"/>
        </w:rPr>
        <w:t xml:space="preserve">. This is </w:t>
      </w:r>
      <w:r w:rsidRPr="00C7134A">
        <w:rPr>
          <w:b/>
          <w:iCs/>
          <w:u w:val="single"/>
          <w:bdr w:val="single" w:sz="8" w:space="0" w:color="auto"/>
        </w:rPr>
        <w:t>very bad for the left</w:t>
      </w:r>
      <w:r w:rsidRPr="00C7134A">
        <w:rPr>
          <w:u w:val="single"/>
        </w:rPr>
        <w:t xml:space="preserve">. Until you </w:t>
      </w:r>
      <w:r w:rsidRPr="00C7134A">
        <w:rPr>
          <w:b/>
          <w:iCs/>
          <w:u w:val="single"/>
          <w:bdr w:val="single" w:sz="8" w:space="0" w:color="auto"/>
        </w:rPr>
        <w:t>break out</w:t>
      </w:r>
      <w:r w:rsidRPr="00C7134A">
        <w:rPr>
          <w:u w:val="single"/>
        </w:rPr>
        <w:t xml:space="preserve"> of that [dilemma]</w:t>
      </w:r>
      <w:r w:rsidRPr="00C7134A">
        <w:rPr>
          <w:sz w:val="16"/>
        </w:rPr>
        <w:t xml:space="preserve"> </w:t>
      </w:r>
      <w:r w:rsidRPr="00C7134A">
        <w:rPr>
          <w:strike/>
          <w:sz w:val="16"/>
        </w:rPr>
        <w:t>straitjacket</w:t>
      </w:r>
      <w:r w:rsidRPr="00C7134A">
        <w:rPr>
          <w:sz w:val="16"/>
        </w:rPr>
        <w:t xml:space="preserve">, </w:t>
      </w:r>
      <w:r w:rsidRPr="00C7134A">
        <w:rPr>
          <w:u w:val="single"/>
        </w:rPr>
        <w:t xml:space="preserve">the left is </w:t>
      </w:r>
      <w:r w:rsidRPr="00C7134A">
        <w:rPr>
          <w:b/>
          <w:iCs/>
          <w:u w:val="single"/>
          <w:bdr w:val="single" w:sz="8" w:space="0" w:color="auto"/>
        </w:rPr>
        <w:t>not going to be able to do that well</w:t>
      </w:r>
      <w:r w:rsidRPr="00C7134A">
        <w:rPr>
          <w:u w:val="single"/>
        </w:rPr>
        <w:t xml:space="preserve">, and the right is </w:t>
      </w:r>
      <w:r w:rsidRPr="00C7134A">
        <w:rPr>
          <w:b/>
          <w:iCs/>
          <w:u w:val="single"/>
          <w:bdr w:val="single" w:sz="8" w:space="0" w:color="auto"/>
        </w:rPr>
        <w:t xml:space="preserve">going to </w:t>
      </w:r>
      <w:r w:rsidRPr="00D11D62">
        <w:rPr>
          <w:b/>
          <w:iCs/>
          <w:u w:val="single"/>
          <w:bdr w:val="single" w:sz="8" w:space="0" w:color="auto"/>
        </w:rPr>
        <w:t>continue to do relatively well</w:t>
      </w:r>
      <w:r w:rsidRPr="00D11D62">
        <w:rPr>
          <w:u w:val="single"/>
        </w:rPr>
        <w:t xml:space="preserve"> compared to them, and you’ll see the </w:t>
      </w:r>
      <w:r w:rsidRPr="00D11D62">
        <w:rPr>
          <w:b/>
          <w:iCs/>
          <w:u w:val="single"/>
          <w:bdr w:val="single" w:sz="8" w:space="0" w:color="auto"/>
        </w:rPr>
        <w:t>continued rise in populism</w:t>
      </w:r>
      <w:r w:rsidRPr="00D11D62">
        <w:rPr>
          <w:u w:val="single"/>
        </w:rPr>
        <w:t xml:space="preserve"> because people have no faith in the system</w:t>
      </w:r>
      <w:r w:rsidRPr="00D11D62">
        <w:rPr>
          <w:sz w:val="16"/>
        </w:rPr>
        <w:t xml:space="preserve">. So what </w:t>
      </w:r>
      <w:r w:rsidRPr="00D11D62">
        <w:rPr>
          <w:u w:val="single"/>
        </w:rPr>
        <w:t>I am trying</w:t>
      </w:r>
      <w:r w:rsidRPr="00D11D62">
        <w:rPr>
          <w:sz w:val="16"/>
        </w:rPr>
        <w:t xml:space="preserve"> to do is </w:t>
      </w:r>
      <w:r w:rsidRPr="00D11D62">
        <w:rPr>
          <w:u w:val="single"/>
        </w:rPr>
        <w:t xml:space="preserve">to get the left to focus on </w:t>
      </w:r>
      <w:r w:rsidRPr="00732E59">
        <w:rPr>
          <w:b/>
          <w:iCs/>
          <w:highlight w:val="green"/>
          <w:u w:val="single"/>
          <w:bdr w:val="single" w:sz="8" w:space="0" w:color="auto"/>
        </w:rPr>
        <w:t>getting to a new stage of capitalist growth</w:t>
      </w:r>
      <w:r w:rsidRPr="00C7134A">
        <w:rPr>
          <w:u w:val="single"/>
        </w:rPr>
        <w:t xml:space="preserve"> and </w:t>
      </w:r>
      <w:r w:rsidRPr="00C7134A">
        <w:rPr>
          <w:b/>
          <w:iCs/>
          <w:u w:val="single"/>
          <w:bdr w:val="single" w:sz="8" w:space="0" w:color="auto"/>
        </w:rPr>
        <w:t>being able actually to deliver rising incomes</w:t>
      </w:r>
      <w:r w:rsidRPr="00C7134A">
        <w:rPr>
          <w:sz w:val="16"/>
        </w:rPr>
        <w:t xml:space="preserve">. There is No Alternative to the Left </w:t>
      </w:r>
      <w:proofErr w:type="spellStart"/>
      <w:r w:rsidRPr="00C7134A">
        <w:rPr>
          <w:sz w:val="16"/>
        </w:rPr>
        <w:t>Judis</w:t>
      </w:r>
      <w:proofErr w:type="spellEnd"/>
      <w:r w:rsidRPr="00C7134A">
        <w:rPr>
          <w:sz w:val="16"/>
        </w:rPr>
        <w:t xml:space="preserve">: So let’s talk about how this political change will come about. What I took from your book is that we are currently suffering from secular stagnation, and that to get to a new stage of growth, we will have to implement the kind of left program that you describe. I worry that this argument contains a contradiction. On the one hand, the left can’t get its program enacted as long as times are bad. On the other hand, the only way to get out of bad times is for the left to get its program enacted. Teixeira: I see what you are asking. I think </w:t>
      </w:r>
      <w:r w:rsidRPr="00C7134A">
        <w:rPr>
          <w:u w:val="single"/>
        </w:rPr>
        <w:t xml:space="preserve">it is going to be </w:t>
      </w:r>
      <w:r w:rsidRPr="00732E59">
        <w:rPr>
          <w:b/>
          <w:iCs/>
          <w:highlight w:val="green"/>
          <w:u w:val="single"/>
          <w:bdr w:val="single" w:sz="8" w:space="0" w:color="auto"/>
        </w:rPr>
        <w:t>two steps forward</w:t>
      </w:r>
      <w:r w:rsidRPr="00732E59">
        <w:rPr>
          <w:highlight w:val="green"/>
          <w:u w:val="single"/>
        </w:rPr>
        <w:t xml:space="preserve">, </w:t>
      </w:r>
      <w:r w:rsidRPr="00732E59">
        <w:rPr>
          <w:b/>
          <w:iCs/>
          <w:highlight w:val="green"/>
          <w:u w:val="single"/>
          <w:bdr w:val="single" w:sz="8" w:space="0" w:color="auto"/>
        </w:rPr>
        <w:t>one step back</w:t>
      </w:r>
      <w:r w:rsidRPr="00C7134A">
        <w:rPr>
          <w:u w:val="single"/>
        </w:rPr>
        <w:t>. We are</w:t>
      </w:r>
      <w:r w:rsidRPr="00C7134A">
        <w:rPr>
          <w:sz w:val="16"/>
        </w:rPr>
        <w:t xml:space="preserve"> sort of </w:t>
      </w:r>
      <w:r w:rsidRPr="00C7134A">
        <w:rPr>
          <w:b/>
          <w:iCs/>
          <w:u w:val="single"/>
          <w:bdr w:val="single" w:sz="8" w:space="0" w:color="auto"/>
        </w:rPr>
        <w:t>slouching</w:t>
      </w:r>
      <w:r w:rsidRPr="00C7134A">
        <w:rPr>
          <w:u w:val="single"/>
        </w:rPr>
        <w:t xml:space="preserve"> toward the next stage of capitalism. I </w:t>
      </w:r>
      <w:r w:rsidRPr="00C7134A">
        <w:rPr>
          <w:b/>
          <w:iCs/>
          <w:u w:val="single"/>
          <w:bdr w:val="single" w:sz="8" w:space="0" w:color="auto"/>
        </w:rPr>
        <w:t>don’t think it’s going to be pretty</w:t>
      </w:r>
      <w:r w:rsidRPr="00C7134A">
        <w:rPr>
          <w:u w:val="single"/>
        </w:rPr>
        <w:t xml:space="preserve">. Political and economic factors are going to propel us in that direction. Ultimately, people want things to work better, they want their problems to be solved. And the </w:t>
      </w:r>
      <w:r w:rsidRPr="00C7134A">
        <w:rPr>
          <w:b/>
          <w:iCs/>
          <w:u w:val="single"/>
          <w:bdr w:val="single" w:sz="8" w:space="0" w:color="auto"/>
        </w:rPr>
        <w:t>only way</w:t>
      </w:r>
      <w:r w:rsidRPr="00C7134A">
        <w:rPr>
          <w:u w:val="single"/>
        </w:rPr>
        <w:t xml:space="preserve"> we are going to get there is along the road I have described</w:t>
      </w:r>
      <w:r w:rsidRPr="00C7134A">
        <w:rPr>
          <w:sz w:val="16"/>
        </w:rPr>
        <w:t xml:space="preserve">. I think </w:t>
      </w:r>
      <w:r w:rsidRPr="00C7134A">
        <w:rPr>
          <w:u w:val="single"/>
        </w:rPr>
        <w:t xml:space="preserve">this </w:t>
      </w:r>
      <w:r w:rsidRPr="00732E59">
        <w:rPr>
          <w:b/>
          <w:iCs/>
          <w:highlight w:val="green"/>
          <w:u w:val="single"/>
          <w:bdr w:val="single" w:sz="8" w:space="0" w:color="auto"/>
        </w:rPr>
        <w:t>equitable growth</w:t>
      </w:r>
      <w:r w:rsidRPr="00C7134A">
        <w:rPr>
          <w:u w:val="single"/>
        </w:rPr>
        <w:t xml:space="preserve"> approach</w:t>
      </w:r>
      <w:r w:rsidRPr="00C7134A">
        <w:rPr>
          <w:sz w:val="16"/>
        </w:rPr>
        <w:t xml:space="preserve"> that the Democrats united around </w:t>
      </w:r>
      <w:r w:rsidRPr="00C7134A">
        <w:rPr>
          <w:u w:val="single"/>
        </w:rPr>
        <w:t>is the future</w:t>
      </w:r>
      <w:r w:rsidRPr="00C7134A">
        <w:rPr>
          <w:sz w:val="16"/>
        </w:rPr>
        <w:t xml:space="preserve">. The level of growth is going to vary over time, but I think the Democrats are the ones who are going to put us there and I think they are going to be rewarded for it. </w:t>
      </w:r>
      <w:proofErr w:type="spellStart"/>
      <w:r w:rsidRPr="00C7134A">
        <w:rPr>
          <w:sz w:val="16"/>
        </w:rPr>
        <w:t>Judis</w:t>
      </w:r>
      <w:proofErr w:type="spellEnd"/>
      <w:r w:rsidRPr="00C7134A">
        <w:rPr>
          <w:sz w:val="16"/>
        </w:rPr>
        <w:t xml:space="preserve">:. But how does that happen? Isn’t there a crisis scenario implicit in your account? At some time, the current Third Way or neoliberal approach results in another Great Recession and at that point people will buy into a left-wing approach, the left-wing approach will create prosperity and at that time we will have an enduring left-wing or Democratic majority. Isn’t a step like this missing from your argument? Teixeira:. That certainly could be the way it goes down, but </w:t>
      </w:r>
      <w:r w:rsidRPr="00C7134A">
        <w:rPr>
          <w:u w:val="single"/>
        </w:rPr>
        <w:t xml:space="preserve">it’s </w:t>
      </w:r>
      <w:r w:rsidRPr="00732E59">
        <w:rPr>
          <w:b/>
          <w:iCs/>
          <w:highlight w:val="green"/>
          <w:u w:val="single"/>
          <w:bdr w:val="single" w:sz="8" w:space="0" w:color="auto"/>
        </w:rPr>
        <w:t>not clear we are required to have a recession</w:t>
      </w:r>
    </w:p>
    <w:p w14:paraId="0683A2E2" w14:textId="77777777" w:rsidR="00DA5843" w:rsidRDefault="00DA5843" w:rsidP="00254BD6">
      <w:pPr>
        <w:rPr>
          <w:b/>
          <w:iCs/>
          <w:u w:val="single"/>
          <w:bdr w:val="single" w:sz="8" w:space="0" w:color="auto"/>
        </w:rPr>
      </w:pPr>
    </w:p>
    <w:p w14:paraId="0FD82F4F" w14:textId="77777777" w:rsidR="00DA5843" w:rsidRDefault="00DA5843" w:rsidP="00254BD6">
      <w:pPr>
        <w:rPr>
          <w:b/>
          <w:iCs/>
          <w:u w:val="single"/>
          <w:bdr w:val="single" w:sz="8" w:space="0" w:color="auto"/>
        </w:rPr>
      </w:pPr>
    </w:p>
    <w:p w14:paraId="181E384F" w14:textId="030C7459" w:rsidR="00254BD6" w:rsidRDefault="00254BD6" w:rsidP="00254BD6">
      <w:pPr>
        <w:rPr>
          <w:sz w:val="16"/>
        </w:rPr>
      </w:pPr>
      <w:r w:rsidRPr="00C7134A">
        <w:rPr>
          <w:sz w:val="16"/>
        </w:rPr>
        <w:t xml:space="preserve"> on the level we did in 2007 and 2008, </w:t>
      </w:r>
      <w:r w:rsidRPr="00C7134A">
        <w:rPr>
          <w:u w:val="single"/>
        </w:rPr>
        <w:t>or whether this sort of rolling crisis we have combined with other political events might do it</w:t>
      </w:r>
      <w:r w:rsidRPr="00C7134A">
        <w:rPr>
          <w:sz w:val="16"/>
        </w:rPr>
        <w:t xml:space="preserve">. I don’t know, it’s hard to predict, but I think the great economist Herbert Stein said, if something cannot go on forever, it will stop. </w:t>
      </w:r>
      <w:proofErr w:type="spellStart"/>
      <w:r w:rsidRPr="00C7134A">
        <w:rPr>
          <w:sz w:val="16"/>
        </w:rPr>
        <w:t>Judis</w:t>
      </w:r>
      <w:proofErr w:type="spellEnd"/>
      <w:r w:rsidRPr="00C7134A">
        <w:rPr>
          <w:sz w:val="16"/>
        </w:rPr>
        <w:t xml:space="preserve">: The great socialist Rosa Luxembourg said the choice was socialism or barbarism. I am not saying we are heading toward barbarism, but I think there is a determinism in your argument. I think you are saying that people will eventually choose a politics that will best help them. Reason will prevail. And I am not sure if that holds up historically. When you talk about the EU, you say eventually they will consolidate into a fiscal monetary union. I am not sure that is going to happen. It’s also possible that the Eurozone could break up and that there could be a lot of chaos. We have periods in history where things don’t happen in the best of all possible ways. Teixeira: </w:t>
      </w:r>
      <w:r w:rsidRPr="00C7134A">
        <w:rPr>
          <w:u w:val="single"/>
        </w:rPr>
        <w:t xml:space="preserve">The trajectory is </w:t>
      </w:r>
      <w:r w:rsidRPr="00C7134A">
        <w:rPr>
          <w:b/>
          <w:iCs/>
          <w:u w:val="single"/>
          <w:bdr w:val="single" w:sz="8" w:space="0" w:color="auto"/>
        </w:rPr>
        <w:t>ultimately going to take us</w:t>
      </w:r>
      <w:r w:rsidRPr="00C7134A">
        <w:rPr>
          <w:u w:val="single"/>
        </w:rPr>
        <w:t xml:space="preserve"> to a </w:t>
      </w:r>
      <w:r w:rsidRPr="00C7134A">
        <w:rPr>
          <w:b/>
          <w:iCs/>
          <w:u w:val="single"/>
          <w:bdr w:val="single" w:sz="8" w:space="0" w:color="auto"/>
        </w:rPr>
        <w:t>different</w:t>
      </w:r>
      <w:r w:rsidRPr="00C7134A">
        <w:rPr>
          <w:u w:val="single"/>
        </w:rPr>
        <w:t xml:space="preserve"> and </w:t>
      </w:r>
      <w:r w:rsidRPr="00C7134A">
        <w:rPr>
          <w:b/>
          <w:iCs/>
          <w:u w:val="single"/>
          <w:bdr w:val="single" w:sz="8" w:space="0" w:color="auto"/>
        </w:rPr>
        <w:t>better place</w:t>
      </w:r>
      <w:r w:rsidRPr="00C7134A">
        <w:rPr>
          <w:sz w:val="16"/>
        </w:rPr>
        <w:t xml:space="preserve">. I think </w:t>
      </w:r>
      <w:r w:rsidRPr="00732E59">
        <w:rPr>
          <w:b/>
          <w:iCs/>
          <w:highlight w:val="green"/>
          <w:u w:val="single"/>
          <w:bdr w:val="single" w:sz="8" w:space="0" w:color="auto"/>
        </w:rPr>
        <w:t>eventually we will adapt</w:t>
      </w:r>
      <w:r w:rsidRPr="00C7134A">
        <w:rPr>
          <w:u w:val="single"/>
        </w:rPr>
        <w:t xml:space="preserve"> and we will </w:t>
      </w:r>
      <w:r w:rsidRPr="00C7134A">
        <w:rPr>
          <w:b/>
          <w:iCs/>
          <w:u w:val="single"/>
          <w:bdr w:val="single" w:sz="8" w:space="0" w:color="auto"/>
        </w:rPr>
        <w:t>get something better</w:t>
      </w:r>
      <w:r w:rsidRPr="00C7134A">
        <w:rPr>
          <w:u w:val="single"/>
        </w:rPr>
        <w:t xml:space="preserve"> than we have because it is the </w:t>
      </w:r>
      <w:r w:rsidRPr="00C7134A">
        <w:rPr>
          <w:b/>
          <w:iCs/>
          <w:u w:val="single"/>
          <w:bdr w:val="single" w:sz="8" w:space="0" w:color="auto"/>
        </w:rPr>
        <w:t xml:space="preserve">only solution to the ongoing </w:t>
      </w:r>
      <w:r w:rsidRPr="00C7134A">
        <w:rPr>
          <w:b/>
          <w:iCs/>
          <w:u w:val="single"/>
          <w:bdr w:val="single" w:sz="8" w:space="0" w:color="auto"/>
        </w:rPr>
        <w:lastRenderedPageBreak/>
        <w:t>problems</w:t>
      </w:r>
      <w:r w:rsidRPr="00C7134A">
        <w:rPr>
          <w:u w:val="single"/>
        </w:rPr>
        <w:t xml:space="preserve">. </w:t>
      </w:r>
      <w:r w:rsidRPr="00C7134A">
        <w:rPr>
          <w:b/>
          <w:iCs/>
          <w:u w:val="single"/>
          <w:bdr w:val="single" w:sz="8" w:space="0" w:color="auto"/>
        </w:rPr>
        <w:t>There is no alternative</w:t>
      </w:r>
      <w:r w:rsidRPr="00C7134A">
        <w:rPr>
          <w:sz w:val="16"/>
        </w:rPr>
        <w:t xml:space="preserve">. </w:t>
      </w:r>
      <w:proofErr w:type="spellStart"/>
      <w:r w:rsidRPr="00C7134A">
        <w:rPr>
          <w:sz w:val="16"/>
        </w:rPr>
        <w:t>Judis</w:t>
      </w:r>
      <w:proofErr w:type="spellEnd"/>
      <w:r w:rsidRPr="00C7134A">
        <w:rPr>
          <w:sz w:val="16"/>
        </w:rPr>
        <w:t xml:space="preserve">: Countries are sometime structurally unable to do what is in their best interest. In the U.S., we have this strong anti-statist tradition going back to the revolution that seems to get in the way every time we want to do something like what you are proposing. It is possible that contrary to Hegel, the rational won’t turn out to be the real. Teixeira: Of course it is possible, but </w:t>
      </w:r>
      <w:r w:rsidRPr="00C7134A">
        <w:rPr>
          <w:u w:val="single"/>
        </w:rPr>
        <w:t xml:space="preserve">if you look at the history of the United States, </w:t>
      </w:r>
      <w:r w:rsidRPr="00D11D62">
        <w:rPr>
          <w:b/>
          <w:iCs/>
          <w:u w:val="single"/>
          <w:bdr w:val="single" w:sz="8" w:space="0" w:color="auto"/>
        </w:rPr>
        <w:t>despite the anti-statist bias</w:t>
      </w:r>
      <w:r w:rsidRPr="00D11D62">
        <w:rPr>
          <w:u w:val="single"/>
        </w:rPr>
        <w:t xml:space="preserve"> and </w:t>
      </w:r>
      <w:r w:rsidRPr="00D11D62">
        <w:rPr>
          <w:b/>
          <w:iCs/>
          <w:u w:val="single"/>
          <w:bdr w:val="single" w:sz="8" w:space="0" w:color="auto"/>
        </w:rPr>
        <w:t>despite all the other political problems</w:t>
      </w:r>
      <w:r w:rsidRPr="00D11D62">
        <w:rPr>
          <w:u w:val="single"/>
        </w:rPr>
        <w:t xml:space="preserve">, the way the country has evolved over time is toward a </w:t>
      </w:r>
      <w:r w:rsidRPr="00D11D62">
        <w:rPr>
          <w:b/>
          <w:iCs/>
          <w:u w:val="single"/>
          <w:bdr w:val="single" w:sz="8" w:space="0" w:color="auto"/>
        </w:rPr>
        <w:t>larger government</w:t>
      </w:r>
      <w:r w:rsidRPr="00D11D62">
        <w:rPr>
          <w:u w:val="single"/>
        </w:rPr>
        <w:t xml:space="preserve"> that </w:t>
      </w:r>
      <w:r w:rsidRPr="00D11D62">
        <w:rPr>
          <w:b/>
          <w:iCs/>
          <w:u w:val="single"/>
          <w:bdr w:val="single" w:sz="8" w:space="0" w:color="auto"/>
        </w:rPr>
        <w:t>does more</w:t>
      </w:r>
      <w:r w:rsidRPr="00D11D62">
        <w:rPr>
          <w:u w:val="single"/>
        </w:rPr>
        <w:t xml:space="preserve"> and </w:t>
      </w:r>
      <w:r w:rsidRPr="00D11D62">
        <w:rPr>
          <w:b/>
          <w:iCs/>
          <w:u w:val="single"/>
          <w:bdr w:val="single" w:sz="8" w:space="0" w:color="auto"/>
        </w:rPr>
        <w:t>provides more for people</w:t>
      </w:r>
      <w:r w:rsidRPr="00D11D62">
        <w:rPr>
          <w:u w:val="single"/>
        </w:rPr>
        <w:t xml:space="preserve">. And we </w:t>
      </w:r>
      <w:r w:rsidRPr="00D11D62">
        <w:rPr>
          <w:b/>
          <w:iCs/>
          <w:u w:val="single"/>
          <w:bdr w:val="single" w:sz="8" w:space="0" w:color="auto"/>
        </w:rPr>
        <w:t>obviously have evolved tremendously</w:t>
      </w:r>
      <w:r w:rsidRPr="00D11D62">
        <w:rPr>
          <w:u w:val="single"/>
        </w:rPr>
        <w:t xml:space="preserve"> in the social realm as well. Governments don’t do what is rational in the short term</w:t>
      </w:r>
      <w:r w:rsidRPr="00D11D62">
        <w:rPr>
          <w:sz w:val="16"/>
        </w:rPr>
        <w:t xml:space="preserve">, at least rational in the sense you are describing it, </w:t>
      </w:r>
      <w:r w:rsidRPr="00D11D62">
        <w:rPr>
          <w:u w:val="single"/>
        </w:rPr>
        <w:t xml:space="preserve">but political systems </w:t>
      </w:r>
      <w:r w:rsidRPr="00D11D62">
        <w:rPr>
          <w:b/>
          <w:iCs/>
          <w:u w:val="single"/>
          <w:bdr w:val="single" w:sz="8" w:space="0" w:color="auto"/>
        </w:rPr>
        <w:t>evolve over time</w:t>
      </w:r>
      <w:r w:rsidRPr="00D11D62">
        <w:rPr>
          <w:u w:val="single"/>
        </w:rPr>
        <w:t xml:space="preserve"> in a way that is consistent with the values and priorities of the left, and I expect that to continue over time</w:t>
      </w:r>
      <w:r w:rsidRPr="00D11D62">
        <w:rPr>
          <w:sz w:val="16"/>
        </w:rPr>
        <w:t xml:space="preserve">. The 2016 Election </w:t>
      </w:r>
      <w:proofErr w:type="spellStart"/>
      <w:r w:rsidRPr="00D11D62">
        <w:rPr>
          <w:sz w:val="16"/>
        </w:rPr>
        <w:t>Judis</w:t>
      </w:r>
      <w:proofErr w:type="spellEnd"/>
      <w:r w:rsidRPr="00D11D62">
        <w:rPr>
          <w:sz w:val="16"/>
        </w:rPr>
        <w:t xml:space="preserve">: Let’s talk about the 2016 election. Why did Clinton lose to such a weak opponent? Teixeira: The Democrats have an evolving majority that consists of groups like minorities, professionals, young people, single women and what have you, and that’s a true fact. It’s growing over time and it will continue to grow, but it was always mathematically true that if you take the declining group, the white non-college voters, and they move sufficiently in the direction of the other party, that will be enough to undermine your coalition. You won’t win. That’s exactly what happened in 2016. These voters moved rapidly away from the Democrats both in local and state races and in the presidential election. </w:t>
      </w:r>
      <w:proofErr w:type="spellStart"/>
      <w:r w:rsidRPr="00D11D62">
        <w:rPr>
          <w:sz w:val="16"/>
        </w:rPr>
        <w:t>Judis</w:t>
      </w:r>
      <w:proofErr w:type="spellEnd"/>
      <w:r w:rsidRPr="00D11D62">
        <w:rPr>
          <w:sz w:val="16"/>
        </w:rPr>
        <w:t xml:space="preserve">: Why did they move? Teixeira: They do not have any faith that the Democrats share their values and are going to deliver a better life for them and their kids, and I think Hillary Clinton was a very efficient bearer of that meme. Whether she wanted to or not, the message she sent to these voters is that you are really not that important and I don’t take your problems seriously, and frankly I don’t have much to offer you. And that’s despite the fact that her economic program and policies would have actually been very good for these people. There was a study of campaign advertising in 2016 that showed Hillary outspent Trump significantly and that almost none of her advertising was about what she would actually do. Almost all of it was about how he was a bad dude. </w:t>
      </w:r>
      <w:r w:rsidRPr="00D11D62">
        <w:rPr>
          <w:u w:val="single"/>
        </w:rPr>
        <w:t xml:space="preserve">Voters were </w:t>
      </w:r>
      <w:r w:rsidRPr="00D11D62">
        <w:rPr>
          <w:b/>
          <w:iCs/>
          <w:u w:val="single"/>
          <w:bdr w:val="single" w:sz="8" w:space="0" w:color="auto"/>
        </w:rPr>
        <w:t>fed up with stagnation</w:t>
      </w:r>
      <w:r w:rsidRPr="00D11D62">
        <w:rPr>
          <w:u w:val="single"/>
        </w:rPr>
        <w:t xml:space="preserve"> and with the Democrats and they </w:t>
      </w:r>
      <w:r w:rsidRPr="00D11D62">
        <w:rPr>
          <w:b/>
          <w:iCs/>
          <w:u w:val="single"/>
          <w:bdr w:val="single" w:sz="8" w:space="0" w:color="auto"/>
        </w:rPr>
        <w:t>turned to someone who thought could blow up the system</w:t>
      </w:r>
      <w:r w:rsidRPr="00D11D62">
        <w:rPr>
          <w:u w:val="single"/>
        </w:rPr>
        <w:t xml:space="preserve">. The way the Democrats and the left could </w:t>
      </w:r>
      <w:r w:rsidRPr="00D11D62">
        <w:rPr>
          <w:b/>
          <w:iCs/>
          <w:u w:val="single"/>
          <w:bdr w:val="single" w:sz="8" w:space="0" w:color="auto"/>
        </w:rPr>
        <w:t>mitigate that problem</w:t>
      </w:r>
      <w:r w:rsidRPr="00D11D62">
        <w:rPr>
          <w:u w:val="single"/>
        </w:rPr>
        <w:t xml:space="preserve"> is to show these voters that they </w:t>
      </w:r>
      <w:r w:rsidRPr="00D11D62">
        <w:rPr>
          <w:b/>
          <w:iCs/>
          <w:u w:val="single"/>
          <w:bdr w:val="single" w:sz="8" w:space="0" w:color="auto"/>
        </w:rPr>
        <w:t>take their problems seriously</w:t>
      </w:r>
      <w:r w:rsidRPr="00D11D62">
        <w:rPr>
          <w:sz w:val="16"/>
        </w:rPr>
        <w:t xml:space="preserve"> and have their interests in mind, and could improve their lives. </w:t>
      </w:r>
      <w:r w:rsidRPr="00D11D62">
        <w:rPr>
          <w:u w:val="single"/>
        </w:rPr>
        <w:t xml:space="preserve">I </w:t>
      </w:r>
      <w:r w:rsidRPr="00D11D62">
        <w:rPr>
          <w:b/>
          <w:iCs/>
          <w:u w:val="single"/>
          <w:bdr w:val="single" w:sz="8" w:space="0" w:color="auto"/>
        </w:rPr>
        <w:t>don’t think there is any way of doing that</w:t>
      </w:r>
      <w:r w:rsidRPr="00D11D62">
        <w:rPr>
          <w:u w:val="single"/>
        </w:rPr>
        <w:t xml:space="preserve"> without a </w:t>
      </w:r>
      <w:r w:rsidRPr="00D11D62">
        <w:rPr>
          <w:b/>
          <w:iCs/>
          <w:u w:val="single"/>
          <w:bdr w:val="single" w:sz="8" w:space="0" w:color="auto"/>
        </w:rPr>
        <w:t>new model of economic growth</w:t>
      </w:r>
      <w:r w:rsidRPr="00D11D62">
        <w:rPr>
          <w:sz w:val="16"/>
        </w:rPr>
        <w:t>.</w:t>
      </w:r>
    </w:p>
    <w:p w14:paraId="5A62F295" w14:textId="77777777" w:rsidR="00254BD6" w:rsidRDefault="00254BD6" w:rsidP="00254BD6">
      <w:pPr>
        <w:rPr>
          <w:rFonts w:asciiTheme="minorHAnsi" w:hAnsiTheme="minorHAnsi" w:cstheme="minorHAnsi"/>
        </w:rPr>
      </w:pPr>
    </w:p>
    <w:p w14:paraId="6C23AF4F" w14:textId="77777777" w:rsidR="00254BD6" w:rsidRPr="00254BD6" w:rsidRDefault="00254BD6" w:rsidP="00254BD6"/>
    <w:sectPr w:rsidR="00254BD6" w:rsidRPr="00254B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767E7"/>
    <w:multiLevelType w:val="hybridMultilevel"/>
    <w:tmpl w:val="B852D19C"/>
    <w:lvl w:ilvl="0" w:tplc="3E7ED3FA">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BB6AEF"/>
    <w:multiLevelType w:val="hybridMultilevel"/>
    <w:tmpl w:val="563A7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5A2B15"/>
    <w:multiLevelType w:val="hybridMultilevel"/>
    <w:tmpl w:val="EFBED43E"/>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7A0FD9"/>
    <w:multiLevelType w:val="hybridMultilevel"/>
    <w:tmpl w:val="BD8C5D8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8D3752"/>
    <w:multiLevelType w:val="hybridMultilevel"/>
    <w:tmpl w:val="8BD4A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5"/>
  </w:num>
  <w:num w:numId="15">
    <w:abstractNumId w:val="16"/>
  </w:num>
  <w:num w:numId="16">
    <w:abstractNumId w:val="1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7"/>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4828"/>
    <w:rsid w:val="000029E3"/>
    <w:rsid w:val="000029E8"/>
    <w:rsid w:val="00004225"/>
    <w:rsid w:val="000066CA"/>
    <w:rsid w:val="00007264"/>
    <w:rsid w:val="000076A9"/>
    <w:rsid w:val="00014FAD"/>
    <w:rsid w:val="00015D2A"/>
    <w:rsid w:val="0002490B"/>
    <w:rsid w:val="00026465"/>
    <w:rsid w:val="00030204"/>
    <w:rsid w:val="000312A0"/>
    <w:rsid w:val="00031AF5"/>
    <w:rsid w:val="0003396C"/>
    <w:rsid w:val="00035337"/>
    <w:rsid w:val="00052FB1"/>
    <w:rsid w:val="00054276"/>
    <w:rsid w:val="000547B1"/>
    <w:rsid w:val="0006091E"/>
    <w:rsid w:val="000638C1"/>
    <w:rsid w:val="00065FEE"/>
    <w:rsid w:val="00066E3C"/>
    <w:rsid w:val="00072718"/>
    <w:rsid w:val="0007381E"/>
    <w:rsid w:val="00076094"/>
    <w:rsid w:val="00077DC7"/>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80F"/>
    <w:rsid w:val="002005A8"/>
    <w:rsid w:val="00203DD8"/>
    <w:rsid w:val="00204E1D"/>
    <w:rsid w:val="002059BD"/>
    <w:rsid w:val="00207FD8"/>
    <w:rsid w:val="00210FAF"/>
    <w:rsid w:val="00213B1E"/>
    <w:rsid w:val="00215284"/>
    <w:rsid w:val="002168F2"/>
    <w:rsid w:val="0022589F"/>
    <w:rsid w:val="002343FE"/>
    <w:rsid w:val="00235F7B"/>
    <w:rsid w:val="002502CF"/>
    <w:rsid w:val="00254BD6"/>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7FD"/>
    <w:rsid w:val="003933F9"/>
    <w:rsid w:val="00395864"/>
    <w:rsid w:val="00396557"/>
    <w:rsid w:val="00397316"/>
    <w:rsid w:val="003A024D"/>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6B7C"/>
    <w:rsid w:val="00803A12"/>
    <w:rsid w:val="00805417"/>
    <w:rsid w:val="008266F9"/>
    <w:rsid w:val="008267E2"/>
    <w:rsid w:val="00826A9B"/>
    <w:rsid w:val="00833F0A"/>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235"/>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684"/>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475"/>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DD4"/>
    <w:rsid w:val="00B6656B"/>
    <w:rsid w:val="00B71625"/>
    <w:rsid w:val="00B75C54"/>
    <w:rsid w:val="00B8710E"/>
    <w:rsid w:val="00B926A5"/>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65123"/>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584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748"/>
    <w:rsid w:val="00E8322E"/>
    <w:rsid w:val="00E903E0"/>
    <w:rsid w:val="00EA1115"/>
    <w:rsid w:val="00EA39EB"/>
    <w:rsid w:val="00EA58CE"/>
    <w:rsid w:val="00EA63E1"/>
    <w:rsid w:val="00EB33FF"/>
    <w:rsid w:val="00EB3D1A"/>
    <w:rsid w:val="00EC2759"/>
    <w:rsid w:val="00EC7106"/>
    <w:rsid w:val="00ED0120"/>
    <w:rsid w:val="00ED3BBA"/>
    <w:rsid w:val="00ED4E12"/>
    <w:rsid w:val="00EE051B"/>
    <w:rsid w:val="00EE54B4"/>
    <w:rsid w:val="00EF1AD8"/>
    <w:rsid w:val="00EF2B5C"/>
    <w:rsid w:val="00EF7794"/>
    <w:rsid w:val="00F02046"/>
    <w:rsid w:val="00F04828"/>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36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3B0648"/>
  <w14:defaultImageDpi w14:val="300"/>
  <w15:docId w15:val="{BACEB083-B4BD-E740-931B-772D1E464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7DC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77D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7D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77D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077D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7D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7DC7"/>
  </w:style>
  <w:style w:type="character" w:customStyle="1" w:styleId="Heading1Char">
    <w:name w:val="Heading 1 Char"/>
    <w:aliases w:val="Pocket Char"/>
    <w:basedOn w:val="DefaultParagraphFont"/>
    <w:link w:val="Heading1"/>
    <w:uiPriority w:val="9"/>
    <w:rsid w:val="00077D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7DC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77DC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077DC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77DC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077DC7"/>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077DC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77DC7"/>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077DC7"/>
    <w:rPr>
      <w:color w:val="auto"/>
      <w:u w:val="none"/>
    </w:rPr>
  </w:style>
  <w:style w:type="paragraph" w:styleId="DocumentMap">
    <w:name w:val="Document Map"/>
    <w:basedOn w:val="Normal"/>
    <w:link w:val="DocumentMapChar"/>
    <w:uiPriority w:val="99"/>
    <w:semiHidden/>
    <w:unhideWhenUsed/>
    <w:rsid w:val="00077D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7DC7"/>
    <w:rPr>
      <w:rFonts w:ascii="Lucida Grande" w:hAnsi="Lucida Grande" w:cs="Lucida Grande"/>
    </w:rPr>
  </w:style>
  <w:style w:type="paragraph" w:customStyle="1" w:styleId="textbold">
    <w:name w:val="text bold"/>
    <w:basedOn w:val="Normal"/>
    <w:link w:val="Emphasis"/>
    <w:uiPriority w:val="20"/>
    <w:qFormat/>
    <w:rsid w:val="00F04828"/>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F0482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254BD6"/>
    <w:pPr>
      <w:widowControl w:val="0"/>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Memex" TargetMode="External"/><Relationship Id="rId18" Type="http://schemas.openxmlformats.org/officeDocument/2006/relationships/hyperlink" Target="https://www.amazon.com/dp/B003QP4NPE/ref=dp-kindle-redirect?_encoding=UTF8&amp;btkr=1" TargetMode="External"/><Relationship Id="rId26" Type="http://schemas.openxmlformats.org/officeDocument/2006/relationships/hyperlink" Target="https://space.nss.org/technologies-for-asteroid-capture-into-earth-orbit/" TargetMode="External"/><Relationship Id="rId3" Type="http://schemas.openxmlformats.org/officeDocument/2006/relationships/customXml" Target="../customXml/item3.xml"/><Relationship Id="rId21" Type="http://schemas.openxmlformats.org/officeDocument/2006/relationships/hyperlink" Target="https://en.wikipedia.org/wiki/Space-based_solar_power" TargetMode="External"/><Relationship Id="rId34" Type="http://schemas.openxmlformats.org/officeDocument/2006/relationships/hyperlink" Target="http://talkingpointsmemo.com/cafe/why-left-will-eventually-win-ruy-teixeira" TargetMode="External"/><Relationship Id="rId7" Type="http://schemas.openxmlformats.org/officeDocument/2006/relationships/settings" Target="settings.xml"/><Relationship Id="rId12" Type="http://schemas.openxmlformats.org/officeDocument/2006/relationships/hyperlink" Target="https://80000hours.org/articles/extinction-risk/" TargetMode="External"/><Relationship Id="rId17" Type="http://schemas.openxmlformats.org/officeDocument/2006/relationships/hyperlink" Target="https://www.nasa.gov/directorates/spacetech/niac/2017_Phase_I_Phase_II/Sustainable_Human_Exploration/" TargetMode="External"/><Relationship Id="rId25" Type="http://schemas.openxmlformats.org/officeDocument/2006/relationships/hyperlink" Target="https://mashable.com/article/armageddon-asteroid-threat" TargetMode="External"/><Relationship Id="rId33" Type="http://schemas.openxmlformats.org/officeDocument/2006/relationships/hyperlink" Target="https://www.econtalk.org/joshua-greene-on-moral-tribes-moral-dilemmas-and-utilitarianism/" TargetMode="External"/><Relationship Id="rId2" Type="http://schemas.openxmlformats.org/officeDocument/2006/relationships/customXml" Target="../customXml/item2.xml"/><Relationship Id="rId16" Type="http://schemas.openxmlformats.org/officeDocument/2006/relationships/hyperlink" Target="https://www.space.com/japan-hayabusa2-asteroid-bomb-video.html" TargetMode="External"/><Relationship Id="rId20" Type="http://schemas.openxmlformats.org/officeDocument/2006/relationships/hyperlink" Target="https://www.washingtonpost.com/opinions/the-247-trillion-global-debt-bomb/2018/07/15/64c5bbaa-86c2-11e8-8f6c-46cb43e3f306_story.html?noredirect=on&amp;utm_term=.5fb3ff1155d9" TargetMode="External"/><Relationship Id="rId29" Type="http://schemas.openxmlformats.org/officeDocument/2006/relationships/hyperlink" Target="https://www.nbcnews.com/science/space/neil-degrasse-tyson-says-space-ventures-will-spawn-first-trillionaire-n35227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07/978-3-030-65013-1_7" TargetMode="External"/><Relationship Id="rId24" Type="http://schemas.openxmlformats.org/officeDocument/2006/relationships/hyperlink" Target="https://en.wikipedia.org/wiki/O%27Neill_cylinder" TargetMode="External"/><Relationship Id="rId32" Type="http://schemas.openxmlformats.org/officeDocument/2006/relationships/hyperlink" Target="https://www.gwern.net/docs/philosophy/ethics/2007-greene.pdf" TargetMode="External"/><Relationship Id="rId5" Type="http://schemas.openxmlformats.org/officeDocument/2006/relationships/numbering" Target="numbering.xml"/><Relationship Id="rId15" Type="http://schemas.openxmlformats.org/officeDocument/2006/relationships/hyperlink" Target="https://www.space.com/41941-hayabusa2-asteroid-rovers-hopping-tech.html" TargetMode="External"/><Relationship Id="rId23" Type="http://schemas.openxmlformats.org/officeDocument/2006/relationships/hyperlink" Target="https://medium.com/fitch-blog/why-is-big-pharma-interested-in-the-space-economy-c078ac1bf67c" TargetMode="External"/><Relationship Id="rId28" Type="http://schemas.openxmlformats.org/officeDocument/2006/relationships/hyperlink" Target="https://www.nationalgeographic.com/science/phenomena/2014/06/24/diamond-the-size-of-earth/" TargetMode="External"/><Relationship Id="rId36" Type="http://schemas.openxmlformats.org/officeDocument/2006/relationships/theme" Target="theme/theme1.xml"/><Relationship Id="rId10" Type="http://schemas.openxmlformats.org/officeDocument/2006/relationships/hyperlink" Target="https://thelawdictionary.org/unjust/" TargetMode="External"/><Relationship Id="rId19"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1" Type="http://schemas.openxmlformats.org/officeDocument/2006/relationships/hyperlink" Target="https://80000hours.org/articles/extinction-risk/" TargetMode="External"/><Relationship Id="rId4" Type="http://schemas.openxmlformats.org/officeDocument/2006/relationships/customXml" Target="../customXml/item4.xml"/><Relationship Id="rId9" Type="http://schemas.openxmlformats.org/officeDocument/2006/relationships/hyperlink" Target="https://web.archive.org/web/20020929065555/http://www.ndtceda.com/archives/200102/0790.html" TargetMode="External"/><Relationship Id="rId14" Type="http://schemas.openxmlformats.org/officeDocument/2006/relationships/hyperlink" Target="http://www.thespacereview.com/article/3633/1" TargetMode="External"/><Relationship Id="rId22" Type="http://schemas.openxmlformats.org/officeDocument/2006/relationships/hyperlink" Target="https://www.forbes.com/sites/scottsnowden/2019/03/12/solar-power-stations-in-space-could-supply-the-world-with-limitless-energy/" TargetMode="External"/><Relationship Id="rId27" Type="http://schemas.openxmlformats.org/officeDocument/2006/relationships/hyperlink" Target="https://www.space.com/asteroid-apophis-2029-flyby-planetary-defense.html" TargetMode="External"/><Relationship Id="rId30" Type="http://schemas.openxmlformats.org/officeDocument/2006/relationships/hyperlink" Target="https://mashable.com/category/space-junk"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29</Pages>
  <Words>27300</Words>
  <Characters>155616</Characters>
  <Application>Microsoft Office Word</Application>
  <DocSecurity>0</DocSecurity>
  <Lines>1296</Lines>
  <Paragraphs>365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182551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16</cp:revision>
  <dcterms:created xsi:type="dcterms:W3CDTF">2022-02-07T15:20:00Z</dcterms:created>
  <dcterms:modified xsi:type="dcterms:W3CDTF">2022-02-07T17:07:00Z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