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9403E" w14:textId="098DCF5C" w:rsidR="00703370" w:rsidRPr="00FC5BB6" w:rsidRDefault="00FB3C5D" w:rsidP="00703370">
      <w:pPr>
        <w:pStyle w:val="Heading3"/>
      </w:pPr>
      <w:r>
        <w:t>1</w:t>
      </w:r>
    </w:p>
    <w:p w14:paraId="251255AE" w14:textId="77777777" w:rsidR="00703370" w:rsidRDefault="00703370" w:rsidP="00703370">
      <w:pPr>
        <w:pStyle w:val="Heading4"/>
      </w:pPr>
      <w:r>
        <w:t>Plan text: Firms should be transformed into worker self-directed enterprises.</w:t>
      </w:r>
    </w:p>
    <w:p w14:paraId="4B6DAECE" w14:textId="77777777" w:rsidR="00703370" w:rsidRPr="00EB2C33" w:rsidRDefault="00703370" w:rsidP="00703370">
      <w:r>
        <w:rPr>
          <w:rStyle w:val="Style13ptBold"/>
        </w:rPr>
        <w:t xml:space="preserve">Wolff ND - </w:t>
      </w:r>
      <w:r>
        <w:t xml:space="preserve">Richard D. Wolff [professor of economics emeritus at the University of Massachusetts, </w:t>
      </w:r>
      <w:proofErr w:type="gramStart"/>
      <w:r>
        <w:t>Amherst</w:t>
      </w:r>
      <w:proofErr w:type="gramEnd"/>
      <w:r>
        <w:t xml:space="preserve"> and a visiting professor at the New School in New York City. He has also taught economics at Yale University, the City University of New York, and the University of Paris I (Sorbonne)], “Start with Worker Self-Directed Enterprises,” </w:t>
      </w:r>
      <w:r>
        <w:rPr>
          <w:i/>
        </w:rPr>
        <w:t>The Next System Project</w:t>
      </w:r>
      <w:r>
        <w:t>. &lt;</w:t>
      </w:r>
      <w:r w:rsidRPr="00EB2C33">
        <w:t>https://thenextsystem.org/sites/default/files/2017-08/RickWolff.pdf</w:t>
      </w:r>
      <w:r>
        <w:t>&gt; AT</w:t>
      </w:r>
    </w:p>
    <w:p w14:paraId="49D7F053" w14:textId="77777777" w:rsidR="00703370" w:rsidRPr="0099208B" w:rsidRDefault="00703370" w:rsidP="00703370">
      <w:pPr>
        <w:ind w:left="720"/>
        <w:rPr>
          <w:sz w:val="10"/>
        </w:rPr>
      </w:pPr>
      <w:r w:rsidRPr="0022481E">
        <w:rPr>
          <w:rStyle w:val="StyleUnderline"/>
        </w:rPr>
        <w:t>We</w:t>
      </w:r>
      <w:r w:rsidRPr="0099208B">
        <w:rPr>
          <w:sz w:val="10"/>
        </w:rPr>
        <w:t xml:space="preserve"> therefore </w:t>
      </w:r>
      <w:r w:rsidRPr="0022481E">
        <w:rPr>
          <w:rStyle w:val="StyleUnderline"/>
        </w:rPr>
        <w:t xml:space="preserve">propose </w:t>
      </w:r>
      <w:r w:rsidRPr="00A20CB3">
        <w:rPr>
          <w:rStyle w:val="StyleUnderline"/>
          <w:highlight w:val="yellow"/>
        </w:rPr>
        <w:t>reorganizing enterprises such that workers become their own bosses.</w:t>
      </w:r>
      <w:r w:rsidRPr="0099208B">
        <w:rPr>
          <w:sz w:val="10"/>
        </w:rPr>
        <w:t xml:space="preserve"> Specifically, </w:t>
      </w:r>
      <w:r w:rsidRPr="0022481E">
        <w:rPr>
          <w:rStyle w:val="StyleUnderline"/>
        </w:rPr>
        <w:t xml:space="preserve">that </w:t>
      </w:r>
      <w:r w:rsidRPr="00A20CB3">
        <w:rPr>
          <w:rStyle w:val="StyleUnderline"/>
          <w:highlight w:val="yellow"/>
        </w:rPr>
        <w:t xml:space="preserve">means placing the workers in </w:t>
      </w:r>
      <w:r w:rsidRPr="0022481E">
        <w:rPr>
          <w:rStyle w:val="StyleUnderline"/>
        </w:rPr>
        <w:t xml:space="preserve">the position of </w:t>
      </w:r>
      <w:r w:rsidRPr="00A20CB3">
        <w:rPr>
          <w:rStyle w:val="StyleUnderline"/>
          <w:highlight w:val="yellow"/>
        </w:rPr>
        <w:t>their own collective board of directors</w:t>
      </w:r>
      <w:r w:rsidRPr="0099208B">
        <w:rPr>
          <w:sz w:val="10"/>
        </w:rPr>
        <w:t xml:space="preserve">, rather than having directors be nonworkers selected by major shareholders. This is not primarily a matter of workers as owners of these enterprises (fine, but not required), nor primarily as managers (likewise fine, but not required). It is the tasks of direction—the </w:t>
      </w:r>
      <w:r w:rsidRPr="00A20CB3">
        <w:rPr>
          <w:rStyle w:val="StyleUnderline"/>
          <w:highlight w:val="yellow"/>
        </w:rPr>
        <w:t>decision making</w:t>
      </w:r>
      <w:r w:rsidRPr="0099208B">
        <w:rPr>
          <w:sz w:val="10"/>
        </w:rPr>
        <w:t xml:space="preserve"> now assigned usually and primarily to corporate boards of directors and only secondarily to the major shareholders who choose them—that </w:t>
      </w:r>
      <w:r w:rsidRPr="00A20CB3">
        <w:rPr>
          <w:rStyle w:val="StyleUnderline"/>
          <w:highlight w:val="yellow"/>
        </w:rPr>
        <w:t>must be transferred to the workers collectively.</w:t>
      </w:r>
      <w:r w:rsidRPr="0099208B">
        <w:rPr>
          <w:sz w:val="10"/>
        </w:rPr>
        <w:t xml:space="preserve"> We call such enterprises worker self-directed enterprises (WSDEs). </w:t>
      </w:r>
      <w:r w:rsidRPr="00A20CB3">
        <w:rPr>
          <w:rStyle w:val="StyleUnderline"/>
          <w:highlight w:val="yellow"/>
        </w:rPr>
        <w:t>They</w:t>
      </w:r>
      <w:r w:rsidRPr="0099208B">
        <w:rPr>
          <w:sz w:val="10"/>
        </w:rPr>
        <w:t xml:space="preserve"> embody and </w:t>
      </w:r>
      <w:r w:rsidRPr="00A20CB3">
        <w:rPr>
          <w:rStyle w:val="StyleUnderline"/>
          <w:highlight w:val="yellow"/>
        </w:rPr>
        <w:t>concretize</w:t>
      </w:r>
      <w:r w:rsidRPr="0099208B">
        <w:rPr>
          <w:sz w:val="10"/>
        </w:rPr>
        <w:t xml:space="preserve"> what we mean by </w:t>
      </w:r>
      <w:r w:rsidRPr="00A20CB3">
        <w:rPr>
          <w:rStyle w:val="StyleUnderline"/>
          <w:highlight w:val="yellow"/>
        </w:rPr>
        <w:t>economic democracy by locating it</w:t>
      </w:r>
      <w:r w:rsidRPr="0099208B">
        <w:rPr>
          <w:sz w:val="10"/>
        </w:rPr>
        <w:t xml:space="preserve"> first and foremost </w:t>
      </w:r>
      <w:r w:rsidRPr="00A20CB3">
        <w:rPr>
          <w:rStyle w:val="StyleUnderline"/>
          <w:highlight w:val="yellow"/>
        </w:rPr>
        <w:t xml:space="preserve">inside the enterprises producing the goods and services upon which society depends. </w:t>
      </w:r>
      <w:r w:rsidRPr="0099208B">
        <w:rPr>
          <w:sz w:val="10"/>
        </w:rPr>
        <w:t>WSDEs represent the goal and their growth and proliferation represent the mechanism to transition from the present capitalist system to a far better next system.</w:t>
      </w:r>
    </w:p>
    <w:p w14:paraId="7C2B71AC" w14:textId="77777777" w:rsidR="00703370" w:rsidRPr="00EB2C33" w:rsidRDefault="00703370" w:rsidP="00703370">
      <w:pPr>
        <w:ind w:left="720"/>
        <w:rPr>
          <w:sz w:val="12"/>
        </w:rPr>
      </w:pPr>
      <w:r w:rsidRPr="00EB2C33">
        <w:rPr>
          <w:sz w:val="12"/>
        </w:rPr>
        <w:t>The strategic focus, then, is not upon the government, as in traditional liberal and socialist thinking; it is rather more microeconomic than macroeconomic. Of course, winning government support of WSDEs and their proliferation would be helpful and sought after—perhaps by political parties rooted in and funded by an emerging WSDE sector within otherwise private or state capitalist economies. But the main emphasis would be on working people who either convert existing enterprises into WSDEs or start new enterprises as WSDEs.</w:t>
      </w:r>
    </w:p>
    <w:p w14:paraId="29B4C54D" w14:textId="77777777" w:rsidR="00703370" w:rsidRPr="00EB2C33" w:rsidRDefault="00703370" w:rsidP="00703370">
      <w:pPr>
        <w:ind w:left="720"/>
        <w:rPr>
          <w:sz w:val="12"/>
        </w:rPr>
      </w:pPr>
      <w:r w:rsidRPr="00EB2C33">
        <w:rPr>
          <w:sz w:val="12"/>
        </w:rPr>
        <w:t>Core Goals</w:t>
      </w:r>
    </w:p>
    <w:p w14:paraId="1701F185" w14:textId="77777777" w:rsidR="00703370" w:rsidRPr="00EB2C33" w:rsidRDefault="00703370" w:rsidP="00703370">
      <w:pPr>
        <w:ind w:left="720"/>
        <w:rPr>
          <w:sz w:val="12"/>
        </w:rPr>
      </w:pPr>
      <w:r w:rsidRPr="00EB2C33">
        <w:rPr>
          <w:sz w:val="12"/>
        </w:rPr>
        <w:t xml:space="preserve">Briefly, what are the principal, core goals your model or system seeks to realize? Our core goal is the development of a major—and, if possible, prevailing—sector of the economy that is comprised of enterprises (offices, factories, farms, and stores) in which the </w:t>
      </w:r>
      <w:r w:rsidRPr="00A20CB3">
        <w:rPr>
          <w:rStyle w:val="StyleUnderline"/>
          <w:highlight w:val="yellow"/>
        </w:rPr>
        <w:t>employees democratically</w:t>
      </w:r>
      <w:r w:rsidRPr="00EB2C33">
        <w:rPr>
          <w:sz w:val="12"/>
        </w:rPr>
        <w:t xml:space="preserve"> perform the following key enterprise activities: </w:t>
      </w:r>
      <w:r w:rsidRPr="00A20CB3">
        <w:rPr>
          <w:rStyle w:val="StyleUnderline"/>
          <w:highlight w:val="yellow"/>
        </w:rPr>
        <w:t>(a) divide all the labors to be performed, (b) determine what is to be produced, how it is to be produced, and where it is to be produced, and (c) decide on the use and distribution of the output or revenues</w:t>
      </w:r>
      <w:r w:rsidRPr="00EB2C33">
        <w:rPr>
          <w:sz w:val="12"/>
        </w:rPr>
        <w:t xml:space="preserve"> (if output is monetized) therefrom.</w:t>
      </w:r>
    </w:p>
    <w:p w14:paraId="409B26ED" w14:textId="77777777" w:rsidR="00703370" w:rsidRPr="00EB2C33" w:rsidRDefault="00703370" w:rsidP="00703370">
      <w:pPr>
        <w:ind w:left="720"/>
        <w:rPr>
          <w:sz w:val="12"/>
        </w:rPr>
      </w:pPr>
      <w:r w:rsidRPr="00EB2C33">
        <w:rPr>
          <w:sz w:val="12"/>
        </w:rPr>
        <w:t>Major Changes</w:t>
      </w:r>
    </w:p>
    <w:p w14:paraId="1B312100" w14:textId="77777777" w:rsidR="00703370" w:rsidRPr="00EB2C33" w:rsidRDefault="00703370" w:rsidP="00703370">
      <w:pPr>
        <w:ind w:left="720"/>
        <w:rPr>
          <w:sz w:val="12"/>
        </w:rPr>
      </w:pPr>
      <w:r w:rsidRPr="00EB2C33">
        <w:rPr>
          <w:sz w:val="12"/>
        </w:rPr>
        <w:t>What are the principal changes you envision in the current system—the major differences between what you envision and what we have today? A large portion of existing capitalistically organized enterprises would have to transition out of structures in which owners, top managers, or boards of directors perform the key enterprise activities mentioned above.</w:t>
      </w:r>
    </w:p>
    <w:p w14:paraId="46CBBABE" w14:textId="77777777" w:rsidR="00703370" w:rsidRPr="00EB2C33" w:rsidRDefault="00703370" w:rsidP="00703370">
      <w:pPr>
        <w:ind w:left="720"/>
        <w:rPr>
          <w:sz w:val="12"/>
        </w:rPr>
      </w:pPr>
      <w:r w:rsidRPr="00EB2C33">
        <w:rPr>
          <w:sz w:val="12"/>
        </w:rPr>
        <w:t>Principal Means</w:t>
      </w:r>
    </w:p>
    <w:p w14:paraId="10C7D847" w14:textId="77777777" w:rsidR="00703370" w:rsidRPr="00EB2C33" w:rsidRDefault="00703370" w:rsidP="00703370">
      <w:pPr>
        <w:ind w:left="720"/>
        <w:rPr>
          <w:sz w:val="12"/>
        </w:rPr>
      </w:pPr>
      <w:r w:rsidRPr="00EB2C33">
        <w:rPr>
          <w:sz w:val="12"/>
        </w:rPr>
        <w:t>What are the principal means (policies, institutions, behaviors, whatever) through which each of your core goals is pursued?</w:t>
      </w:r>
    </w:p>
    <w:p w14:paraId="5DC0D9AF" w14:textId="77777777" w:rsidR="00703370" w:rsidRDefault="00703370" w:rsidP="00703370">
      <w:pPr>
        <w:ind w:left="720"/>
        <w:rPr>
          <w:sz w:val="12"/>
        </w:rPr>
      </w:pPr>
      <w:r w:rsidRPr="00EB2C33">
        <w:rPr>
          <w:sz w:val="12"/>
        </w:rPr>
        <w:t xml:space="preserve">The means to achieve the transition would need to be several. </w:t>
      </w:r>
      <w:r w:rsidRPr="00EB2C33">
        <w:rPr>
          <w:rStyle w:val="StyleUnderline"/>
          <w:highlight w:val="yellow"/>
        </w:rPr>
        <w:t>Laws would need to be enacted</w:t>
      </w:r>
      <w:r w:rsidRPr="00EB2C33">
        <w:rPr>
          <w:sz w:val="12"/>
        </w:rPr>
        <w:t xml:space="preserve"> or changed </w:t>
      </w:r>
      <w:r w:rsidRPr="00EB2C33">
        <w:rPr>
          <w:rStyle w:val="StyleUnderline"/>
          <w:highlight w:val="yellow"/>
        </w:rPr>
        <w:t>to facilitate the conversion</w:t>
      </w:r>
      <w:r w:rsidRPr="00EB2C33">
        <w:rPr>
          <w:sz w:val="12"/>
        </w:rPr>
        <w:t xml:space="preserve"> of capitalistically organized enterprises </w:t>
      </w:r>
      <w:r w:rsidRPr="00EB2C33">
        <w:rPr>
          <w:rStyle w:val="StyleUnderline"/>
          <w:highlight w:val="yellow"/>
        </w:rPr>
        <w:t>into WSDEs, the formation of new WSDEs, and the functioning of WSDEs.</w:t>
      </w:r>
      <w:r w:rsidRPr="00EB2C33">
        <w:rPr>
          <w:sz w:val="12"/>
        </w:rPr>
        <w:t xml:space="preserve"> School curriculums would need to be changed and teachers be trained to explain, explore, and study WSDEs systematically as alternative-enterprise organizations alongside their traditional capitalist counterparts (corporations, partnerships, and family enterprises). Political parties and platforms need to emerge to represent the interests of WSDEs—the WSDE sector—in terms of state policies, much as now the Democrats and Republicans represent the interests of the capitalist sector.</w:t>
      </w:r>
    </w:p>
    <w:p w14:paraId="4A6BE9C3" w14:textId="002D6CD4" w:rsidR="00703370" w:rsidRDefault="00703370" w:rsidP="00703370">
      <w:pPr>
        <w:pStyle w:val="Heading4"/>
      </w:pPr>
      <w:r>
        <w:t xml:space="preserve">Empirics prove </w:t>
      </w:r>
      <w:proofErr w:type="spellStart"/>
      <w:r>
        <w:t>prove</w:t>
      </w:r>
      <w:proofErr w:type="spellEnd"/>
      <w:r>
        <w:t xml:space="preserve"> that self-directed </w:t>
      </w:r>
      <w:r w:rsidR="003C6705">
        <w:t>firms</w:t>
      </w:r>
      <w:r>
        <w:t xml:space="preserve"> are more democratic and successful. </w:t>
      </w:r>
    </w:p>
    <w:p w14:paraId="28F3B9DB" w14:textId="77777777" w:rsidR="00703370" w:rsidRPr="00B333AF" w:rsidRDefault="00703370" w:rsidP="00703370">
      <w:r>
        <w:t xml:space="preserve">Jerry </w:t>
      </w:r>
      <w:r w:rsidRPr="00D60273">
        <w:rPr>
          <w:b/>
          <w:bCs/>
          <w:sz w:val="26"/>
          <w:szCs w:val="26"/>
        </w:rPr>
        <w:t>Ashton, 13</w:t>
      </w:r>
      <w:r w:rsidRPr="00D60273">
        <w:t xml:space="preserve"> - ("The Worker Self-Directed Enterprise: A "Cure" for Capitalism, or a Slippery Slope to </w:t>
      </w:r>
      <w:proofErr w:type="gramStart"/>
      <w:r w:rsidRPr="00D60273">
        <w:t>Socialism?,</w:t>
      </w:r>
      <w:proofErr w:type="gramEnd"/>
      <w:r w:rsidRPr="00D60273">
        <w:t>" HuffPost, 1-2-2013, accessed 11-16-2021, https://www.huffpost.com/entry/worker-self-directed-enterprise_b_2385334)//MS</w:t>
      </w:r>
    </w:p>
    <w:p w14:paraId="292DBC22" w14:textId="77777777" w:rsidR="00703370" w:rsidRPr="00D60273" w:rsidRDefault="00703370" w:rsidP="00703370">
      <w:pPr>
        <w:ind w:left="720"/>
      </w:pPr>
      <w:r w:rsidRPr="00D60273">
        <w:rPr>
          <w:sz w:val="16"/>
          <w:szCs w:val="16"/>
        </w:rPr>
        <w:lastRenderedPageBreak/>
        <w:t xml:space="preserve">Decidedly so, Wolff responds, </w:t>
      </w:r>
      <w:r w:rsidRPr="008B36FE">
        <w:rPr>
          <w:szCs w:val="22"/>
        </w:rPr>
        <w:t xml:space="preserve">providing </w:t>
      </w:r>
      <w:r w:rsidRPr="00D60273">
        <w:rPr>
          <w:szCs w:val="22"/>
          <w:highlight w:val="yellow"/>
          <w:u w:val="single"/>
        </w:rPr>
        <w:t>t</w:t>
      </w:r>
      <w:r w:rsidRPr="00D60273">
        <w:rPr>
          <w:highlight w:val="yellow"/>
          <w:u w:val="single"/>
        </w:rPr>
        <w:t>wo financially successful examples</w:t>
      </w:r>
      <w:r w:rsidRPr="00D60273">
        <w:rPr>
          <w:u w:val="single"/>
        </w:rPr>
        <w:t xml:space="preserve"> of </w:t>
      </w:r>
      <w:r w:rsidRPr="00D60273">
        <w:rPr>
          <w:b/>
          <w:bCs/>
          <w:u w:val="single"/>
        </w:rPr>
        <w:t>the workplace being a social activity governed by the norms of community</w:t>
      </w:r>
      <w:r w:rsidRPr="00D60273">
        <w:rPr>
          <w:u w:val="single"/>
        </w:rPr>
        <w:t xml:space="preserve">, </w:t>
      </w:r>
      <w:r w:rsidRPr="00D60273">
        <w:rPr>
          <w:sz w:val="16"/>
          <w:szCs w:val="16"/>
          <w:u w:val="single"/>
        </w:rPr>
        <w:t>one in Spain and one in California</w:t>
      </w:r>
      <w:r w:rsidRPr="00D60273">
        <w:rPr>
          <w:sz w:val="16"/>
          <w:szCs w:val="16"/>
        </w:rPr>
        <w:t>.</w:t>
      </w:r>
      <w:r w:rsidRPr="0004671C">
        <w:rPr>
          <w:sz w:val="16"/>
          <w:szCs w:val="16"/>
        </w:rPr>
        <w:t xml:space="preserve"> ¶ </w:t>
      </w:r>
      <w:r w:rsidRPr="00D60273">
        <w:rPr>
          <w:sz w:val="16"/>
          <w:szCs w:val="16"/>
        </w:rPr>
        <w:t>Wolff offers as his first example</w:t>
      </w:r>
      <w:r w:rsidRPr="00D60273">
        <w:t xml:space="preserve">, </w:t>
      </w:r>
      <w:r w:rsidRPr="00D60273">
        <w:rPr>
          <w:b/>
          <w:bCs/>
          <w:highlight w:val="yellow"/>
          <w:u w:val="single"/>
        </w:rPr>
        <w:t>the Mondragon Cooperative</w:t>
      </w:r>
      <w:r w:rsidRPr="00D60273">
        <w:rPr>
          <w:u w:val="single"/>
        </w:rPr>
        <w:t xml:space="preserve"> in the North of Spain</w:t>
      </w:r>
      <w:r w:rsidRPr="00D60273">
        <w:t>.</w:t>
      </w:r>
      <w:r>
        <w:t xml:space="preserve"> ¶ </w:t>
      </w:r>
      <w:r w:rsidRPr="00D60273">
        <w:rPr>
          <w:sz w:val="16"/>
          <w:szCs w:val="16"/>
        </w:rPr>
        <w:t xml:space="preserve">This co-op took its name from the </w:t>
      </w:r>
      <w:proofErr w:type="spellStart"/>
      <w:r w:rsidRPr="00D60273">
        <w:rPr>
          <w:sz w:val="16"/>
          <w:szCs w:val="16"/>
        </w:rPr>
        <w:t>Mondragan</w:t>
      </w:r>
      <w:proofErr w:type="spellEnd"/>
      <w:r w:rsidRPr="00D60273">
        <w:rPr>
          <w:sz w:val="16"/>
          <w:szCs w:val="16"/>
        </w:rPr>
        <w:t xml:space="preserve"> University founded by a local Catholic priest by the name of "Father </w:t>
      </w:r>
      <w:proofErr w:type="spellStart"/>
      <w:r w:rsidRPr="00D60273">
        <w:rPr>
          <w:sz w:val="16"/>
          <w:szCs w:val="16"/>
        </w:rPr>
        <w:t>Arizmendi</w:t>
      </w:r>
      <w:proofErr w:type="spellEnd"/>
      <w:r w:rsidRPr="00D60273">
        <w:rPr>
          <w:sz w:val="16"/>
          <w:szCs w:val="16"/>
        </w:rPr>
        <w:t>" as a mechanism to enable the poor in that community to learn how to cooperatively run their own business.</w:t>
      </w:r>
      <w:r w:rsidRPr="0004671C">
        <w:rPr>
          <w:sz w:val="16"/>
          <w:szCs w:val="16"/>
        </w:rPr>
        <w:t xml:space="preserve"> </w:t>
      </w:r>
      <w:r w:rsidRPr="0004671C">
        <w:rPr>
          <w:sz w:val="16"/>
          <w:szCs w:val="16"/>
          <w:u w:val="single"/>
        </w:rPr>
        <w:t xml:space="preserve">¶ </w:t>
      </w:r>
      <w:r w:rsidRPr="00D60273">
        <w:rPr>
          <w:u w:val="single"/>
        </w:rPr>
        <w:t>Beginning with six workers producing agrarian goods</w:t>
      </w:r>
      <w:r w:rsidRPr="00D60273">
        <w:t xml:space="preserve">, some 55 years later </w:t>
      </w:r>
      <w:r w:rsidRPr="00D60273">
        <w:rPr>
          <w:b/>
          <w:bCs/>
          <w:u w:val="single"/>
        </w:rPr>
        <w:t xml:space="preserve">it </w:t>
      </w:r>
      <w:r w:rsidRPr="00D60273">
        <w:rPr>
          <w:b/>
          <w:bCs/>
          <w:highlight w:val="yellow"/>
          <w:u w:val="single"/>
        </w:rPr>
        <w:t>now employs 120,000</w:t>
      </w:r>
      <w:r w:rsidRPr="00D60273">
        <w:rPr>
          <w:highlight w:val="yellow"/>
          <w:u w:val="single"/>
        </w:rPr>
        <w:t xml:space="preserve"> people</w:t>
      </w:r>
      <w:r w:rsidRPr="00D60273">
        <w:rPr>
          <w:u w:val="single"/>
        </w:rPr>
        <w:t xml:space="preserve"> employed </w:t>
      </w:r>
      <w:r w:rsidRPr="00D60273">
        <w:rPr>
          <w:b/>
          <w:bCs/>
          <w:highlight w:val="yellow"/>
          <w:u w:val="single"/>
        </w:rPr>
        <w:t>in</w:t>
      </w:r>
      <w:r w:rsidRPr="00D60273">
        <w:rPr>
          <w:b/>
          <w:bCs/>
          <w:u w:val="single"/>
        </w:rPr>
        <w:t xml:space="preserve"> some </w:t>
      </w:r>
      <w:r w:rsidRPr="00D60273">
        <w:rPr>
          <w:b/>
          <w:bCs/>
          <w:highlight w:val="yellow"/>
          <w:u w:val="single"/>
        </w:rPr>
        <w:t>100 worker-owned enterprises</w:t>
      </w:r>
      <w:r w:rsidRPr="00D60273">
        <w:rPr>
          <w:u w:val="single"/>
        </w:rPr>
        <w:t xml:space="preserve"> and affiliated organizations. </w:t>
      </w:r>
      <w:r w:rsidRPr="00D60273">
        <w:rPr>
          <w:highlight w:val="yellow"/>
          <w:u w:val="single"/>
        </w:rPr>
        <w:t xml:space="preserve">It is the </w:t>
      </w:r>
      <w:r w:rsidRPr="00D60273">
        <w:rPr>
          <w:b/>
          <w:bCs/>
          <w:highlight w:val="yellow"/>
          <w:u w:val="single"/>
        </w:rPr>
        <w:t>10th largest cooperative in Spain</w:t>
      </w:r>
      <w:r w:rsidRPr="00D60273">
        <w:rPr>
          <w:highlight w:val="yellow"/>
          <w:u w:val="single"/>
        </w:rPr>
        <w:t xml:space="preserve"> and a bulwark against</w:t>
      </w:r>
      <w:r w:rsidRPr="00D60273">
        <w:rPr>
          <w:u w:val="single"/>
        </w:rPr>
        <w:t xml:space="preserve"> that country's steep (elsewhere) </w:t>
      </w:r>
      <w:r w:rsidRPr="00D60273">
        <w:rPr>
          <w:highlight w:val="yellow"/>
          <w:u w:val="single"/>
        </w:rPr>
        <w:t>unemployment</w:t>
      </w:r>
      <w:r w:rsidRPr="00D60273">
        <w:rPr>
          <w:u w:val="single"/>
        </w:rPr>
        <w:t xml:space="preserve"> rate of 22 percent.</w:t>
      </w:r>
      <w:r w:rsidRPr="0004671C">
        <w:rPr>
          <w:u w:val="single"/>
        </w:rPr>
        <w:t xml:space="preserve"> ¶</w:t>
      </w:r>
      <w:r>
        <w:t xml:space="preserve"> </w:t>
      </w:r>
      <w:r w:rsidRPr="00D60273">
        <w:rPr>
          <w:sz w:val="16"/>
          <w:szCs w:val="16"/>
        </w:rPr>
        <w:t>"This is a 'a family of cooperatives'</w:t>
      </w:r>
      <w:r w:rsidRPr="00D60273">
        <w:t xml:space="preserve"> in </w:t>
      </w:r>
      <w:r w:rsidRPr="00D60273">
        <w:rPr>
          <w:u w:val="single"/>
        </w:rPr>
        <w:t>which the first commitment is to preserve jobs</w:t>
      </w:r>
      <w:r w:rsidRPr="00D60273">
        <w:t xml:space="preserve"> </w:t>
      </w:r>
      <w:r w:rsidRPr="00D60273">
        <w:rPr>
          <w:sz w:val="16"/>
          <w:szCs w:val="16"/>
        </w:rPr>
        <w:t>-- not satisfy stockholders." Wolff points out.</w:t>
      </w:r>
      <w:r w:rsidRPr="0004671C">
        <w:rPr>
          <w:sz w:val="16"/>
          <w:szCs w:val="16"/>
        </w:rPr>
        <w:t xml:space="preserve"> ¶ </w:t>
      </w:r>
      <w:r w:rsidRPr="00D60273">
        <w:rPr>
          <w:sz w:val="16"/>
          <w:szCs w:val="16"/>
        </w:rPr>
        <w:t>That same philosophy infuses</w:t>
      </w:r>
      <w:r w:rsidRPr="00D60273">
        <w:t xml:space="preserve"> </w:t>
      </w:r>
      <w:r w:rsidRPr="00D60273">
        <w:rPr>
          <w:b/>
          <w:bCs/>
          <w:highlight w:val="yellow"/>
          <w:u w:val="single"/>
        </w:rPr>
        <w:t xml:space="preserve">the </w:t>
      </w:r>
      <w:proofErr w:type="spellStart"/>
      <w:r w:rsidRPr="00D60273">
        <w:rPr>
          <w:b/>
          <w:bCs/>
          <w:highlight w:val="yellow"/>
          <w:u w:val="single"/>
        </w:rPr>
        <w:t>Arizmendi</w:t>
      </w:r>
      <w:proofErr w:type="spellEnd"/>
      <w:r w:rsidRPr="00D60273">
        <w:rPr>
          <w:b/>
          <w:bCs/>
          <w:highlight w:val="yellow"/>
          <w:u w:val="single"/>
        </w:rPr>
        <w:t xml:space="preserve"> Bakery</w:t>
      </w:r>
      <w:r w:rsidRPr="00D60273">
        <w:rPr>
          <w:u w:val="single"/>
        </w:rPr>
        <w:t xml:space="preserve"> comprising five "sister cooperatives" in the San Francisco Bay Area</w:t>
      </w:r>
      <w:r w:rsidRPr="00D60273">
        <w:t xml:space="preserve">. </w:t>
      </w:r>
      <w:r w:rsidRPr="00D60273">
        <w:rPr>
          <w:sz w:val="16"/>
          <w:szCs w:val="16"/>
        </w:rPr>
        <w:t>Proudly assuming the name of the famous Basque Priest</w:t>
      </w:r>
      <w:r w:rsidRPr="00D60273">
        <w:rPr>
          <w:u w:val="single"/>
        </w:rPr>
        <w:t xml:space="preserve">, this group </w:t>
      </w:r>
      <w:r w:rsidRPr="00D60273">
        <w:rPr>
          <w:b/>
          <w:bCs/>
          <w:u w:val="single"/>
        </w:rPr>
        <w:t>gets rave reviews</w:t>
      </w:r>
      <w:r w:rsidRPr="00D60273">
        <w:rPr>
          <w:u w:val="single"/>
        </w:rPr>
        <w:t xml:space="preserve"> for its pastries and thin-crust pizza </w:t>
      </w:r>
      <w:r w:rsidRPr="00D60273">
        <w:rPr>
          <w:b/>
          <w:bCs/>
          <w:u w:val="single"/>
        </w:rPr>
        <w:t xml:space="preserve">and </w:t>
      </w:r>
      <w:r w:rsidRPr="00D60273">
        <w:rPr>
          <w:b/>
          <w:bCs/>
          <w:highlight w:val="yellow"/>
          <w:u w:val="single"/>
        </w:rPr>
        <w:t>handily outperforms</w:t>
      </w:r>
      <w:r w:rsidRPr="00D60273">
        <w:rPr>
          <w:u w:val="single"/>
        </w:rPr>
        <w:t xml:space="preserve"> its more traditional bakery </w:t>
      </w:r>
      <w:r w:rsidRPr="00D60273">
        <w:rPr>
          <w:highlight w:val="yellow"/>
          <w:u w:val="single"/>
        </w:rPr>
        <w:t xml:space="preserve">competitors </w:t>
      </w:r>
      <w:r w:rsidRPr="00D60273">
        <w:rPr>
          <w:b/>
          <w:bCs/>
          <w:highlight w:val="yellow"/>
          <w:u w:val="single"/>
        </w:rPr>
        <w:t>in both revenue and employee satisfaction</w:t>
      </w:r>
      <w:r w:rsidRPr="00D60273">
        <w:rPr>
          <w:u w:val="single"/>
        </w:rPr>
        <w:t>.</w:t>
      </w:r>
      <w:r>
        <w:t xml:space="preserve"> ¶ </w:t>
      </w:r>
      <w:r w:rsidRPr="00D60273">
        <w:rPr>
          <w:sz w:val="16"/>
          <w:szCs w:val="16"/>
        </w:rPr>
        <w:t>As their website </w:t>
      </w:r>
      <w:hyperlink r:id="rId9" w:tgtFrame="_hplink" w:history="1">
        <w:r w:rsidRPr="00D60273">
          <w:rPr>
            <w:rStyle w:val="Hyperlink"/>
            <w:sz w:val="16"/>
            <w:szCs w:val="16"/>
          </w:rPr>
          <w:t>proudly states</w:t>
        </w:r>
      </w:hyperlink>
      <w:r w:rsidRPr="00D60273">
        <w:rPr>
          <w:sz w:val="16"/>
          <w:szCs w:val="16"/>
        </w:rPr>
        <w:t xml:space="preserve">, </w:t>
      </w:r>
      <w:r w:rsidRPr="00D60273">
        <w:rPr>
          <w:szCs w:val="22"/>
        </w:rPr>
        <w:t>"</w:t>
      </w:r>
      <w:r w:rsidRPr="00D60273">
        <w:rPr>
          <w:sz w:val="16"/>
          <w:szCs w:val="16"/>
        </w:rPr>
        <w:t xml:space="preserve">We are a cooperative -- a worker-owned and operated business. </w:t>
      </w:r>
      <w:r w:rsidRPr="00D60273">
        <w:rPr>
          <w:u w:val="single"/>
        </w:rPr>
        <w:t>We make decisions democratically, sharing all of the tasks, responsibilities, benefits and risks</w:t>
      </w:r>
      <w:r w:rsidRPr="00D60273">
        <w:t>."</w:t>
      </w:r>
      <w:r>
        <w:t xml:space="preserve"> ¶</w:t>
      </w:r>
    </w:p>
    <w:p w14:paraId="5A973952" w14:textId="77777777" w:rsidR="00703370" w:rsidRDefault="00703370" w:rsidP="00703370">
      <w:pPr>
        <w:rPr>
          <w:rStyle w:val="Emphasis"/>
        </w:rPr>
      </w:pPr>
    </w:p>
    <w:p w14:paraId="767ED7E0" w14:textId="0319567C" w:rsidR="00703370" w:rsidRDefault="00FB3C5D" w:rsidP="00703370">
      <w:pPr>
        <w:pStyle w:val="Heading3"/>
        <w:rPr>
          <w:rStyle w:val="Emphasis"/>
        </w:rPr>
      </w:pPr>
      <w:r>
        <w:rPr>
          <w:rStyle w:val="Emphasis"/>
        </w:rPr>
        <w:lastRenderedPageBreak/>
        <w:t>2</w:t>
      </w:r>
    </w:p>
    <w:p w14:paraId="7B2CAB73" w14:textId="77777777" w:rsidR="00703370" w:rsidRDefault="00703370" w:rsidP="00703370">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 xml:space="preserve">The economy is steadily recovering </w:t>
      </w:r>
      <w:proofErr w:type="gramStart"/>
      <w:r>
        <w:rPr>
          <w:rFonts w:asciiTheme="minorHAnsi" w:eastAsia="MS Gothic" w:hAnsiTheme="minorHAnsi" w:cstheme="minorHAnsi"/>
          <w:b/>
          <w:iCs/>
          <w:sz w:val="26"/>
        </w:rPr>
        <w:t>now, but</w:t>
      </w:r>
      <w:proofErr w:type="gramEnd"/>
      <w:r>
        <w:rPr>
          <w:rFonts w:asciiTheme="minorHAnsi" w:eastAsia="MS Gothic" w:hAnsiTheme="minorHAnsi" w:cstheme="minorHAnsi"/>
          <w:b/>
          <w:iCs/>
          <w:sz w:val="26"/>
        </w:rPr>
        <w:t xml:space="preserve"> is fragile.</w:t>
      </w:r>
    </w:p>
    <w:p w14:paraId="7BBA5D60" w14:textId="77777777" w:rsidR="00703370" w:rsidRPr="00C4526E" w:rsidRDefault="00703370" w:rsidP="00703370">
      <w:proofErr w:type="spellStart"/>
      <w:r>
        <w:rPr>
          <w:rStyle w:val="Style13ptBold"/>
        </w:rPr>
        <w:t>Rugaber</w:t>
      </w:r>
      <w:proofErr w:type="spellEnd"/>
      <w:r>
        <w:rPr>
          <w:rStyle w:val="Style13ptBold"/>
        </w:rPr>
        <w:t xml:space="preserve"> 11/8 - </w:t>
      </w:r>
      <w:r>
        <w:t xml:space="preserve">Christopher </w:t>
      </w:r>
      <w:proofErr w:type="spellStart"/>
      <w:r>
        <w:t>Rugaber</w:t>
      </w:r>
      <w:proofErr w:type="spellEnd"/>
      <w:r>
        <w:t xml:space="preserve"> [Economics Reporter, Associated Press], “</w:t>
      </w:r>
      <w:r w:rsidRPr="00C4526E">
        <w:t>'A struggle and a journey': Report shows US economy recovering</w:t>
      </w:r>
      <w:r>
        <w:t xml:space="preserve">,” </w:t>
      </w:r>
      <w:r>
        <w:rPr>
          <w:i/>
        </w:rPr>
        <w:t>Christian Science Monitor</w:t>
      </w:r>
      <w:r>
        <w:t xml:space="preserve"> (Web). Nov. 8, 2021. Accessed Nov. 8, 2021. &lt;</w:t>
      </w:r>
      <w:hyperlink r:id="rId10" w:history="1">
        <w:r w:rsidRPr="00006E99">
          <w:rPr>
            <w:rStyle w:val="Hyperlink"/>
          </w:rPr>
          <w:t>https://www.csmonitor.com/Business/2021/1108/A-struggle-and-a-journey-Report-shows-US-economy-recovering</w:t>
        </w:r>
      </w:hyperlink>
      <w:r>
        <w:t>&gt; AT</w:t>
      </w:r>
    </w:p>
    <w:p w14:paraId="379D1CCB" w14:textId="77777777" w:rsidR="00703370" w:rsidRPr="00C4526E" w:rsidRDefault="00703370" w:rsidP="00703370">
      <w:pPr>
        <w:ind w:left="720"/>
        <w:rPr>
          <w:sz w:val="12"/>
        </w:rPr>
      </w:pPr>
      <w:r w:rsidRPr="00C4526E">
        <w:rPr>
          <w:sz w:val="12"/>
        </w:rPr>
        <w:t xml:space="preserve">America’s </w:t>
      </w:r>
      <w:r w:rsidRPr="00C4526E">
        <w:rPr>
          <w:rStyle w:val="StyleUnderline"/>
          <w:highlight w:val="yellow"/>
        </w:rPr>
        <w:t>employers accelerated</w:t>
      </w:r>
      <w:r w:rsidRPr="00C4526E">
        <w:rPr>
          <w:sz w:val="12"/>
        </w:rPr>
        <w:t xml:space="preserve"> their </w:t>
      </w:r>
      <w:r w:rsidRPr="00C4526E">
        <w:rPr>
          <w:rStyle w:val="StyleUnderline"/>
          <w:highlight w:val="yellow"/>
        </w:rPr>
        <w:t>hiring last month</w:t>
      </w:r>
      <w:r w:rsidRPr="00C4526E">
        <w:rPr>
          <w:sz w:val="12"/>
        </w:rPr>
        <w:t xml:space="preserve">, adding a solid 531,000 jobs, </w:t>
      </w:r>
      <w:r w:rsidRPr="00D21D58">
        <w:rPr>
          <w:rStyle w:val="StyleUnderline"/>
        </w:rPr>
        <w:t xml:space="preserve">the most since July and a sign that </w:t>
      </w:r>
      <w:r w:rsidRPr="00C4526E">
        <w:rPr>
          <w:rStyle w:val="StyleUnderline"/>
          <w:highlight w:val="yellow"/>
        </w:rPr>
        <w:t>the recovery</w:t>
      </w:r>
      <w:r w:rsidRPr="00C4526E">
        <w:rPr>
          <w:sz w:val="12"/>
        </w:rPr>
        <w:t xml:space="preserve"> from the pandemic recession </w:t>
      </w:r>
      <w:r w:rsidRPr="00C4526E">
        <w:rPr>
          <w:rStyle w:val="StyleUnderline"/>
          <w:highlight w:val="yellow"/>
        </w:rPr>
        <w:t xml:space="preserve">is overcoming a virus-induced </w:t>
      </w:r>
      <w:proofErr w:type="gramStart"/>
      <w:r w:rsidRPr="00C4526E">
        <w:rPr>
          <w:rStyle w:val="StyleUnderline"/>
          <w:highlight w:val="yellow"/>
        </w:rPr>
        <w:t>slowdown.</w:t>
      </w:r>
      <w:r w:rsidRPr="00C4526E">
        <w:rPr>
          <w:sz w:val="12"/>
        </w:rPr>
        <w:t>¶</w:t>
      </w:r>
      <w:proofErr w:type="gramEnd"/>
      <w:r w:rsidRPr="00C4526E">
        <w:rPr>
          <w:sz w:val="12"/>
        </w:rPr>
        <w:t xml:space="preserve"> Friday’s report from the labor department also showed that </w:t>
      </w:r>
      <w:r w:rsidRPr="00C4526E">
        <w:rPr>
          <w:rStyle w:val="StyleUnderline"/>
          <w:highlight w:val="yellow"/>
        </w:rPr>
        <w:t>the unemployment rate fell</w:t>
      </w:r>
      <w:r w:rsidRPr="00C4526E">
        <w:rPr>
          <w:sz w:val="12"/>
        </w:rPr>
        <w:t xml:space="preserve"> to 4.6% last month from 4.8% in September.¶ That is a comparatively low level though, still well above the pre-pandemic jobless rate of 3.5%. And the job gains in August and September weren’t as weak as initially reported: The government increased its estimate of hiring for those two months by a hefty combined 235,000 </w:t>
      </w:r>
      <w:proofErr w:type="gramStart"/>
      <w:r w:rsidRPr="00C4526E">
        <w:rPr>
          <w:sz w:val="12"/>
        </w:rPr>
        <w:t>jobs.¶</w:t>
      </w:r>
      <w:proofErr w:type="gramEnd"/>
      <w:r w:rsidRPr="00C4526E">
        <w:rPr>
          <w:sz w:val="12"/>
        </w:rPr>
        <w:t xml:space="preserve"> All told, </w:t>
      </w:r>
      <w:r w:rsidRPr="00C4526E">
        <w:rPr>
          <w:rStyle w:val="StyleUnderline"/>
          <w:highlight w:val="yellow"/>
        </w:rPr>
        <w:t>the figures point to an economy that is steadily recovering from the pandemic recession, with healthy consumer spending prompting companies in nearly every industry to add workers.</w:t>
      </w:r>
      <w:r w:rsidRPr="00C4526E">
        <w:rPr>
          <w:sz w:val="12"/>
        </w:rPr>
        <w:t xml:space="preserve"> Though the effects of </w:t>
      </w:r>
      <w:r w:rsidRPr="00D21D58">
        <w:rPr>
          <w:rStyle w:val="StyleUnderline"/>
          <w:highlight w:val="yellow"/>
        </w:rPr>
        <w:t>COVID-19 are still causing</w:t>
      </w:r>
      <w:r w:rsidRPr="00D21D58">
        <w:rPr>
          <w:sz w:val="12"/>
        </w:rPr>
        <w:t xml:space="preserve"> severe supply </w:t>
      </w:r>
      <w:r w:rsidRPr="00D21D58">
        <w:rPr>
          <w:rStyle w:val="StyleUnderline"/>
          <w:highlight w:val="yellow"/>
        </w:rPr>
        <w:t>shortages</w:t>
      </w:r>
      <w:r w:rsidRPr="00D21D58">
        <w:rPr>
          <w:sz w:val="12"/>
        </w:rPr>
        <w:t xml:space="preserve">, heightening </w:t>
      </w:r>
      <w:r w:rsidRPr="00D21D58">
        <w:rPr>
          <w:rStyle w:val="StyleUnderline"/>
          <w:highlight w:val="yellow"/>
        </w:rPr>
        <w:t>inflation</w:t>
      </w:r>
      <w:r w:rsidRPr="00D21D58">
        <w:rPr>
          <w:sz w:val="12"/>
          <w:highlight w:val="yellow"/>
        </w:rPr>
        <w:t xml:space="preserve">, </w:t>
      </w:r>
      <w:r w:rsidRPr="00D21D58">
        <w:rPr>
          <w:rStyle w:val="StyleUnderline"/>
          <w:highlight w:val="yellow"/>
        </w:rPr>
        <w:t>and keeping</w:t>
      </w:r>
      <w:r w:rsidRPr="00D21D58">
        <w:rPr>
          <w:sz w:val="12"/>
        </w:rPr>
        <w:t xml:space="preserve"> many </w:t>
      </w:r>
      <w:r w:rsidRPr="00D21D58">
        <w:rPr>
          <w:rStyle w:val="StyleUnderline"/>
          <w:highlight w:val="yellow"/>
        </w:rPr>
        <w:t>people out of the workforce</w:t>
      </w:r>
      <w:r w:rsidRPr="00C4526E">
        <w:rPr>
          <w:sz w:val="12"/>
        </w:rPr>
        <w:t xml:space="preserve">, employers are finding gradually more success in filling near record-high job </w:t>
      </w:r>
      <w:proofErr w:type="gramStart"/>
      <w:r w:rsidRPr="00C4526E">
        <w:rPr>
          <w:sz w:val="12"/>
        </w:rPr>
        <w:t>postings.¶</w:t>
      </w:r>
      <w:proofErr w:type="gramEnd"/>
      <w:r w:rsidRPr="00C4526E">
        <w:rPr>
          <w:sz w:val="12"/>
        </w:rPr>
        <w:t xml:space="preserve"> “This is the kind of recovery we can get when we are not sidelined by a surge in COVID cases,” said Nick Bunker, director of economic research at the employment website Indeed. “The speed of employment gains has faltered at times this year, but the underlying momentum of the U.S. labor market is quite clear</w:t>
      </w:r>
      <w:proofErr w:type="gramStart"/>
      <w:r w:rsidRPr="00C4526E">
        <w:rPr>
          <w:sz w:val="12"/>
        </w:rPr>
        <w:t>.”¶</w:t>
      </w:r>
      <w:proofErr w:type="gramEnd"/>
      <w:r w:rsidRPr="00C4526E">
        <w:rPr>
          <w:sz w:val="12"/>
        </w:rPr>
        <w:t xml:space="preserve"> The better-than-expected jobs report was welcomed on Wall Street, where investors sent stocks further into record territory. The Dow Jones Industrial Average rose more than 200 points, or roughly 0.6%, in Friday trading. Short-term Treasury yields rose as some investors moved up their expectations for when the Federal Reserve will begin raising interest rates. But longer-term yields dipped amid muted expectations for inflation over the long </w:t>
      </w:r>
      <w:proofErr w:type="gramStart"/>
      <w:r w:rsidRPr="00C4526E">
        <w:rPr>
          <w:sz w:val="12"/>
        </w:rPr>
        <w:t>term.¶</w:t>
      </w:r>
      <w:proofErr w:type="gramEnd"/>
      <w:r w:rsidRPr="00C4526E">
        <w:rPr>
          <w:sz w:val="12"/>
        </w:rPr>
        <w:t xml:space="preserve"> By most barometers, the economic recovery appears solidly on track. Service companies in such areas as retail, banking, and warehousing have reported a sharp jump in sales. Sales of new and existing homes surged last month. And consumer confidence rose in October after three straight </w:t>
      </w:r>
      <w:proofErr w:type="gramStart"/>
      <w:r w:rsidRPr="00C4526E">
        <w:rPr>
          <w:sz w:val="12"/>
        </w:rPr>
        <w:t>declines.¶</w:t>
      </w:r>
      <w:proofErr w:type="gramEnd"/>
      <w:r w:rsidRPr="00C4526E">
        <w:rPr>
          <w:sz w:val="12"/>
        </w:rPr>
        <w:t xml:space="preserve"> At the same time, though, the nation remains 4.2 million jobs short of the number it had before the pandemic flattened the economy in March 2020. The effects of the virus are still discouraging some people from traveling, shopping, eating out, and attending entertainment </w:t>
      </w:r>
      <w:proofErr w:type="gramStart"/>
      <w:r w:rsidRPr="00C4526E">
        <w:rPr>
          <w:sz w:val="12"/>
        </w:rPr>
        <w:t>venues.¶</w:t>
      </w:r>
      <w:proofErr w:type="gramEnd"/>
      <w:r w:rsidRPr="00C4526E">
        <w:rPr>
          <w:sz w:val="12"/>
        </w:rPr>
        <w:t xml:space="preserve"> In October, the pickup in hiring was spread across nearly every major industry, with only government employers reporting a job loss, mostly in education. Shipping and warehousing companies added 54,000 jobs. The battered leisure and hospitality sector, which includes restaurants, bars, hotels, and entertainment venues, gained 164,000. Manufacturers, despite their struggles with supply shortages, added 60,000, the most since June </w:t>
      </w:r>
      <w:proofErr w:type="gramStart"/>
      <w:r w:rsidRPr="00C4526E">
        <w:rPr>
          <w:sz w:val="12"/>
        </w:rPr>
        <w:t>2020.¶</w:t>
      </w:r>
      <w:proofErr w:type="gramEnd"/>
      <w:r w:rsidRPr="00C4526E">
        <w:rPr>
          <w:sz w:val="12"/>
        </w:rPr>
        <w:t xml:space="preserve"> And </w:t>
      </w:r>
      <w:r w:rsidRPr="00C4526E">
        <w:rPr>
          <w:rStyle w:val="StyleUnderline"/>
          <w:highlight w:val="yellow"/>
        </w:rPr>
        <w:t xml:space="preserve">employers, who have been competing to fill jobs from a diminished pool of applicants, raised wages </w:t>
      </w:r>
      <w:r w:rsidRPr="00D21D58">
        <w:rPr>
          <w:rStyle w:val="StyleUnderline"/>
        </w:rPr>
        <w:t>at a solid clip</w:t>
      </w:r>
      <w:r w:rsidRPr="00C4526E">
        <w:rPr>
          <w:sz w:val="12"/>
        </w:rPr>
        <w:t xml:space="preserve">: Average hourly pay jumped 4.9% in October compared with a year earlier, up from 4.6% the previous month. Even a gain that strong, though, is barely keeping pace with recent surges in consumer </w:t>
      </w:r>
      <w:proofErr w:type="gramStart"/>
      <w:r w:rsidRPr="00C4526E">
        <w:rPr>
          <w:sz w:val="12"/>
        </w:rPr>
        <w:t>inflation.¶</w:t>
      </w:r>
      <w:proofErr w:type="gramEnd"/>
      <w:r w:rsidRPr="00C4526E">
        <w:rPr>
          <w:sz w:val="12"/>
        </w:rPr>
        <w:t xml:space="preserve"> Those </w:t>
      </w:r>
      <w:r w:rsidRPr="00C4526E">
        <w:rPr>
          <w:rStyle w:val="StyleUnderline"/>
          <w:highlight w:val="yellow"/>
        </w:rPr>
        <w:t>price increases pose a headwind for the economy. Higher costs</w:t>
      </w:r>
      <w:r w:rsidRPr="00C4526E">
        <w:rPr>
          <w:sz w:val="12"/>
        </w:rPr>
        <w:t xml:space="preserve"> for food, heating oil, rents, and furniture </w:t>
      </w:r>
      <w:r w:rsidRPr="00C4526E">
        <w:rPr>
          <w:rStyle w:val="StyleUnderline"/>
          <w:highlight w:val="yellow"/>
        </w:rPr>
        <w:t>have burdened</w:t>
      </w:r>
      <w:r w:rsidRPr="00C4526E">
        <w:rPr>
          <w:sz w:val="12"/>
        </w:rPr>
        <w:t xml:space="preserve"> millions of </w:t>
      </w:r>
      <w:r w:rsidRPr="00C4526E">
        <w:rPr>
          <w:rStyle w:val="StyleUnderline"/>
          <w:highlight w:val="yellow"/>
        </w:rPr>
        <w:t>families.</w:t>
      </w:r>
      <w:r w:rsidRPr="00C4526E">
        <w:rPr>
          <w:sz w:val="12"/>
        </w:rPr>
        <w:t xml:space="preserve"> Prices rose 4.4% in September compared with 12 months earlier, the sharpest such jump in three </w:t>
      </w:r>
      <w:proofErr w:type="gramStart"/>
      <w:r w:rsidRPr="00C4526E">
        <w:rPr>
          <w:sz w:val="12"/>
        </w:rPr>
        <w:t>decades.¶</w:t>
      </w:r>
      <w:proofErr w:type="gramEnd"/>
      <w:r w:rsidRPr="00C4526E">
        <w:rPr>
          <w:sz w:val="12"/>
        </w:rPr>
        <w:t xml:space="preserve"> Among people who are receiving pay raises, some of the biggest beneficiaries are the record-high number of people who have been quitting jobs to take new ones. One of them is Christian Frink, who has begun work as a business analyst at a digital consulting firm. In his new job, Mr. Frink of Ferndale, Michigan, helps business clients determine the technologies they </w:t>
      </w:r>
      <w:proofErr w:type="gramStart"/>
      <w:r w:rsidRPr="00C4526E">
        <w:rPr>
          <w:sz w:val="12"/>
        </w:rPr>
        <w:t>need.¶</w:t>
      </w:r>
      <w:proofErr w:type="gramEnd"/>
      <w:r w:rsidRPr="00C4526E">
        <w:rPr>
          <w:sz w:val="12"/>
        </w:rPr>
        <w:t xml:space="preserve"> Earlier this year, Mr. Frink held a marketing job but left it because, like many people during COVID, he felt burnt out. He then worked for Door Dash during the spring and summer to earn money and searched for new work. Although employers were complaining about a labor shortage, several told him they wouldn’t hire anyone without a college degree. (Mr. Frink attended college but didn’t graduate</w:t>
      </w:r>
      <w:proofErr w:type="gramStart"/>
      <w:r w:rsidRPr="00C4526E">
        <w:rPr>
          <w:sz w:val="12"/>
        </w:rPr>
        <w:t>.)¶</w:t>
      </w:r>
      <w:proofErr w:type="gramEnd"/>
      <w:r w:rsidRPr="00C4526E">
        <w:rPr>
          <w:sz w:val="12"/>
        </w:rPr>
        <w:t xml:space="preserve"> This past summer, Mr. Frink took coding classes at Tech Elevator, a boot camp, and then landed his new position. Now, he’s earning 35% more than in his previous job and says he’s “blown away” that he already has health care coverage and doesn’t have to wait months to become </w:t>
      </w:r>
      <w:proofErr w:type="gramStart"/>
      <w:r w:rsidRPr="00C4526E">
        <w:rPr>
          <w:sz w:val="12"/>
        </w:rPr>
        <w:t>eligible.¶</w:t>
      </w:r>
      <w:proofErr w:type="gramEnd"/>
      <w:r w:rsidRPr="00C4526E">
        <w:rPr>
          <w:sz w:val="12"/>
        </w:rPr>
        <w:t xml:space="preserve"> Yet it isn’t only job-switchers who are receiving pay raises. Chad </w:t>
      </w:r>
      <w:proofErr w:type="spellStart"/>
      <w:r w:rsidRPr="00C4526E">
        <w:rPr>
          <w:sz w:val="12"/>
        </w:rPr>
        <w:t>Leibundguth</w:t>
      </w:r>
      <w:proofErr w:type="spellEnd"/>
      <w:r w:rsidRPr="00C4526E">
        <w:rPr>
          <w:sz w:val="12"/>
        </w:rPr>
        <w:t xml:space="preserve">, a regional director in Tampa for the Robert Half staffing agency, said the job market is the strongest for workers he has seen in his 22-year career. Before the pandemic, he said, you could fill a customer service job in Florida for $14 an </w:t>
      </w:r>
      <w:proofErr w:type="gramStart"/>
      <w:r w:rsidRPr="00C4526E">
        <w:rPr>
          <w:sz w:val="12"/>
        </w:rPr>
        <w:t>hour.¶</w:t>
      </w:r>
      <w:proofErr w:type="gramEnd"/>
      <w:r w:rsidRPr="00C4526E">
        <w:rPr>
          <w:sz w:val="12"/>
        </w:rPr>
        <w:t xml:space="preserve"> “Nowadays,” he said, “you’ve got to be closer to $20 an hour, because people have options.”¶ Job prospects are brightening even for people who have been out of work for prolonged periods. </w:t>
      </w:r>
      <w:r w:rsidRPr="00D21D58">
        <w:rPr>
          <w:rStyle w:val="StyleUnderline"/>
        </w:rPr>
        <w:t>The number of long-term unemployed</w:t>
      </w:r>
      <w:r w:rsidRPr="00D21D58">
        <w:rPr>
          <w:sz w:val="12"/>
        </w:rPr>
        <w:t xml:space="preserve"> – people who have been jobless for six months or more – </w:t>
      </w:r>
      <w:r w:rsidRPr="00D21D58">
        <w:rPr>
          <w:rStyle w:val="StyleUnderline"/>
        </w:rPr>
        <w:t>has fallen sharply</w:t>
      </w:r>
      <w:r w:rsidRPr="00C4526E">
        <w:rPr>
          <w:sz w:val="12"/>
        </w:rPr>
        <w:t xml:space="preserve"> in recent months, to 2.3 million in October from 4.2 million in April. That’s still double the pre-recession total. But it’s an encouraging sign because employers are typically wary of hiring people who haven’t held jobs for an extended </w:t>
      </w:r>
      <w:proofErr w:type="gramStart"/>
      <w:r w:rsidRPr="00C4526E">
        <w:rPr>
          <w:sz w:val="12"/>
        </w:rPr>
        <w:t>time.¶</w:t>
      </w:r>
      <w:proofErr w:type="gramEnd"/>
      <w:r w:rsidRPr="00C4526E">
        <w:rPr>
          <w:sz w:val="12"/>
        </w:rPr>
        <w:t xml:space="preserve"> At the same time, disparities in the job market have persisted. The Black unemployment rate was unchanged in October at 7.9%, for example, while for white workers, it fell to 4% from 4.2%. The Latino jobless rate dropped to 5.9% from 6.3%.¶ And though white-collar jobs in professional services like information technology, engineering, and architecture are nearly back to their pre-pandemic employment levels, leisure and hospitality still has 1.4 million fewer jobs.¶ Hari Ravichandran, CEO of digital security provider Aura in Boston, says his 800-person company has 140 positions open, mostly in software development.¶ Mr. Ravichandran is willing to hire remote workers; 170 of his staffers have never regularly worked in any of the company’s buildings. Still, hiring remains as tough as he’s ever </w:t>
      </w:r>
      <w:proofErr w:type="gramStart"/>
      <w:r w:rsidRPr="00C4526E">
        <w:rPr>
          <w:sz w:val="12"/>
        </w:rPr>
        <w:t>experienced.¶</w:t>
      </w:r>
      <w:proofErr w:type="gramEnd"/>
      <w:r w:rsidRPr="00C4526E">
        <w:rPr>
          <w:sz w:val="12"/>
        </w:rPr>
        <w:t xml:space="preserve"> One disappointing note in Friday’s report is that the workforce – the number of people either working or looking for a job – was unchanged in October. That suggested that the reopening of schools in September, the waning of the virus, and the expiration of a $300-a-week federal unemployment supplement have yet to coax many people off the sidelines of the job market in large </w:t>
      </w:r>
      <w:proofErr w:type="gramStart"/>
      <w:r w:rsidRPr="00C4526E">
        <w:rPr>
          <w:sz w:val="12"/>
        </w:rPr>
        <w:t>numbers.¶</w:t>
      </w:r>
      <w:proofErr w:type="gramEnd"/>
      <w:r w:rsidRPr="00C4526E">
        <w:rPr>
          <w:sz w:val="12"/>
        </w:rPr>
        <w:t xml:space="preserve"> Drawing many people back into the workforce after recessions is typically a prolonged process. There are now 7.4 million people officially out of work – just 1.7 million more than in February 2020, before the pandemic struck the economy. Yet millions more who lost jobs during the recession have given up their job hunts, and employers might have to raise pay and benefits to draw them back in, said Aaron Sojourner, a labor economist at the University of </w:t>
      </w:r>
      <w:proofErr w:type="gramStart"/>
      <w:r w:rsidRPr="00C4526E">
        <w:rPr>
          <w:sz w:val="12"/>
        </w:rPr>
        <w:t>Minnesota.¶</w:t>
      </w:r>
      <w:proofErr w:type="gramEnd"/>
      <w:r w:rsidRPr="00C4526E">
        <w:rPr>
          <w:sz w:val="12"/>
        </w:rPr>
        <w:t xml:space="preserve"> Even so, some companies still can’t find enough workers. Many parents, particularly mothers, haven’t returned to the workforce after having left jobs during the pandemic to care for children or other relatives. Yet there was evidence of a small rebound last month: The proportion of women who were either working or looking for work rose after two months of declines.</w:t>
      </w:r>
    </w:p>
    <w:p w14:paraId="21666766" w14:textId="77777777" w:rsidR="00703370" w:rsidRPr="00B0499D" w:rsidRDefault="00703370" w:rsidP="00703370">
      <w:pPr>
        <w:pStyle w:val="Heading4"/>
        <w:rPr>
          <w:rFonts w:eastAsia="MS Gothic"/>
        </w:rPr>
      </w:pPr>
      <w:r w:rsidRPr="00B0499D">
        <w:rPr>
          <w:rFonts w:eastAsia="MS Gothic"/>
        </w:rPr>
        <w:lastRenderedPageBreak/>
        <w:t>Strikes cause widespread economic harm</w:t>
      </w:r>
      <w:r>
        <w:rPr>
          <w:rFonts w:eastAsia="MS Gothic"/>
        </w:rPr>
        <w:t xml:space="preserve"> - GM strikes prove.</w:t>
      </w:r>
    </w:p>
    <w:p w14:paraId="70996AC0" w14:textId="77777777" w:rsidR="00703370" w:rsidRPr="00B0499D" w:rsidRDefault="00703370" w:rsidP="00703370">
      <w:pPr>
        <w:rPr>
          <w:rFonts w:asciiTheme="minorHAnsi" w:eastAsia="Cambria" w:hAnsiTheme="minorHAnsi" w:cstheme="minorHAnsi"/>
          <w:sz w:val="16"/>
        </w:rPr>
      </w:pPr>
      <w:r w:rsidRPr="00B0499D">
        <w:rPr>
          <w:rFonts w:asciiTheme="minorHAnsi" w:eastAsia="Cambria" w:hAnsiTheme="minorHAnsi" w:cstheme="minorHAnsi"/>
          <w:sz w:val="16"/>
        </w:rPr>
        <w:t xml:space="preserve">John </w:t>
      </w:r>
      <w:r w:rsidRPr="00B0499D">
        <w:rPr>
          <w:rStyle w:val="Style13ptBold"/>
        </w:rPr>
        <w:t>McElroy</w:t>
      </w:r>
      <w:r w:rsidRPr="00B0499D">
        <w:rPr>
          <w:rFonts w:asciiTheme="minorHAnsi" w:eastAsia="Cambria" w:hAnsiTheme="minorHAnsi" w:cstheme="minorHAnsi"/>
          <w:sz w:val="16"/>
        </w:rPr>
        <w:t xml:space="preserve">, </w:t>
      </w:r>
      <w:proofErr w:type="gramStart"/>
      <w:r w:rsidRPr="00B0499D">
        <w:rPr>
          <w:rFonts w:asciiTheme="minorHAnsi" w:eastAsia="Cambria" w:hAnsiTheme="minorHAnsi" w:cstheme="minorHAnsi"/>
          <w:sz w:val="16"/>
        </w:rPr>
        <w:t>20</w:t>
      </w:r>
      <w:r w:rsidRPr="00B0499D">
        <w:rPr>
          <w:rStyle w:val="Style13ptBold"/>
        </w:rPr>
        <w:t>19</w:t>
      </w:r>
      <w:r w:rsidRPr="00B0499D">
        <w:rPr>
          <w:rFonts w:asciiTheme="minorHAnsi" w:eastAsia="Cambria" w:hAnsiTheme="minorHAnsi" w:cstheme="minorHAnsi"/>
          <w:sz w:val="16"/>
        </w:rPr>
        <w:t>,  Strikes</w:t>
      </w:r>
      <w:proofErr w:type="gramEnd"/>
      <w:r w:rsidRPr="00B0499D">
        <w:rPr>
          <w:rFonts w:asciiTheme="minorHAnsi" w:eastAsia="Cambria" w:hAnsiTheme="minorHAnsi" w:cstheme="minorHAnsi"/>
          <w:sz w:val="16"/>
        </w:rPr>
        <w:t xml:space="preserve"> Hurt </w:t>
      </w:r>
      <w:proofErr w:type="spellStart"/>
      <w:r w:rsidRPr="00B0499D">
        <w:rPr>
          <w:rFonts w:asciiTheme="minorHAnsi" w:eastAsia="Cambria" w:hAnsiTheme="minorHAnsi" w:cstheme="minorHAnsi"/>
          <w:sz w:val="16"/>
        </w:rPr>
        <w:t>Everybody.Wards</w:t>
      </w:r>
      <w:proofErr w:type="spellEnd"/>
      <w:r w:rsidRPr="00B0499D">
        <w:rPr>
          <w:rFonts w:asciiTheme="minorHAnsi" w:eastAsia="Cambria" w:hAnsiTheme="minorHAnsi" w:cstheme="minorHAnsi"/>
          <w:sz w:val="16"/>
        </w:rPr>
        <w:t xml:space="preserve"> Auto Industry News, October 25, https://www.wardsauto.com/ideaxchange/strikes-hurt-everybody</w:t>
      </w:r>
    </w:p>
    <w:p w14:paraId="48A13884" w14:textId="77777777" w:rsidR="00703370" w:rsidRPr="00220376" w:rsidRDefault="00703370" w:rsidP="00703370">
      <w:pPr>
        <w:ind w:left="720"/>
        <w:rPr>
          <w:rFonts w:asciiTheme="minorHAnsi" w:eastAsia="Cambria" w:hAnsiTheme="minorHAnsi" w:cstheme="minorHAnsi"/>
          <w:sz w:val="12"/>
        </w:rPr>
      </w:pPr>
      <w:r w:rsidRPr="00220376">
        <w:rPr>
          <w:rFonts w:asciiTheme="minorHAnsi" w:eastAsia="Cambria" w:hAnsiTheme="minorHAnsi" w:cstheme="minorHAnsi"/>
          <w:sz w:val="12"/>
        </w:rPr>
        <w:t xml:space="preserve">But </w:t>
      </w:r>
      <w:r w:rsidRPr="00BD48B9">
        <w:rPr>
          <w:rFonts w:asciiTheme="minorHAnsi" w:eastAsia="Cambria" w:hAnsiTheme="minorHAnsi" w:cstheme="minorHAnsi"/>
          <w:bCs/>
          <w:highlight w:val="yellow"/>
          <w:u w:val="single"/>
        </w:rPr>
        <w:t>strikes</w:t>
      </w:r>
      <w:r w:rsidRPr="00BD48B9">
        <w:rPr>
          <w:rFonts w:asciiTheme="minorHAnsi" w:eastAsia="Cambria" w:hAnsiTheme="minorHAnsi" w:cstheme="minorHAnsi"/>
          <w:bCs/>
          <w:u w:val="single"/>
        </w:rPr>
        <w:t xml:space="preserve"> don’t just hurt the people walking the picket lines or the company they’re striking against. They </w:t>
      </w:r>
      <w:r w:rsidRPr="00BD48B9">
        <w:rPr>
          <w:rFonts w:asciiTheme="minorHAnsi" w:eastAsia="Cambria" w:hAnsiTheme="minorHAnsi" w:cstheme="minorHAnsi"/>
          <w:bCs/>
          <w:highlight w:val="yellow"/>
          <w:u w:val="single"/>
        </w:rPr>
        <w:t>hurt suppliers,</w:t>
      </w:r>
      <w:r w:rsidRPr="00BD48B9">
        <w:rPr>
          <w:rFonts w:asciiTheme="minorHAnsi" w:eastAsia="Cambria" w:hAnsiTheme="minorHAnsi" w:cstheme="minorHAnsi"/>
          <w:bCs/>
          <w:u w:val="single"/>
        </w:rPr>
        <w:t xml:space="preserve"> car </w:t>
      </w:r>
      <w:r w:rsidRPr="00BD48B9">
        <w:rPr>
          <w:rFonts w:asciiTheme="minorHAnsi" w:eastAsia="Cambria" w:hAnsiTheme="minorHAnsi" w:cstheme="minorHAnsi"/>
          <w:bCs/>
          <w:highlight w:val="yellow"/>
          <w:u w:val="single"/>
        </w:rPr>
        <w:t>dealers and the communities located near</w:t>
      </w:r>
      <w:r w:rsidRPr="00BD48B9">
        <w:rPr>
          <w:rFonts w:asciiTheme="minorHAnsi" w:eastAsia="Cambria" w:hAnsiTheme="minorHAnsi" w:cstheme="minorHAnsi"/>
          <w:bCs/>
          <w:u w:val="single"/>
        </w:rPr>
        <w:t xml:space="preserve"> the </w:t>
      </w:r>
      <w:r w:rsidRPr="00BD48B9">
        <w:rPr>
          <w:rFonts w:asciiTheme="minorHAnsi" w:eastAsia="Cambria" w:hAnsiTheme="minorHAnsi" w:cstheme="minorHAnsi"/>
          <w:bCs/>
          <w:highlight w:val="yellow"/>
          <w:u w:val="single"/>
        </w:rPr>
        <w:t>plants</w:t>
      </w:r>
      <w:r w:rsidRPr="00BD48B9">
        <w:rPr>
          <w:rFonts w:asciiTheme="minorHAnsi" w:eastAsia="Cambria" w:hAnsiTheme="minorHAnsi" w:cstheme="minorHAnsi"/>
          <w:bCs/>
          <w:u w:val="single"/>
        </w:rPr>
        <w:t xml:space="preserve">. </w:t>
      </w:r>
      <w:r w:rsidRPr="00220376">
        <w:rPr>
          <w:rFonts w:asciiTheme="minorHAnsi" w:eastAsia="Cambria" w:hAnsiTheme="minorHAnsi" w:cstheme="minorHAnsi"/>
          <w:sz w:val="12"/>
        </w:rPr>
        <w:t xml:space="preserve">The Anderson Economic Group estimates that </w:t>
      </w:r>
      <w:r w:rsidRPr="00BD48B9">
        <w:rPr>
          <w:rFonts w:asciiTheme="minorHAnsi" w:eastAsia="Cambria" w:hAnsiTheme="minorHAnsi" w:cstheme="minorHAnsi"/>
          <w:bCs/>
          <w:highlight w:val="yellow"/>
          <w:u w:val="single"/>
        </w:rPr>
        <w:t>75,000 workers at supplier companies were</w:t>
      </w:r>
      <w:r w:rsidRPr="00BD48B9">
        <w:rPr>
          <w:rFonts w:asciiTheme="minorHAnsi" w:eastAsia="Cambria" w:hAnsiTheme="minorHAnsi" w:cstheme="minorHAnsi"/>
          <w:bCs/>
          <w:u w:val="single"/>
        </w:rPr>
        <w:t xml:space="preserve"> temporarily </w:t>
      </w:r>
      <w:r w:rsidRPr="00BD48B9">
        <w:rPr>
          <w:rFonts w:asciiTheme="minorHAnsi" w:eastAsia="Cambria" w:hAnsiTheme="minorHAnsi" w:cstheme="minorHAnsi"/>
          <w:bCs/>
          <w:highlight w:val="yellow"/>
          <w:u w:val="single"/>
        </w:rPr>
        <w:t>laid off</w:t>
      </w:r>
      <w:r w:rsidRPr="00BD48B9">
        <w:rPr>
          <w:rFonts w:asciiTheme="minorHAnsi" w:eastAsia="Cambria" w:hAnsiTheme="minorHAnsi" w:cstheme="minorHAnsi"/>
          <w:bCs/>
          <w:u w:val="single"/>
        </w:rPr>
        <w:t xml:space="preserve"> because of the GM strike</w:t>
      </w:r>
      <w:r w:rsidRPr="00220376">
        <w:rPr>
          <w:rFonts w:asciiTheme="minorHAnsi" w:eastAsia="Cambria" w:hAnsiTheme="minorHAnsi" w:cstheme="minorHAnsi"/>
          <w:sz w:val="12"/>
        </w:rPr>
        <w:t xml:space="preserve">. Unlike UAW picketers, those supplier workers won’t get any strike pay or an $11,000 contract signing bonus. No, </w:t>
      </w:r>
      <w:r w:rsidRPr="00BD48B9">
        <w:rPr>
          <w:rFonts w:asciiTheme="minorHAnsi" w:eastAsia="Cambria" w:hAnsiTheme="minorHAnsi" w:cstheme="minorHAnsi"/>
          <w:bCs/>
          <w:highlight w:val="yellow"/>
          <w:u w:val="single"/>
        </w:rPr>
        <w:t>most</w:t>
      </w:r>
      <w:r w:rsidRPr="00BD48B9">
        <w:rPr>
          <w:rFonts w:asciiTheme="minorHAnsi" w:eastAsia="Cambria" w:hAnsiTheme="minorHAnsi" w:cstheme="minorHAnsi"/>
          <w:bCs/>
          <w:u w:val="single"/>
        </w:rPr>
        <w:t xml:space="preserve"> of them </w:t>
      </w:r>
      <w:r w:rsidRPr="00BD48B9">
        <w:rPr>
          <w:rFonts w:asciiTheme="minorHAnsi" w:eastAsia="Cambria" w:hAnsiTheme="minorHAnsi" w:cstheme="minorHAnsi"/>
          <w:bCs/>
          <w:highlight w:val="yellow"/>
          <w:u w:val="single"/>
        </w:rPr>
        <w:t>lost close to a month’s</w:t>
      </w:r>
      <w:r w:rsidRPr="00BD48B9">
        <w:rPr>
          <w:rFonts w:asciiTheme="minorHAnsi" w:eastAsia="Cambria" w:hAnsiTheme="minorHAnsi" w:cstheme="minorHAnsi"/>
          <w:bCs/>
          <w:u w:val="single"/>
        </w:rPr>
        <w:t xml:space="preserve"> worth of </w:t>
      </w:r>
      <w:r w:rsidRPr="00BD48B9">
        <w:rPr>
          <w:rFonts w:asciiTheme="minorHAnsi" w:eastAsia="Cambria" w:hAnsiTheme="minorHAnsi" w:cstheme="minorHAnsi"/>
          <w:bCs/>
          <w:highlight w:val="yellow"/>
          <w:u w:val="single"/>
        </w:rPr>
        <w:t>wages</w:t>
      </w:r>
      <w:r w:rsidRPr="00BD48B9">
        <w:rPr>
          <w:rFonts w:asciiTheme="minorHAnsi" w:eastAsia="Cambria" w:hAnsiTheme="minorHAnsi" w:cstheme="minorHAnsi"/>
          <w:bCs/>
          <w:u w:val="single"/>
        </w:rPr>
        <w:t xml:space="preserve">, </w:t>
      </w:r>
      <w:r w:rsidRPr="00BD48B9">
        <w:rPr>
          <w:rFonts w:asciiTheme="minorHAnsi" w:eastAsia="Cambria" w:hAnsiTheme="minorHAnsi" w:cstheme="minorHAnsi"/>
          <w:bCs/>
          <w:highlight w:val="yellow"/>
          <w:u w:val="single"/>
        </w:rPr>
        <w:t>which must be financially devastating</w:t>
      </w:r>
      <w:r w:rsidRPr="00BD48B9">
        <w:rPr>
          <w:rFonts w:asciiTheme="minorHAnsi" w:eastAsia="Cambria" w:hAnsiTheme="minorHAnsi" w:cstheme="minorHAnsi"/>
          <w:bCs/>
          <w:u w:val="single"/>
        </w:rPr>
        <w:t xml:space="preserve"> for them. </w:t>
      </w:r>
      <w:r w:rsidRPr="00220376">
        <w:rPr>
          <w:rFonts w:asciiTheme="minorHAnsi" w:eastAsia="Cambria" w:hAnsiTheme="minorHAnsi" w:cstheme="minorHAnsi"/>
          <w:sz w:val="12"/>
        </w:rPr>
        <w:t xml:space="preserve"> </w:t>
      </w:r>
      <w:r w:rsidRPr="00BD48B9">
        <w:rPr>
          <w:rFonts w:asciiTheme="minorHAnsi" w:eastAsia="Cambria" w:hAnsiTheme="minorHAnsi" w:cstheme="minorHAnsi"/>
          <w:bCs/>
          <w:highlight w:val="yellow"/>
          <w:u w:val="single"/>
        </w:rPr>
        <w:t>Suppliers</w:t>
      </w:r>
      <w:r w:rsidRPr="00BD48B9">
        <w:rPr>
          <w:rFonts w:asciiTheme="minorHAnsi" w:eastAsia="Cambria" w:hAnsiTheme="minorHAnsi" w:cstheme="minorHAnsi"/>
          <w:bCs/>
          <w:u w:val="single"/>
        </w:rPr>
        <w:t xml:space="preserve"> also lost a lot of money.</w:t>
      </w:r>
      <w:r w:rsidRPr="00220376">
        <w:rPr>
          <w:rFonts w:asciiTheme="minorHAnsi" w:eastAsia="Cambria" w:hAnsiTheme="minorHAnsi" w:cstheme="minorHAnsi"/>
          <w:sz w:val="12"/>
        </w:rPr>
        <w:t xml:space="preserve"> </w:t>
      </w:r>
      <w:r w:rsidRPr="00BD48B9">
        <w:rPr>
          <w:rFonts w:asciiTheme="minorHAnsi" w:eastAsia="Cambria" w:hAnsiTheme="minorHAnsi" w:cstheme="minorHAnsi"/>
          <w:bCs/>
          <w:u w:val="single"/>
        </w:rPr>
        <w:t xml:space="preserve">So now they’re </w:t>
      </w:r>
      <w:r w:rsidRPr="00BD48B9">
        <w:rPr>
          <w:rFonts w:asciiTheme="minorHAnsi" w:eastAsia="Cambria" w:hAnsiTheme="minorHAnsi" w:cstheme="minorHAnsi"/>
          <w:bCs/>
          <w:highlight w:val="yellow"/>
          <w:u w:val="single"/>
        </w:rPr>
        <w:t>cutting budgets and delaying capital investments to make up for the lost revenue, which is a further drag on the economy.</w:t>
      </w:r>
      <w:r w:rsidRPr="00BD48B9">
        <w:rPr>
          <w:rFonts w:asciiTheme="minorHAnsi" w:eastAsia="Cambria" w:hAnsiTheme="minorHAnsi" w:cstheme="minorHAnsi"/>
          <w:bCs/>
          <w:u w:val="single"/>
        </w:rPr>
        <w:t xml:space="preserve"> </w:t>
      </w:r>
      <w:r w:rsidRPr="00220376">
        <w:rPr>
          <w:rFonts w:asciiTheme="minorHAnsi" w:eastAsia="Cambria" w:hAnsiTheme="minorHAnsi" w:cstheme="minorHAnsi"/>
          <w:sz w:val="12"/>
        </w:rPr>
        <w:t>According to CAR</w:t>
      </w:r>
      <w:r w:rsidRPr="00BD48B9">
        <w:rPr>
          <w:rFonts w:asciiTheme="minorHAnsi" w:eastAsia="Cambria" w:hAnsiTheme="minorHAnsi" w:cstheme="minorHAnsi"/>
          <w:bCs/>
          <w:u w:val="single"/>
        </w:rPr>
        <w:t xml:space="preserve">, the </w:t>
      </w:r>
      <w:proofErr w:type="gramStart"/>
      <w:r w:rsidRPr="00BD48B9">
        <w:rPr>
          <w:rFonts w:asciiTheme="minorHAnsi" w:eastAsia="Cambria" w:hAnsiTheme="minorHAnsi" w:cstheme="minorHAnsi"/>
          <w:bCs/>
          <w:highlight w:val="yellow"/>
          <w:u w:val="single"/>
        </w:rPr>
        <w:t>communities</w:t>
      </w:r>
      <w:proofErr w:type="gramEnd"/>
      <w:r w:rsidRPr="00BD48B9">
        <w:rPr>
          <w:rFonts w:asciiTheme="minorHAnsi" w:eastAsia="Cambria" w:hAnsiTheme="minorHAnsi" w:cstheme="minorHAnsi"/>
          <w:bCs/>
          <w:highlight w:val="yellow"/>
          <w:u w:val="single"/>
        </w:rPr>
        <w:t xml:space="preserve"> and states</w:t>
      </w:r>
      <w:r w:rsidRPr="00BD48B9">
        <w:rPr>
          <w:rFonts w:asciiTheme="minorHAnsi" w:eastAsia="Cambria" w:hAnsiTheme="minorHAnsi" w:cstheme="minorHAnsi"/>
          <w:bCs/>
          <w:u w:val="single"/>
        </w:rPr>
        <w:t xml:space="preserve"> where GM’s plants are located collectively </w:t>
      </w:r>
      <w:r w:rsidRPr="00BD48B9">
        <w:rPr>
          <w:rFonts w:asciiTheme="minorHAnsi" w:eastAsia="Cambria" w:hAnsiTheme="minorHAnsi" w:cstheme="minorHAnsi"/>
          <w:bCs/>
          <w:highlight w:val="yellow"/>
          <w:u w:val="single"/>
        </w:rPr>
        <w:t>lost a couple of hundred million dollars in</w:t>
      </w:r>
      <w:r w:rsidRPr="00BD48B9">
        <w:rPr>
          <w:rFonts w:asciiTheme="minorHAnsi" w:eastAsia="Cambria" w:hAnsiTheme="minorHAnsi" w:cstheme="minorHAnsi"/>
          <w:bCs/>
          <w:u w:val="single"/>
        </w:rPr>
        <w:t xml:space="preserve"> payroll and </w:t>
      </w:r>
      <w:r w:rsidRPr="00BD48B9">
        <w:rPr>
          <w:rFonts w:asciiTheme="minorHAnsi" w:eastAsia="Cambria" w:hAnsiTheme="minorHAnsi" w:cstheme="minorHAnsi"/>
          <w:bCs/>
          <w:highlight w:val="yellow"/>
          <w:u w:val="single"/>
        </w:rPr>
        <w:t>tax revenu</w:t>
      </w:r>
      <w:r w:rsidRPr="00220376">
        <w:rPr>
          <w:rFonts w:asciiTheme="minorHAnsi" w:eastAsia="Cambria" w:hAnsiTheme="minorHAnsi" w:cstheme="minorHAnsi"/>
          <w:b/>
          <w:bCs/>
          <w:sz w:val="12"/>
          <w:highlight w:val="yellow"/>
        </w:rPr>
        <w:t>e</w:t>
      </w:r>
      <w:r w:rsidRPr="00220376">
        <w:rPr>
          <w:rFonts w:asciiTheme="minorHAnsi" w:eastAsia="Cambria" w:hAnsiTheme="minorHAnsi" w:cstheme="minorHAnsi"/>
          <w:sz w:val="12"/>
        </w:rPr>
        <w:t>. Some economists warn that if the strike were prolonged it could knock the state of Michigan – home to GM and the UAW – into a recession. That prompted the governor of Michigan, Gretchen Whitmer, to call GM CEO Mary Barra and UAW leaders and urge them to settle as fast as possible.</w:t>
      </w:r>
    </w:p>
    <w:p w14:paraId="6C020807" w14:textId="77777777" w:rsidR="00703370" w:rsidRPr="00B0499D" w:rsidRDefault="00703370" w:rsidP="00703370">
      <w:pPr>
        <w:keepNext/>
        <w:keepLines/>
        <w:spacing w:before="40" w:after="0"/>
        <w:outlineLvl w:val="3"/>
        <w:rPr>
          <w:rFonts w:asciiTheme="minorHAnsi" w:eastAsia="MS Gothic" w:hAnsiTheme="minorHAnsi" w:cstheme="minorHAnsi"/>
          <w:b/>
          <w:iCs/>
          <w:sz w:val="26"/>
        </w:rPr>
      </w:pPr>
      <w:r w:rsidRPr="00B0499D">
        <w:rPr>
          <w:rFonts w:asciiTheme="minorHAnsi" w:eastAsia="MS Gothic" w:hAnsiTheme="minorHAnsi" w:cstheme="minorHAnsi"/>
          <w:b/>
          <w:iCs/>
          <w:sz w:val="26"/>
        </w:rPr>
        <w:t xml:space="preserve">Strikes now trigger food shortages, undermine health </w:t>
      </w:r>
      <w:proofErr w:type="gramStart"/>
      <w:r w:rsidRPr="00B0499D">
        <w:rPr>
          <w:rFonts w:asciiTheme="minorHAnsi" w:eastAsia="MS Gothic" w:hAnsiTheme="minorHAnsi" w:cstheme="minorHAnsi"/>
          <w:b/>
          <w:iCs/>
          <w:sz w:val="26"/>
        </w:rPr>
        <w:t>care</w:t>
      </w:r>
      <w:proofErr w:type="gramEnd"/>
      <w:r w:rsidRPr="00B0499D">
        <w:rPr>
          <w:rFonts w:asciiTheme="minorHAnsi" w:eastAsia="MS Gothic" w:hAnsiTheme="minorHAnsi" w:cstheme="minorHAnsi"/>
          <w:b/>
          <w:iCs/>
          <w:sz w:val="26"/>
        </w:rPr>
        <w:t xml:space="preserve"> and threaten the economy</w:t>
      </w:r>
      <w:r>
        <w:rPr>
          <w:rFonts w:asciiTheme="minorHAnsi" w:eastAsia="MS Gothic" w:hAnsiTheme="minorHAnsi" w:cstheme="minorHAnsi"/>
          <w:b/>
          <w:iCs/>
          <w:sz w:val="26"/>
        </w:rPr>
        <w:t>.</w:t>
      </w:r>
    </w:p>
    <w:p w14:paraId="24FAD9D9" w14:textId="77777777" w:rsidR="00703370" w:rsidRPr="00B0499D" w:rsidRDefault="00703370" w:rsidP="00703370">
      <w:pPr>
        <w:rPr>
          <w:rFonts w:asciiTheme="minorHAnsi" w:eastAsia="Cambria" w:hAnsiTheme="minorHAnsi" w:cstheme="minorHAnsi"/>
        </w:rPr>
      </w:pPr>
      <w:r w:rsidRPr="00B0499D">
        <w:rPr>
          <w:rFonts w:asciiTheme="minorHAnsi" w:eastAsia="Cambria" w:hAnsiTheme="minorHAnsi" w:cstheme="minorHAnsi"/>
        </w:rPr>
        <w:t xml:space="preserve">Shannon </w:t>
      </w:r>
      <w:proofErr w:type="spellStart"/>
      <w:r w:rsidRPr="00B0499D">
        <w:rPr>
          <w:rStyle w:val="Style13ptBold"/>
        </w:rPr>
        <w:t>Pettypiece</w:t>
      </w:r>
      <w:proofErr w:type="spellEnd"/>
      <w:r w:rsidRPr="00B0499D">
        <w:rPr>
          <w:rStyle w:val="Style13ptBold"/>
        </w:rPr>
        <w:t>, 10-24</w:t>
      </w:r>
      <w:r w:rsidRPr="00B0499D">
        <w:rPr>
          <w:rFonts w:asciiTheme="minorHAnsi" w:eastAsia="Cambria" w:hAnsiTheme="minorHAnsi" w:cstheme="minorHAnsi"/>
        </w:rPr>
        <w:t>, 21, Biden on the sidelines of '</w:t>
      </w:r>
      <w:proofErr w:type="spellStart"/>
      <w:r w:rsidRPr="00B0499D">
        <w:rPr>
          <w:rFonts w:asciiTheme="minorHAnsi" w:eastAsia="Cambria" w:hAnsiTheme="minorHAnsi" w:cstheme="minorHAnsi"/>
        </w:rPr>
        <w:t>Striketober</w:t>
      </w:r>
      <w:proofErr w:type="spellEnd"/>
      <w:r w:rsidRPr="00B0499D">
        <w:rPr>
          <w:rFonts w:asciiTheme="minorHAnsi" w:eastAsia="Cambria" w:hAnsiTheme="minorHAnsi" w:cstheme="minorHAnsi"/>
        </w:rPr>
        <w:t>,' with economy in the balance, NBC News, https://www.nbcnews.com/politics/white-house/biden-sidelines-striketober-economy-balance-n1282094</w:t>
      </w:r>
    </w:p>
    <w:p w14:paraId="4684237D" w14:textId="77777777" w:rsidR="00703370" w:rsidRPr="00220376" w:rsidRDefault="00703370" w:rsidP="00703370">
      <w:pPr>
        <w:ind w:left="720"/>
        <w:rPr>
          <w:rFonts w:asciiTheme="minorHAnsi" w:eastAsia="Cambria" w:hAnsiTheme="minorHAnsi" w:cstheme="minorHAnsi"/>
          <w:sz w:val="12"/>
        </w:rPr>
      </w:pPr>
      <w:r w:rsidRPr="00220376">
        <w:rPr>
          <w:rFonts w:asciiTheme="minorHAnsi" w:eastAsia="Cambria" w:hAnsiTheme="minorHAnsi" w:cstheme="minorHAnsi"/>
          <w:sz w:val="12"/>
        </w:rPr>
        <w:t xml:space="preserve">But President Biden faces a different dynamic from candidate </w:t>
      </w:r>
      <w:proofErr w:type="gramStart"/>
      <w:r w:rsidRPr="00220376">
        <w:rPr>
          <w:rFonts w:asciiTheme="minorHAnsi" w:eastAsia="Cambria" w:hAnsiTheme="minorHAnsi" w:cstheme="minorHAnsi"/>
          <w:sz w:val="12"/>
        </w:rPr>
        <w:t>Biden, because</w:t>
      </w:r>
      <w:proofErr w:type="gramEnd"/>
      <w:r w:rsidRPr="00220376">
        <w:rPr>
          <w:rFonts w:asciiTheme="minorHAnsi" w:eastAsia="Cambria" w:hAnsiTheme="minorHAnsi" w:cstheme="minorHAnsi"/>
          <w:sz w:val="12"/>
        </w:rPr>
        <w:t xml:space="preserve"> </w:t>
      </w:r>
      <w:r w:rsidRPr="00B0499D">
        <w:rPr>
          <w:rStyle w:val="Emphasis"/>
          <w:highlight w:val="yellow"/>
        </w:rPr>
        <w:t>s</w:t>
      </w:r>
      <w:r w:rsidRPr="00BD48B9">
        <w:rPr>
          <w:rFonts w:asciiTheme="minorHAnsi" w:eastAsia="Cambria" w:hAnsiTheme="minorHAnsi" w:cstheme="minorHAnsi"/>
          <w:bCs/>
          <w:highlight w:val="yellow"/>
          <w:u w:val="single"/>
        </w:rPr>
        <w:t>trikes risk adding to labor shortages and supply chain disruptions that are already driving up prices as the global economy reels from pandemic strains.</w:t>
      </w:r>
      <w:r w:rsidRPr="00BD48B9">
        <w:rPr>
          <w:rFonts w:asciiTheme="minorHAnsi" w:eastAsia="Cambria" w:hAnsiTheme="minorHAnsi" w:cstheme="minorHAnsi"/>
          <w:bCs/>
          <w:u w:val="single"/>
        </w:rPr>
        <w:t xml:space="preserve"> </w:t>
      </w:r>
      <w:r w:rsidRPr="00220376">
        <w:rPr>
          <w:rFonts w:asciiTheme="minorHAnsi" w:eastAsia="Cambria" w:hAnsiTheme="minorHAnsi" w:cstheme="minorHAnsi"/>
          <w:sz w:val="12"/>
        </w:rPr>
        <w:t>While the strikes could benefit workers by driving up wages in the long term</w:t>
      </w:r>
      <w:r w:rsidRPr="00220376">
        <w:rPr>
          <w:rFonts w:asciiTheme="minorHAnsi" w:eastAsia="Cambria" w:hAnsiTheme="minorHAnsi" w:cstheme="minorHAnsi"/>
          <w:sz w:val="12"/>
          <w:highlight w:val="yellow"/>
        </w:rPr>
        <w:t xml:space="preserve">, </w:t>
      </w:r>
      <w:r w:rsidRPr="00BD48B9">
        <w:rPr>
          <w:rFonts w:asciiTheme="minorHAnsi" w:eastAsia="Cambria" w:hAnsiTheme="minorHAnsi" w:cstheme="minorHAnsi"/>
          <w:bCs/>
          <w:highlight w:val="yellow"/>
          <w:u w:val="single"/>
        </w:rPr>
        <w:t>the near-term impact of persistent or growing work stoppages could include worst-case scenarios like food shortages or lack of access to hospitals.</w:t>
      </w:r>
      <w:r w:rsidRPr="00BD48B9">
        <w:rPr>
          <w:rFonts w:asciiTheme="minorHAnsi" w:eastAsia="Cambria" w:hAnsiTheme="minorHAnsi" w:cstheme="minorHAnsi"/>
          <w:bCs/>
          <w:u w:val="single"/>
        </w:rPr>
        <w:t xml:space="preserve"> "This will come at an economic cost to employers and therefore the economy,</w:t>
      </w:r>
      <w:r w:rsidRPr="00220376">
        <w:rPr>
          <w:rFonts w:asciiTheme="minorHAnsi" w:eastAsia="Cambria" w:hAnsiTheme="minorHAnsi" w:cstheme="minorHAnsi"/>
          <w:sz w:val="12"/>
        </w:rPr>
        <w:t xml:space="preserve"> and I think that may be why Biden has gone a little silent," said Ariel </w:t>
      </w:r>
      <w:proofErr w:type="spellStart"/>
      <w:r w:rsidRPr="00220376">
        <w:rPr>
          <w:rFonts w:asciiTheme="minorHAnsi" w:eastAsia="Cambria" w:hAnsiTheme="minorHAnsi" w:cstheme="minorHAnsi"/>
          <w:sz w:val="12"/>
        </w:rPr>
        <w:t>Avgar</w:t>
      </w:r>
      <w:proofErr w:type="spellEnd"/>
      <w:r w:rsidRPr="00220376">
        <w:rPr>
          <w:rFonts w:asciiTheme="minorHAnsi" w:eastAsia="Cambria" w:hAnsiTheme="minorHAnsi" w:cstheme="minorHAnsi"/>
          <w:sz w:val="12"/>
        </w:rPr>
        <w:t xml:space="preserve">, an associate professor of labor relations, </w:t>
      </w:r>
      <w:proofErr w:type="gramStart"/>
      <w:r w:rsidRPr="00220376">
        <w:rPr>
          <w:rFonts w:asciiTheme="minorHAnsi" w:eastAsia="Cambria" w:hAnsiTheme="minorHAnsi" w:cstheme="minorHAnsi"/>
          <w:sz w:val="12"/>
        </w:rPr>
        <w:t>law</w:t>
      </w:r>
      <w:proofErr w:type="gramEnd"/>
      <w:r w:rsidRPr="00220376">
        <w:rPr>
          <w:rFonts w:asciiTheme="minorHAnsi" w:eastAsia="Cambria" w:hAnsiTheme="minorHAnsi" w:cstheme="minorHAnsi"/>
          <w:sz w:val="12"/>
        </w:rPr>
        <w:t xml:space="preserve">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p>
    <w:p w14:paraId="56523B17" w14:textId="77777777" w:rsidR="00703370" w:rsidRDefault="00703370" w:rsidP="00703370">
      <w:pPr>
        <w:pStyle w:val="Heading4"/>
      </w:pPr>
      <w:r>
        <w:t>Economic downturns devastate people’s lives.</w:t>
      </w:r>
    </w:p>
    <w:p w14:paraId="2BB1C28A" w14:textId="77777777" w:rsidR="00703370" w:rsidRPr="00BD48B9" w:rsidRDefault="00703370" w:rsidP="00703370">
      <w:pPr>
        <w:rPr>
          <w:rStyle w:val="Style13ptBold"/>
        </w:rPr>
      </w:pPr>
      <w:r>
        <w:rPr>
          <w:rStyle w:val="Style13ptBold"/>
        </w:rPr>
        <w:t xml:space="preserve">EPI ’09 – </w:t>
      </w:r>
      <w:r w:rsidRPr="00BD48B9">
        <w:t>Economic Policy Institute, “Economic Scarring: The long-term impacts of the recession,” Economic Policy Institute (Web). Briefing Paper #243. Sept. 30, 2009. Accessed Nov. 8, 2021. &lt;https://www.epi.org/publication/bp243/&gt; AT</w:t>
      </w:r>
    </w:p>
    <w:p w14:paraId="5D80F229" w14:textId="77777777" w:rsidR="00703370" w:rsidRPr="00D35C06" w:rsidRDefault="00703370" w:rsidP="00703370">
      <w:pPr>
        <w:ind w:left="720"/>
        <w:rPr>
          <w:sz w:val="12"/>
        </w:rPr>
      </w:pPr>
      <w:r w:rsidRPr="00D35C06">
        <w:rPr>
          <w:sz w:val="12"/>
        </w:rPr>
        <w:t xml:space="preserve">Economic recessions are often portrayed as short-term events. However, as a substantial body of economic literature shows, the consequences of high unemployment, falling incomes, and reduced economic activity can have lasting consequences. For example, job loss and falling incomes can force families to delay or forgo a college education for their children. Frozen credit markets and depressed consumer spending can stop the creation of otherwise vibrant small businesses. Larger companies may delay or reduce spending on R&amp;D.¶ In each of these cases, an economic </w:t>
      </w:r>
      <w:r w:rsidRPr="00BD48B9">
        <w:rPr>
          <w:rStyle w:val="StyleUnderline"/>
          <w:highlight w:val="yellow"/>
        </w:rPr>
        <w:t xml:space="preserve">recession can lead to </w:t>
      </w:r>
      <w:r w:rsidRPr="00F373F6">
        <w:rPr>
          <w:rStyle w:val="StyleUnderline"/>
        </w:rPr>
        <w:t>“scarring”</w:t>
      </w:r>
      <w:r w:rsidRPr="00F373F6">
        <w:rPr>
          <w:sz w:val="12"/>
        </w:rPr>
        <w:t>—</w:t>
      </w:r>
      <w:r w:rsidRPr="00D35C06">
        <w:rPr>
          <w:sz w:val="12"/>
        </w:rPr>
        <w:t>that is</w:t>
      </w:r>
      <w:r w:rsidRPr="00BD48B9">
        <w:rPr>
          <w:rStyle w:val="StyleUnderline"/>
          <w:highlight w:val="yellow"/>
        </w:rPr>
        <w:t xml:space="preserve">, long-lasting damage </w:t>
      </w:r>
      <w:r w:rsidRPr="00F373F6">
        <w:rPr>
          <w:rStyle w:val="StyleUnderline"/>
        </w:rPr>
        <w:t>to individuals’ economic situations and the economy more broadly</w:t>
      </w:r>
      <w:r w:rsidRPr="00BD48B9">
        <w:rPr>
          <w:rStyle w:val="StyleUnderline"/>
          <w:highlight w:val="yellow"/>
        </w:rPr>
        <w:t>.</w:t>
      </w:r>
      <w:r w:rsidRPr="00D35C06">
        <w:rPr>
          <w:sz w:val="12"/>
        </w:rPr>
        <w:t xml:space="preserve"> This report examines some of the evidence demonstrating the long-run consequences of recessions. Findings </w:t>
      </w:r>
      <w:proofErr w:type="gramStart"/>
      <w:r w:rsidRPr="00D35C06">
        <w:rPr>
          <w:sz w:val="12"/>
        </w:rPr>
        <w:t>include:¶</w:t>
      </w:r>
      <w:proofErr w:type="gramEnd"/>
      <w:r w:rsidRPr="00D35C06">
        <w:rPr>
          <w:sz w:val="12"/>
        </w:rPr>
        <w:t xml:space="preserve"> Educational achievement: </w:t>
      </w:r>
      <w:r w:rsidRPr="00D35C06">
        <w:rPr>
          <w:rStyle w:val="StyleUnderline"/>
          <w:highlight w:val="yellow"/>
        </w:rPr>
        <w:t>Unemployment and income losses</w:t>
      </w:r>
      <w:r w:rsidRPr="00D35C06">
        <w:rPr>
          <w:sz w:val="12"/>
        </w:rPr>
        <w:t xml:space="preserve"> can </w:t>
      </w:r>
      <w:r w:rsidRPr="00D35C06">
        <w:rPr>
          <w:rStyle w:val="StyleUnderline"/>
          <w:highlight w:val="yellow"/>
        </w:rPr>
        <w:t>reduce educational achievement by threatening early childhood nutrition; reducing families’ abilities to provide a supportive learning environment (including adequate health care,</w:t>
      </w:r>
      <w:r w:rsidRPr="00D35C06">
        <w:rPr>
          <w:sz w:val="12"/>
        </w:rPr>
        <w:t xml:space="preserve"> summer activities, </w:t>
      </w:r>
      <w:r w:rsidRPr="00D35C06">
        <w:rPr>
          <w:rStyle w:val="StyleUnderline"/>
          <w:highlight w:val="yellow"/>
        </w:rPr>
        <w:t>and stable housing); and by forcing a delay or abandonment of college</w:t>
      </w:r>
      <w:r w:rsidRPr="00D35C06">
        <w:rPr>
          <w:sz w:val="12"/>
        </w:rPr>
        <w:t xml:space="preserve"> plans</w:t>
      </w:r>
      <w:r w:rsidRPr="00D35C06">
        <w:rPr>
          <w:rStyle w:val="StyleUnderline"/>
          <w:highlight w:val="yellow"/>
        </w:rPr>
        <w:t>.</w:t>
      </w:r>
      <w:r w:rsidRPr="00D35C06">
        <w:rPr>
          <w:rStyle w:val="StyleUnderline"/>
          <w:sz w:val="12"/>
        </w:rPr>
        <w:t xml:space="preserve">¶ </w:t>
      </w:r>
      <w:r w:rsidRPr="00D35C06">
        <w:rPr>
          <w:sz w:val="12"/>
        </w:rPr>
        <w:t xml:space="preserve">Opportunity: Recession-induced job and income losses can have lasting consequences on individuals and families. </w:t>
      </w:r>
      <w:r w:rsidRPr="00D35C06">
        <w:rPr>
          <w:rStyle w:val="StyleUnderline"/>
          <w:highlight w:val="yellow"/>
        </w:rPr>
        <w:t>The increase in poverty</w:t>
      </w:r>
      <w:r w:rsidRPr="00D35C06">
        <w:rPr>
          <w:sz w:val="12"/>
        </w:rPr>
        <w:t xml:space="preserve"> that will occur as a result of the recession, for example, will </w:t>
      </w:r>
      <w:r w:rsidRPr="00D35C06">
        <w:rPr>
          <w:rStyle w:val="StyleUnderline"/>
          <w:highlight w:val="yellow"/>
        </w:rPr>
        <w:t xml:space="preserve">have lasting consequences </w:t>
      </w:r>
      <w:r w:rsidRPr="00F373F6">
        <w:rPr>
          <w:rStyle w:val="StyleUnderline"/>
        </w:rPr>
        <w:t>for kids, and</w:t>
      </w:r>
      <w:r w:rsidRPr="00F373F6">
        <w:rPr>
          <w:sz w:val="12"/>
        </w:rPr>
        <w:t xml:space="preserve"> will </w:t>
      </w:r>
      <w:r w:rsidRPr="00F373F6">
        <w:rPr>
          <w:rStyle w:val="StyleUnderline"/>
        </w:rPr>
        <w:t>impose</w:t>
      </w:r>
      <w:r w:rsidRPr="00F373F6">
        <w:rPr>
          <w:sz w:val="12"/>
        </w:rPr>
        <w:t xml:space="preserve"> long-</w:t>
      </w:r>
      <w:r w:rsidRPr="00F373F6">
        <w:rPr>
          <w:rStyle w:val="StyleUnderline"/>
        </w:rPr>
        <w:t xml:space="preserve">lasting costs on </w:t>
      </w:r>
      <w:r w:rsidRPr="00F373F6">
        <w:rPr>
          <w:rStyle w:val="StyleUnderline"/>
        </w:rPr>
        <w:lastRenderedPageBreak/>
        <w:t xml:space="preserve">the </w:t>
      </w:r>
      <w:proofErr w:type="gramStart"/>
      <w:r w:rsidRPr="00F373F6">
        <w:rPr>
          <w:rStyle w:val="StyleUnderline"/>
        </w:rPr>
        <w:t>economy.</w:t>
      </w:r>
      <w:r w:rsidRPr="00F373F6">
        <w:rPr>
          <w:sz w:val="12"/>
        </w:rPr>
        <w:t>¶</w:t>
      </w:r>
      <w:proofErr w:type="gramEnd"/>
      <w:r w:rsidRPr="00D35C06">
        <w:rPr>
          <w:sz w:val="12"/>
        </w:rPr>
        <w:t xml:space="preserve"> Private investment: Total non-residential investment is down by 20% from peak levels through the second quarter of 2009. The </w:t>
      </w:r>
      <w:r w:rsidRPr="00F373F6">
        <w:rPr>
          <w:rStyle w:val="StyleUnderline"/>
        </w:rPr>
        <w:t>reduction in investment will lead to reduced production capacity for years</w:t>
      </w:r>
      <w:r w:rsidRPr="00F373F6">
        <w:rPr>
          <w:sz w:val="12"/>
        </w:rPr>
        <w:t xml:space="preserve"> to come. Furthermore, since technology is often embedded in new capital equipment, </w:t>
      </w:r>
      <w:r w:rsidRPr="00F373F6">
        <w:rPr>
          <w:rStyle w:val="StyleUnderline"/>
        </w:rPr>
        <w:t>the investment slowdown can</w:t>
      </w:r>
      <w:r w:rsidRPr="00F373F6">
        <w:rPr>
          <w:sz w:val="12"/>
        </w:rPr>
        <w:t xml:space="preserve"> also be expected to </w:t>
      </w:r>
      <w:r w:rsidRPr="00F373F6">
        <w:rPr>
          <w:rStyle w:val="StyleUnderline"/>
        </w:rPr>
        <w:t xml:space="preserve">reduce the adoption of new </w:t>
      </w:r>
      <w:proofErr w:type="gramStart"/>
      <w:r w:rsidRPr="00F373F6">
        <w:rPr>
          <w:rStyle w:val="StyleUnderline"/>
        </w:rPr>
        <w:t>innovations.</w:t>
      </w:r>
      <w:r w:rsidRPr="00F373F6">
        <w:rPr>
          <w:sz w:val="12"/>
        </w:rPr>
        <w:t>¶</w:t>
      </w:r>
      <w:proofErr w:type="gramEnd"/>
      <w:r w:rsidRPr="00F373F6">
        <w:rPr>
          <w:sz w:val="12"/>
        </w:rPr>
        <w:t xml:space="preserve"> Entrepreneurial activity and business formation: </w:t>
      </w:r>
      <w:r w:rsidRPr="00F373F6">
        <w:rPr>
          <w:rStyle w:val="StyleUnderline"/>
        </w:rPr>
        <w:t>New and small businesses are often at the forefront of technological advancement. With the credit crunch and the reduction in consumer demand, small businesses are seeing a double squeeze.</w:t>
      </w:r>
      <w:r w:rsidRPr="00F373F6">
        <w:rPr>
          <w:sz w:val="12"/>
        </w:rPr>
        <w:t xml:space="preserve"> For example, in 2008, 43,500 businesses filed for bankruptcy, up from 28,300 businesses in 2007 and more than double the 19,700 filings in 2006. Only 21 active firms had an initial public offering in 2008, down from an average of 163 in the four years </w:t>
      </w:r>
      <w:proofErr w:type="gramStart"/>
      <w:r w:rsidRPr="00F373F6">
        <w:rPr>
          <w:sz w:val="12"/>
        </w:rPr>
        <w:t>prior.¶</w:t>
      </w:r>
      <w:proofErr w:type="gramEnd"/>
      <w:r w:rsidRPr="00F373F6">
        <w:rPr>
          <w:sz w:val="12"/>
        </w:rPr>
        <w:t xml:space="preserve"> There is also substantial evidence that </w:t>
      </w:r>
      <w:r w:rsidRPr="00F373F6">
        <w:rPr>
          <w:rStyle w:val="StyleUnderline"/>
        </w:rPr>
        <w:t>economic outcomes are passed across generations.</w:t>
      </w:r>
      <w:r w:rsidRPr="00F373F6">
        <w:rPr>
          <w:sz w:val="12"/>
        </w:rPr>
        <w:t xml:space="preserve"> As such, </w:t>
      </w:r>
      <w:r w:rsidRPr="00F373F6">
        <w:rPr>
          <w:rStyle w:val="StyleUnderline"/>
        </w:rPr>
        <w:t>economic hardships for parents will mean more economic hurdles for</w:t>
      </w:r>
      <w:r w:rsidRPr="00F373F6">
        <w:rPr>
          <w:sz w:val="12"/>
        </w:rPr>
        <w:t xml:space="preserve"> their </w:t>
      </w:r>
      <w:r w:rsidRPr="00F373F6">
        <w:rPr>
          <w:rStyle w:val="StyleUnderline"/>
        </w:rPr>
        <w:t>children.</w:t>
      </w:r>
      <w:r w:rsidRPr="00D35C06">
        <w:rPr>
          <w:sz w:val="12"/>
        </w:rPr>
        <w:t xml:space="preserve"> While it is often said that deficits can cause transfers of wealth from future generations of taxpayers to the present, this cost must also be compared with the economic consequences of recessions that are also passed to future </w:t>
      </w:r>
      <w:proofErr w:type="gramStart"/>
      <w:r w:rsidRPr="00D35C06">
        <w:rPr>
          <w:sz w:val="12"/>
        </w:rPr>
        <w:t>generations.¶</w:t>
      </w:r>
      <w:proofErr w:type="gramEnd"/>
      <w:r w:rsidRPr="00D35C06">
        <w:rPr>
          <w:sz w:val="12"/>
        </w:rPr>
        <w:t xml:space="preserve"> This analysis also suggests that efforts to stimulate the economy can be very effective over both the short- and long-run. </w:t>
      </w:r>
      <w:proofErr w:type="gramStart"/>
      <w:r w:rsidRPr="00D35C06">
        <w:rPr>
          <w:sz w:val="12"/>
        </w:rPr>
        <w:t>Using a simple illustrative accounting framework, it</w:t>
      </w:r>
      <w:proofErr w:type="gramEnd"/>
      <w:r w:rsidRPr="00D35C06">
        <w:rPr>
          <w:sz w:val="12"/>
        </w:rPr>
        <w:t xml:space="preserve"> is shown that an economic stimulus can lead to a short-run boost in output that outweighs the additional interest costs of the associated debt increase. This is especially true over a short </w:t>
      </w:r>
      <w:proofErr w:type="gramStart"/>
      <w:r w:rsidRPr="00D35C06">
        <w:rPr>
          <w:sz w:val="12"/>
        </w:rPr>
        <w:t>horizon.¶</w:t>
      </w:r>
      <w:proofErr w:type="gramEnd"/>
      <w:r w:rsidRPr="00D35C06">
        <w:rPr>
          <w:sz w:val="12"/>
        </w:rPr>
        <w:t xml:space="preserve"> A recession, therefore, should not be thought of as a one-time event that stresses individuals and families for a couple of years. Rather, economic downturns will impact the </w:t>
      </w:r>
      <w:proofErr w:type="gramStart"/>
      <w:r w:rsidRPr="00D35C06">
        <w:rPr>
          <w:sz w:val="12"/>
        </w:rPr>
        <w:t>future prospects</w:t>
      </w:r>
      <w:proofErr w:type="gramEnd"/>
      <w:r w:rsidRPr="00D35C06">
        <w:rPr>
          <w:sz w:val="12"/>
        </w:rPr>
        <w:t xml:space="preserve"> of all family members, including children, and will have consequences for years to come.</w:t>
      </w:r>
    </w:p>
    <w:p w14:paraId="36D6FA6B" w14:textId="77777777" w:rsidR="00703370" w:rsidRPr="00405D88" w:rsidRDefault="00703370" w:rsidP="00703370">
      <w:pPr>
        <w:pStyle w:val="Heading4"/>
        <w:rPr>
          <w:rFonts w:cs="Calibri"/>
        </w:rPr>
      </w:pPr>
      <w:r w:rsidRPr="00405D88">
        <w:rPr>
          <w:rFonts w:cs="Calibri"/>
        </w:rPr>
        <w:t xml:space="preserve">Economic decline causes nuclear war – collapses faith in deterrence </w:t>
      </w:r>
    </w:p>
    <w:p w14:paraId="7051A772" w14:textId="77777777" w:rsidR="00703370" w:rsidRPr="00405D88" w:rsidRDefault="00703370" w:rsidP="00703370">
      <w:proofErr w:type="spellStart"/>
      <w:r w:rsidRPr="00405D88">
        <w:rPr>
          <w:rStyle w:val="Style13ptBold"/>
        </w:rPr>
        <w:t>Tønnesson</w:t>
      </w:r>
      <w:proofErr w:type="spellEnd"/>
      <w:r w:rsidRPr="00405D88">
        <w:rPr>
          <w:rStyle w:val="Style13ptBold"/>
        </w:rPr>
        <w:t>, 15</w:t>
      </w:r>
      <w:r w:rsidRPr="00405D88">
        <w:t xml:space="preserve">—Research Professor, Peace Research Institute Oslo; Leader of East Asia Peace program, Uppsala University (Stein, “Deterrence, interdependence and Sino–US peace,” International Area Studies Review, Vol. 18, No. 3, p. 297-311, </w:t>
      </w:r>
      <w:proofErr w:type="spellStart"/>
      <w:r w:rsidRPr="00405D88">
        <w:t>dml</w:t>
      </w:r>
      <w:proofErr w:type="spellEnd"/>
      <w:r w:rsidRPr="00405D88">
        <w:t>)</w:t>
      </w:r>
    </w:p>
    <w:p w14:paraId="0791B2AF" w14:textId="77777777" w:rsidR="00703370" w:rsidRPr="00405D88" w:rsidRDefault="00703370" w:rsidP="00703370">
      <w:pPr>
        <w:rPr>
          <w:sz w:val="16"/>
          <w:szCs w:val="16"/>
        </w:rPr>
      </w:pPr>
      <w:r w:rsidRPr="00405D88">
        <w:rPr>
          <w:sz w:val="16"/>
          <w:szCs w:val="16"/>
        </w:rPr>
        <w:t xml:space="preserve">Several recent works on China and Sino–US relations have made substantial contributions to the current understanding of how and under what circumstances </w:t>
      </w:r>
      <w:r w:rsidRPr="00405D88">
        <w:rPr>
          <w:rStyle w:val="StyleUnderline"/>
          <w:highlight w:val="cyan"/>
        </w:rPr>
        <w:t>a combination of</w:t>
      </w:r>
      <w:r w:rsidRPr="00405D88">
        <w:rPr>
          <w:sz w:val="16"/>
          <w:szCs w:val="16"/>
        </w:rPr>
        <w:t xml:space="preserve"> nuclear </w:t>
      </w:r>
      <w:r w:rsidRPr="00405D88">
        <w:rPr>
          <w:rStyle w:val="Emphasis"/>
          <w:highlight w:val="cyan"/>
        </w:rPr>
        <w:t>deterrence</w:t>
      </w:r>
      <w:r w:rsidRPr="00405D88">
        <w:rPr>
          <w:rStyle w:val="StyleUnderline"/>
          <w:highlight w:val="cyan"/>
        </w:rPr>
        <w:t xml:space="preserve"> and </w:t>
      </w:r>
      <w:r w:rsidRPr="00405D88">
        <w:rPr>
          <w:rStyle w:val="Emphasis"/>
          <w:highlight w:val="cyan"/>
        </w:rPr>
        <w:t>economic interdependence</w:t>
      </w:r>
      <w:r w:rsidRPr="00405D88">
        <w:rPr>
          <w:rStyle w:val="StyleUnderline"/>
          <w:highlight w:val="cyan"/>
        </w:rPr>
        <w:t xml:space="preserve"> may </w:t>
      </w:r>
      <w:r w:rsidRPr="00405D88">
        <w:rPr>
          <w:rStyle w:val="Emphasis"/>
          <w:highlight w:val="cyan"/>
        </w:rPr>
        <w:t>reduce the risk of war</w:t>
      </w:r>
      <w:r w:rsidRPr="00405D88">
        <w:rPr>
          <w:rStyle w:val="StyleUnderline"/>
          <w:highlight w:val="cyan"/>
        </w:rPr>
        <w:t xml:space="preserve"> between major powers</w:t>
      </w:r>
      <w:r w:rsidRPr="00405D88">
        <w:rPr>
          <w:sz w:val="16"/>
          <w:szCs w:val="16"/>
        </w:rPr>
        <w:t xml:space="preserve">. At least four conclusions can be drawn from the review above: first, those who say that interdependence may both inhibit and drive conflict are right. Interdependence raises the cost of conflict for all </w:t>
      </w:r>
      <w:proofErr w:type="gramStart"/>
      <w:r w:rsidRPr="00405D88">
        <w:rPr>
          <w:sz w:val="16"/>
          <w:szCs w:val="16"/>
        </w:rPr>
        <w:t>sides</w:t>
      </w:r>
      <w:proofErr w:type="gramEnd"/>
      <w:r w:rsidRPr="00405D88">
        <w:rPr>
          <w:sz w:val="16"/>
          <w:szCs w:val="16"/>
        </w:rPr>
        <w:t xml:space="preserve"> but asymmetrical or </w:t>
      </w:r>
      <w:r w:rsidRPr="00405D88">
        <w:rPr>
          <w:rStyle w:val="StyleUnderline"/>
        </w:rPr>
        <w:t xml:space="preserve">unbalanced dependencies and </w:t>
      </w:r>
      <w:r w:rsidRPr="00405D88">
        <w:rPr>
          <w:rStyle w:val="StyleUnderline"/>
          <w:highlight w:val="cyan"/>
        </w:rPr>
        <w:t xml:space="preserve">negative trade expectations may </w:t>
      </w:r>
      <w:r w:rsidRPr="00405D88">
        <w:rPr>
          <w:rStyle w:val="Emphasis"/>
          <w:highlight w:val="cyan"/>
        </w:rPr>
        <w:t>generate tensions</w:t>
      </w:r>
      <w:r w:rsidRPr="00405D88">
        <w:rPr>
          <w:rStyle w:val="StyleUnderline"/>
        </w:rPr>
        <w:t xml:space="preserve"> leading to </w:t>
      </w:r>
      <w:r w:rsidRPr="00405D88">
        <w:rPr>
          <w:rStyle w:val="Emphasis"/>
        </w:rPr>
        <w:t>trade wars</w:t>
      </w:r>
      <w:r w:rsidRPr="00405D88">
        <w:rPr>
          <w:rStyle w:val="StyleUnderline"/>
        </w:rPr>
        <w:t xml:space="preserve"> among inter-dependent states </w:t>
      </w:r>
      <w:r w:rsidRPr="00405D88">
        <w:rPr>
          <w:rStyle w:val="StyleUnderline"/>
          <w:highlight w:val="cyan"/>
        </w:rPr>
        <w:t>that</w:t>
      </w:r>
      <w:r w:rsidRPr="00405D88">
        <w:rPr>
          <w:rStyle w:val="StyleUnderline"/>
        </w:rPr>
        <w:t xml:space="preserve"> in turn </w:t>
      </w:r>
      <w:r w:rsidRPr="00405D88">
        <w:rPr>
          <w:rStyle w:val="Emphasis"/>
          <w:highlight w:val="cyan"/>
        </w:rPr>
        <w:t>increase the risk</w:t>
      </w:r>
      <w:r w:rsidRPr="00405D88">
        <w:rPr>
          <w:rStyle w:val="StyleUnderline"/>
          <w:highlight w:val="cyan"/>
        </w:rPr>
        <w:t xml:space="preserve"> of</w:t>
      </w:r>
      <w:r w:rsidRPr="00405D88">
        <w:rPr>
          <w:rStyle w:val="StyleUnderline"/>
        </w:rPr>
        <w:t xml:space="preserve"> </w:t>
      </w:r>
      <w:r w:rsidRPr="00405D88">
        <w:rPr>
          <w:rStyle w:val="Emphasis"/>
        </w:rPr>
        <w:t xml:space="preserve">military </w:t>
      </w:r>
      <w:r w:rsidRPr="00405D88">
        <w:rPr>
          <w:rStyle w:val="Emphasis"/>
          <w:highlight w:val="cyan"/>
        </w:rPr>
        <w:t>conflict</w:t>
      </w:r>
      <w:r w:rsidRPr="00405D88">
        <w:rPr>
          <w:sz w:val="16"/>
          <w:szCs w:val="16"/>
        </w:rPr>
        <w:t xml:space="preserve"> (Copeland, 2015: 1, 14, 437; Roach, 2014). </w:t>
      </w:r>
      <w:r w:rsidRPr="00405D88">
        <w:rPr>
          <w:rStyle w:val="StyleUnderline"/>
        </w:rPr>
        <w:t>The risk may increase if one of the interdependent countries is governed by an inward-looking socio-economic coalition</w:t>
      </w:r>
      <w:r w:rsidRPr="00405D88">
        <w:rPr>
          <w:sz w:val="16"/>
          <w:szCs w:val="16"/>
        </w:rPr>
        <w:t xml:space="preserve"> (Solingen, 2015); second, the risk of war between China and the US should not just be </w:t>
      </w:r>
      <w:proofErr w:type="spellStart"/>
      <w:r w:rsidRPr="00405D88">
        <w:rPr>
          <w:sz w:val="16"/>
          <w:szCs w:val="16"/>
        </w:rPr>
        <w:t>analysed</w:t>
      </w:r>
      <w:proofErr w:type="spellEnd"/>
      <w:r w:rsidRPr="00405D88">
        <w:rPr>
          <w:sz w:val="16"/>
          <w:szCs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405D88">
        <w:rPr>
          <w:rStyle w:val="StyleUnderline"/>
          <w:highlight w:val="cyan"/>
        </w:rPr>
        <w:t>decisions</w:t>
      </w:r>
      <w:r w:rsidRPr="00405D88">
        <w:rPr>
          <w:rStyle w:val="StyleUnderline"/>
        </w:rPr>
        <w:t xml:space="preserve"> for war and peace </w:t>
      </w:r>
      <w:r w:rsidRPr="00405D88">
        <w:rPr>
          <w:rStyle w:val="StyleUnderline"/>
          <w:highlight w:val="cyan"/>
        </w:rPr>
        <w:t xml:space="preserve">are taken by </w:t>
      </w:r>
      <w:r w:rsidRPr="00405D88">
        <w:rPr>
          <w:rStyle w:val="Emphasis"/>
          <w:highlight w:val="cyan"/>
        </w:rPr>
        <w:t>very few people</w:t>
      </w:r>
      <w:r w:rsidRPr="00405D88">
        <w:rPr>
          <w:rStyle w:val="StyleUnderline"/>
        </w:rPr>
        <w:t xml:space="preserve">, who act on the basis of their </w:t>
      </w:r>
      <w:r w:rsidRPr="00405D88">
        <w:rPr>
          <w:rStyle w:val="Emphasis"/>
        </w:rPr>
        <w:t>future expectations</w:t>
      </w:r>
      <w:r w:rsidRPr="00405D88">
        <w:rPr>
          <w:sz w:val="16"/>
          <w:szCs w:val="16"/>
        </w:rPr>
        <w:t xml:space="preserve">. International relations theory must be supplemented by foreign policy analysis </w:t>
      </w:r>
      <w:proofErr w:type="gramStart"/>
      <w:r w:rsidRPr="00405D88">
        <w:rPr>
          <w:sz w:val="16"/>
          <w:szCs w:val="16"/>
        </w:rPr>
        <w:t>in order to</w:t>
      </w:r>
      <w:proofErr w:type="gramEnd"/>
      <w:r w:rsidRPr="00405D88">
        <w:rPr>
          <w:sz w:val="16"/>
          <w:szCs w:val="16"/>
        </w:rPr>
        <w:t xml:space="preserve"> assess the value attributed by national decision-makers to economic development and their assessments of risks and opportunities. </w:t>
      </w:r>
      <w:r w:rsidRPr="00405D88">
        <w:rPr>
          <w:rStyle w:val="StyleUnderline"/>
          <w:highlight w:val="cyan"/>
        </w:rPr>
        <w:t>If leaders</w:t>
      </w:r>
      <w:r w:rsidRPr="00405D88">
        <w:rPr>
          <w:rStyle w:val="StyleUnderline"/>
        </w:rPr>
        <w:t xml:space="preserve"> on either side</w:t>
      </w:r>
      <w:r w:rsidRPr="00405D88">
        <w:rPr>
          <w:sz w:val="16"/>
          <w:szCs w:val="16"/>
        </w:rPr>
        <w:t xml:space="preserve"> of the Atlantic </w:t>
      </w:r>
      <w:r w:rsidRPr="00405D88">
        <w:rPr>
          <w:rStyle w:val="StyleUnderline"/>
        </w:rPr>
        <w:t xml:space="preserve">begin to </w:t>
      </w:r>
      <w:r w:rsidRPr="00405D88">
        <w:rPr>
          <w:rStyle w:val="Emphasis"/>
        </w:rPr>
        <w:t>seriously fear</w:t>
      </w:r>
      <w:r w:rsidRPr="00405D88">
        <w:rPr>
          <w:rStyle w:val="StyleUnderline"/>
        </w:rPr>
        <w:t xml:space="preserve"> or </w:t>
      </w:r>
      <w:r w:rsidRPr="00405D88">
        <w:rPr>
          <w:rStyle w:val="Emphasis"/>
          <w:highlight w:val="cyan"/>
        </w:rPr>
        <w:t>anticipate</w:t>
      </w:r>
      <w:r w:rsidRPr="00405D88">
        <w:rPr>
          <w:rStyle w:val="StyleUnderline"/>
        </w:rPr>
        <w:t xml:space="preserve"> their own nation’s </w:t>
      </w:r>
      <w:r w:rsidRPr="00405D88">
        <w:rPr>
          <w:rStyle w:val="Emphasis"/>
          <w:highlight w:val="cyan"/>
        </w:rPr>
        <w:t>decline</w:t>
      </w:r>
      <w:r w:rsidRPr="00405D88">
        <w:rPr>
          <w:rStyle w:val="StyleUnderline"/>
        </w:rPr>
        <w:t xml:space="preserve"> then </w:t>
      </w:r>
      <w:r w:rsidRPr="00405D88">
        <w:rPr>
          <w:rStyle w:val="StyleUnderline"/>
          <w:highlight w:val="cyan"/>
        </w:rPr>
        <w:t>they may</w:t>
      </w:r>
      <w:r w:rsidRPr="00405D88">
        <w:rPr>
          <w:rStyle w:val="StyleUnderline"/>
        </w:rPr>
        <w:t xml:space="preserve"> blame this on </w:t>
      </w:r>
      <w:r w:rsidRPr="00405D88">
        <w:rPr>
          <w:rStyle w:val="Emphasis"/>
        </w:rPr>
        <w:t>external dependence</w:t>
      </w:r>
      <w:r w:rsidRPr="00405D88">
        <w:rPr>
          <w:rStyle w:val="StyleUnderline"/>
        </w:rPr>
        <w:t xml:space="preserve">, appeal to </w:t>
      </w:r>
      <w:r w:rsidRPr="00405D88">
        <w:rPr>
          <w:rStyle w:val="Emphasis"/>
        </w:rPr>
        <w:t>anti-foreign sentiments</w:t>
      </w:r>
      <w:r w:rsidRPr="00405D88">
        <w:rPr>
          <w:rStyle w:val="StyleUnderline"/>
        </w:rPr>
        <w:t xml:space="preserve">, </w:t>
      </w:r>
      <w:r w:rsidRPr="00405D88">
        <w:rPr>
          <w:rStyle w:val="StyleUnderline"/>
          <w:highlight w:val="cyan"/>
        </w:rPr>
        <w:t xml:space="preserve">contemplate the </w:t>
      </w:r>
      <w:r w:rsidRPr="00405D88">
        <w:rPr>
          <w:rStyle w:val="Emphasis"/>
          <w:highlight w:val="cyan"/>
        </w:rPr>
        <w:t>use of force</w:t>
      </w:r>
      <w:r w:rsidRPr="00405D88">
        <w:rPr>
          <w:rStyle w:val="StyleUnderline"/>
        </w:rPr>
        <w:t xml:space="preserve"> to gain respect or credibility, adopt </w:t>
      </w:r>
      <w:r w:rsidRPr="00405D88">
        <w:rPr>
          <w:rStyle w:val="Emphasis"/>
        </w:rPr>
        <w:t>protectionist policies</w:t>
      </w:r>
      <w:r w:rsidRPr="00405D88">
        <w:rPr>
          <w:rStyle w:val="StyleUnderline"/>
        </w:rPr>
        <w:t xml:space="preserve">, </w:t>
      </w:r>
      <w:r w:rsidRPr="00405D88">
        <w:rPr>
          <w:rStyle w:val="StyleUnderline"/>
          <w:highlight w:val="cyan"/>
        </w:rPr>
        <w:t>and</w:t>
      </w:r>
      <w:r w:rsidRPr="00405D88">
        <w:rPr>
          <w:sz w:val="16"/>
          <w:szCs w:val="16"/>
        </w:rPr>
        <w:t xml:space="preserve"> ultimately </w:t>
      </w:r>
      <w:r w:rsidRPr="00405D88">
        <w:rPr>
          <w:rStyle w:val="Emphasis"/>
          <w:highlight w:val="cyan"/>
        </w:rPr>
        <w:t>refuse to be deterred</w:t>
      </w:r>
      <w:r w:rsidRPr="00405D88">
        <w:rPr>
          <w:rStyle w:val="StyleUnderline"/>
          <w:highlight w:val="cyan"/>
        </w:rPr>
        <w:t xml:space="preserve"> by</w:t>
      </w:r>
      <w:r w:rsidRPr="00405D88">
        <w:rPr>
          <w:rStyle w:val="StyleUnderline"/>
        </w:rPr>
        <w:t xml:space="preserve"> either </w:t>
      </w:r>
      <w:r w:rsidRPr="00405D88">
        <w:rPr>
          <w:rStyle w:val="StyleUnderline"/>
          <w:highlight w:val="cyan"/>
        </w:rPr>
        <w:t>nuc</w:t>
      </w:r>
      <w:r w:rsidRPr="00405D88">
        <w:rPr>
          <w:rStyle w:val="StyleUnderline"/>
        </w:rPr>
        <w:t>lear arm</w:t>
      </w:r>
      <w:r w:rsidRPr="00405D88">
        <w:rPr>
          <w:rStyle w:val="StyleUnderline"/>
          <w:highlight w:val="cyan"/>
        </w:rPr>
        <w:t>s</w:t>
      </w:r>
      <w:r w:rsidRPr="00405D88">
        <w:rPr>
          <w:rStyle w:val="StyleUnderline"/>
        </w:rPr>
        <w:t xml:space="preserve"> </w:t>
      </w:r>
      <w:r w:rsidRPr="00405D88">
        <w:rPr>
          <w:rStyle w:val="StyleUnderline"/>
          <w:highlight w:val="cyan"/>
        </w:rPr>
        <w:t>or</w:t>
      </w:r>
      <w:r w:rsidRPr="00405D88">
        <w:rPr>
          <w:rStyle w:val="StyleUnderline"/>
        </w:rPr>
        <w:t xml:space="preserve"> prospects of socio</w:t>
      </w:r>
      <w:r w:rsidRPr="00405D88">
        <w:rPr>
          <w:rStyle w:val="StyleUnderline"/>
          <w:highlight w:val="cyan"/>
        </w:rPr>
        <w:t>economic</w:t>
      </w:r>
      <w:r w:rsidRPr="00405D88">
        <w:rPr>
          <w:rStyle w:val="StyleUnderline"/>
        </w:rPr>
        <w:t xml:space="preserve"> </w:t>
      </w:r>
      <w:r w:rsidRPr="00405D88">
        <w:rPr>
          <w:rStyle w:val="StyleUnderline"/>
          <w:highlight w:val="cyan"/>
        </w:rPr>
        <w:t>calamities</w:t>
      </w:r>
      <w:r w:rsidRPr="00405D88">
        <w:rPr>
          <w:rStyle w:val="StyleUnderline"/>
        </w:rPr>
        <w:t xml:space="preserve">. Such a dangerous shift could happen </w:t>
      </w:r>
      <w:r w:rsidRPr="00405D88">
        <w:rPr>
          <w:rStyle w:val="Emphasis"/>
        </w:rPr>
        <w:t>abruptly</w:t>
      </w:r>
      <w:r w:rsidRPr="00405D88">
        <w:rPr>
          <w:sz w:val="16"/>
          <w:szCs w:val="16"/>
        </w:rPr>
        <w:t xml:space="preserve">, i.e. under the instigation of actions by a third party – or against a third </w:t>
      </w:r>
      <w:proofErr w:type="spellStart"/>
      <w:proofErr w:type="gramStart"/>
      <w:r w:rsidRPr="00405D88">
        <w:rPr>
          <w:sz w:val="16"/>
          <w:szCs w:val="16"/>
        </w:rPr>
        <w:t>party.Yet</w:t>
      </w:r>
      <w:proofErr w:type="spellEnd"/>
      <w:proofErr w:type="gramEnd"/>
      <w:r w:rsidRPr="00405D88">
        <w:rPr>
          <w:sz w:val="16"/>
          <w:szCs w:val="16"/>
        </w:rPr>
        <w:t xml:space="preserve"> </w:t>
      </w:r>
      <w:r w:rsidRPr="00405D88">
        <w:rPr>
          <w:rStyle w:val="StyleUnderline"/>
        </w:rPr>
        <w:t xml:space="preserve">as long as there is </w:t>
      </w:r>
      <w:r w:rsidRPr="00405D88">
        <w:rPr>
          <w:rStyle w:val="Emphasis"/>
        </w:rPr>
        <w:t>both nuclear deterrence</w:t>
      </w:r>
      <w:r w:rsidRPr="00405D88">
        <w:rPr>
          <w:rStyle w:val="StyleUnderline"/>
        </w:rPr>
        <w:t xml:space="preserve"> and </w:t>
      </w:r>
      <w:r w:rsidRPr="00405D88">
        <w:rPr>
          <w:rStyle w:val="Emphasis"/>
        </w:rPr>
        <w:t>interdependence</w:t>
      </w:r>
      <w:r w:rsidRPr="00405D88">
        <w:rPr>
          <w:sz w:val="16"/>
          <w:szCs w:val="16"/>
        </w:rPr>
        <w:t xml:space="preserve">, the </w:t>
      </w:r>
      <w:r w:rsidRPr="00405D88">
        <w:rPr>
          <w:rStyle w:val="StyleUnderline"/>
        </w:rPr>
        <w:t>tensions</w:t>
      </w:r>
      <w:r w:rsidRPr="00405D88">
        <w:rPr>
          <w:sz w:val="16"/>
          <w:szCs w:val="16"/>
        </w:rPr>
        <w:t xml:space="preserve"> in East Asia </w:t>
      </w:r>
      <w:r w:rsidRPr="00405D88">
        <w:rPr>
          <w:rStyle w:val="StyleUnderline"/>
        </w:rPr>
        <w:t xml:space="preserve">are </w:t>
      </w:r>
      <w:r w:rsidRPr="00405D88">
        <w:rPr>
          <w:rStyle w:val="Emphasis"/>
        </w:rPr>
        <w:t>unlikely to escalate to war</w:t>
      </w:r>
      <w:r w:rsidRPr="00405D88">
        <w:rPr>
          <w:sz w:val="16"/>
          <w:szCs w:val="16"/>
        </w:rPr>
        <w:t xml:space="preserve">. As Chan (2013) says, all states in the region are aware that they cannot count on support from either China or the US if they make provocative moves. </w:t>
      </w:r>
      <w:r w:rsidRPr="00405D88">
        <w:rPr>
          <w:rStyle w:val="StyleUnderline"/>
        </w:rPr>
        <w:t>The greatest risk is not</w:t>
      </w:r>
      <w:r w:rsidRPr="00405D88">
        <w:rPr>
          <w:sz w:val="16"/>
          <w:szCs w:val="16"/>
        </w:rPr>
        <w:t xml:space="preserve"> that </w:t>
      </w:r>
      <w:r w:rsidRPr="00405D88">
        <w:rPr>
          <w:rStyle w:val="StyleUnderline"/>
        </w:rPr>
        <w:t>a territorial dispute</w:t>
      </w:r>
      <w:r w:rsidRPr="00405D88">
        <w:rPr>
          <w:sz w:val="16"/>
          <w:szCs w:val="16"/>
        </w:rPr>
        <w:t xml:space="preserve"> leads to war under present circumstances </w:t>
      </w:r>
      <w:r w:rsidRPr="00405D88">
        <w:rPr>
          <w:rStyle w:val="StyleUnderline"/>
        </w:rPr>
        <w:t xml:space="preserve">but that </w:t>
      </w:r>
      <w:r w:rsidRPr="00405D88">
        <w:rPr>
          <w:rStyle w:val="Emphasis"/>
          <w:highlight w:val="cyan"/>
        </w:rPr>
        <w:t>changes in the world economy</w:t>
      </w:r>
      <w:r w:rsidRPr="00405D88">
        <w:rPr>
          <w:rStyle w:val="StyleUnderline"/>
          <w:highlight w:val="cyan"/>
        </w:rPr>
        <w:t xml:space="preserve"> </w:t>
      </w:r>
      <w:r w:rsidRPr="00405D88">
        <w:rPr>
          <w:rStyle w:val="StyleUnderline"/>
        </w:rPr>
        <w:t xml:space="preserve">alter those circumstances in ways that </w:t>
      </w:r>
      <w:r w:rsidRPr="00405D88">
        <w:rPr>
          <w:rStyle w:val="StyleUnderline"/>
          <w:highlight w:val="cyan"/>
        </w:rPr>
        <w:t>render</w:t>
      </w:r>
      <w:r w:rsidRPr="00405D88">
        <w:rPr>
          <w:rStyle w:val="StyleUnderline"/>
        </w:rPr>
        <w:t xml:space="preserve"> inter-state </w:t>
      </w:r>
      <w:r w:rsidRPr="00405D88">
        <w:rPr>
          <w:rStyle w:val="StyleUnderline"/>
          <w:highlight w:val="cyan"/>
        </w:rPr>
        <w:t xml:space="preserve">peace </w:t>
      </w:r>
      <w:r w:rsidRPr="00405D88">
        <w:rPr>
          <w:rStyle w:val="Emphasis"/>
          <w:highlight w:val="cyan"/>
        </w:rPr>
        <w:t>more precarious</w:t>
      </w:r>
      <w:r w:rsidRPr="00405D88">
        <w:rPr>
          <w:sz w:val="16"/>
          <w:szCs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405D88">
        <w:rPr>
          <w:rStyle w:val="StyleUnderline"/>
          <w:highlight w:val="cyan"/>
        </w:rPr>
        <w:t xml:space="preserve">This could have </w:t>
      </w:r>
      <w:r w:rsidRPr="00405D88">
        <w:rPr>
          <w:rStyle w:val="Emphasis"/>
          <w:highlight w:val="cyan"/>
        </w:rPr>
        <w:t>unforeseen consequences</w:t>
      </w:r>
      <w:r w:rsidRPr="00405D88">
        <w:rPr>
          <w:sz w:val="16"/>
          <w:szCs w:val="16"/>
        </w:rPr>
        <w:t xml:space="preserve"> in the field of security, </w:t>
      </w:r>
      <w:r w:rsidRPr="00405D88">
        <w:rPr>
          <w:rStyle w:val="StyleUnderline"/>
          <w:highlight w:val="cyan"/>
        </w:rPr>
        <w:t xml:space="preserve">with nuclear deterrence remaining the </w:t>
      </w:r>
      <w:r w:rsidRPr="00405D88">
        <w:rPr>
          <w:rStyle w:val="Emphasis"/>
          <w:highlight w:val="cyan"/>
        </w:rPr>
        <w:t>only factor</w:t>
      </w:r>
      <w:r w:rsidRPr="00405D88">
        <w:rPr>
          <w:rStyle w:val="StyleUnderline"/>
          <w:highlight w:val="cyan"/>
        </w:rPr>
        <w:t xml:space="preserve"> to protect</w:t>
      </w:r>
      <w:r w:rsidRPr="00405D88">
        <w:rPr>
          <w:rStyle w:val="StyleUnderline"/>
        </w:rPr>
        <w:t xml:space="preserve"> the world </w:t>
      </w:r>
      <w:r w:rsidRPr="00405D88">
        <w:rPr>
          <w:rStyle w:val="StyleUnderline"/>
          <w:highlight w:val="cyan"/>
        </w:rPr>
        <w:t xml:space="preserve">from </w:t>
      </w:r>
      <w:r w:rsidRPr="00405D88">
        <w:rPr>
          <w:rStyle w:val="Emphasis"/>
          <w:highlight w:val="cyan"/>
        </w:rPr>
        <w:t>Armageddon</w:t>
      </w:r>
      <w:r w:rsidRPr="00405D88">
        <w:rPr>
          <w:rStyle w:val="StyleUnderline"/>
          <w:highlight w:val="cyan"/>
        </w:rPr>
        <w:t xml:space="preserve">, and </w:t>
      </w:r>
      <w:r w:rsidRPr="00405D88">
        <w:rPr>
          <w:rStyle w:val="Emphasis"/>
          <w:highlight w:val="cyan"/>
        </w:rPr>
        <w:t>unreliably so</w:t>
      </w:r>
      <w:r w:rsidRPr="00405D88">
        <w:rPr>
          <w:rStyle w:val="StyleUnderline"/>
          <w:highlight w:val="cyan"/>
        </w:rPr>
        <w:t xml:space="preserve">. </w:t>
      </w:r>
      <w:r w:rsidRPr="00405D88">
        <w:rPr>
          <w:rStyle w:val="StyleUnderline"/>
          <w:highlight w:val="cyan"/>
        </w:rPr>
        <w:lastRenderedPageBreak/>
        <w:t xml:space="preserve">Deterrence could </w:t>
      </w:r>
      <w:r w:rsidRPr="00405D88">
        <w:rPr>
          <w:rStyle w:val="Emphasis"/>
          <w:highlight w:val="cyan"/>
        </w:rPr>
        <w:t>lose its credibility</w:t>
      </w:r>
      <w:r w:rsidRPr="00405D88">
        <w:rPr>
          <w:rStyle w:val="StyleUnderline"/>
        </w:rPr>
        <w:t>: one of the two great powers might gamble that the other yield in a cyber-war or conventional limited war</w:t>
      </w:r>
      <w:r w:rsidRPr="00405D88">
        <w:rPr>
          <w:sz w:val="16"/>
          <w:szCs w:val="16"/>
        </w:rPr>
        <w:t xml:space="preserve">, or </w:t>
      </w:r>
      <w:proofErr w:type="gramStart"/>
      <w:r w:rsidRPr="00405D88">
        <w:rPr>
          <w:sz w:val="16"/>
          <w:szCs w:val="16"/>
        </w:rPr>
        <w:t>third party</w:t>
      </w:r>
      <w:proofErr w:type="gramEnd"/>
      <w:r w:rsidRPr="00405D88">
        <w:rPr>
          <w:sz w:val="16"/>
          <w:szCs w:val="16"/>
        </w:rPr>
        <w:t xml:space="preserve"> countries might engage in conflict with each other, with a view to obliging Washington or Beijing to intervene.</w:t>
      </w:r>
    </w:p>
    <w:p w14:paraId="7B809732" w14:textId="77777777" w:rsidR="00703370" w:rsidRPr="00D21D58" w:rsidRDefault="00703370" w:rsidP="00703370">
      <w:pPr>
        <w:rPr>
          <w:u w:val="single"/>
        </w:rPr>
      </w:pPr>
      <w:r w:rsidRPr="00405D88">
        <w:rPr>
          <w:sz w:val="16"/>
        </w:rPr>
        <w:t xml:space="preserve">The best way to enhance global peace is no doubt to multiply the factors protecting it: build a Pacific security community by topping up economic interdependence with political rapprochement and trust, institutionalized cooperation, and shared international norms. Yet even without such accomplishments, </w:t>
      </w:r>
      <w:r w:rsidRPr="00405D88">
        <w:rPr>
          <w:rStyle w:val="StyleUnderline"/>
          <w:highlight w:val="cyan"/>
        </w:rPr>
        <w:t xml:space="preserve">the </w:t>
      </w:r>
      <w:r w:rsidRPr="00405D88">
        <w:rPr>
          <w:rStyle w:val="Emphasis"/>
          <w:highlight w:val="cyan"/>
        </w:rPr>
        <w:t>combination</w:t>
      </w:r>
      <w:r w:rsidRPr="00405D88">
        <w:rPr>
          <w:rStyle w:val="StyleUnderline"/>
        </w:rPr>
        <w:t xml:space="preserve"> of </w:t>
      </w:r>
      <w:r w:rsidRPr="00405D88">
        <w:rPr>
          <w:rStyle w:val="Emphasis"/>
        </w:rPr>
        <w:t>deterrence</w:t>
      </w:r>
      <w:r w:rsidRPr="00405D88">
        <w:rPr>
          <w:rStyle w:val="StyleUnderline"/>
        </w:rPr>
        <w:t xml:space="preserve"> and </w:t>
      </w:r>
      <w:r w:rsidRPr="00405D88">
        <w:rPr>
          <w:rStyle w:val="Emphasis"/>
        </w:rPr>
        <w:t>economic interdependence</w:t>
      </w:r>
      <w:r w:rsidRPr="00405D88">
        <w:rPr>
          <w:rStyle w:val="StyleUnderline"/>
        </w:rPr>
        <w:t xml:space="preserve"> </w:t>
      </w:r>
      <w:r w:rsidRPr="00405D88">
        <w:rPr>
          <w:rStyle w:val="StyleUnderline"/>
          <w:highlight w:val="cyan"/>
        </w:rPr>
        <w:t>may</w:t>
      </w:r>
      <w:r w:rsidRPr="00405D88">
        <w:rPr>
          <w:rStyle w:val="StyleUnderline"/>
        </w:rPr>
        <w:t xml:space="preserve"> be </w:t>
      </w:r>
      <w:r w:rsidRPr="00405D88">
        <w:rPr>
          <w:rStyle w:val="Emphasis"/>
        </w:rPr>
        <w:t>enough</w:t>
      </w:r>
      <w:r w:rsidRPr="00405D88">
        <w:rPr>
          <w:rStyle w:val="StyleUnderline"/>
        </w:rPr>
        <w:t xml:space="preserve"> to </w:t>
      </w:r>
      <w:r w:rsidRPr="00405D88">
        <w:rPr>
          <w:rStyle w:val="Emphasis"/>
          <w:highlight w:val="cyan"/>
        </w:rPr>
        <w:t>prevent war</w:t>
      </w:r>
      <w:r w:rsidRPr="00405D88">
        <w:rPr>
          <w:rStyle w:val="StyleUnderline"/>
          <w:highlight w:val="cyan"/>
        </w:rPr>
        <w:t xml:space="preserve"> </w:t>
      </w:r>
      <w:r w:rsidRPr="00405D88">
        <w:rPr>
          <w:rStyle w:val="StyleUnderline"/>
        </w:rPr>
        <w:t xml:space="preserve">among the major powers. Because the </w:t>
      </w:r>
      <w:r w:rsidRPr="00405D88">
        <w:rPr>
          <w:rStyle w:val="StyleUnderline"/>
          <w:highlight w:val="cyan"/>
        </w:rPr>
        <w:t>leaders of nuclear</w:t>
      </w:r>
      <w:r w:rsidRPr="00405D88">
        <w:rPr>
          <w:rStyle w:val="StyleUnderline"/>
        </w:rPr>
        <w:t xml:space="preserve"> armed </w:t>
      </w:r>
      <w:r w:rsidRPr="00405D88">
        <w:rPr>
          <w:rStyle w:val="StyleUnderline"/>
          <w:highlight w:val="cyan"/>
        </w:rPr>
        <w:t>nations</w:t>
      </w:r>
      <w:r w:rsidRPr="00405D88">
        <w:rPr>
          <w:rStyle w:val="StyleUnderline"/>
        </w:rPr>
        <w:t xml:space="preserve"> are fearful of getting into a situation where peace relies uniquely on nuclear deterrence, and because they know that their adversaries have the same fear, they may </w:t>
      </w:r>
      <w:r w:rsidRPr="00405D88">
        <w:rPr>
          <w:rStyle w:val="StyleUnderline"/>
          <w:highlight w:val="cyan"/>
        </w:rPr>
        <w:t xml:space="preserve">accept the risks entailed by </w:t>
      </w:r>
      <w:r w:rsidRPr="00405D88">
        <w:rPr>
          <w:rStyle w:val="Emphasis"/>
          <w:highlight w:val="cyan"/>
        </w:rPr>
        <w:t>depending economically</w:t>
      </w:r>
      <w:r w:rsidRPr="00405D88">
        <w:rPr>
          <w:rStyle w:val="StyleUnderline"/>
        </w:rPr>
        <w:t xml:space="preserve"> on others. And then there will be </w:t>
      </w:r>
      <w:r w:rsidRPr="00405D88">
        <w:rPr>
          <w:rStyle w:val="Emphasis"/>
        </w:rPr>
        <w:t>neither trade wars</w:t>
      </w:r>
      <w:r w:rsidRPr="00405D88">
        <w:rPr>
          <w:rStyle w:val="StyleUnderline"/>
        </w:rPr>
        <w:t xml:space="preserve"> nor </w:t>
      </w:r>
      <w:r w:rsidRPr="00405D88">
        <w:rPr>
          <w:rStyle w:val="Emphasis"/>
        </w:rPr>
        <w:t>shooting wars</w:t>
      </w:r>
      <w:r w:rsidRPr="00405D88">
        <w:rPr>
          <w:rStyle w:val="StyleUnderline"/>
        </w:rPr>
        <w:t xml:space="preserve">, just </w:t>
      </w:r>
      <w:r w:rsidRPr="00405D88">
        <w:rPr>
          <w:rStyle w:val="Emphasis"/>
        </w:rPr>
        <w:t>disputes</w:t>
      </w:r>
      <w:r w:rsidRPr="00405D88">
        <w:rPr>
          <w:rStyle w:val="StyleUnderline"/>
        </w:rPr>
        <w:t xml:space="preserve"> and </w:t>
      </w:r>
      <w:r w:rsidRPr="00405D88">
        <w:rPr>
          <w:rStyle w:val="Emphasis"/>
        </w:rPr>
        <w:t>diplomacy</w:t>
      </w:r>
      <w:r w:rsidRPr="00405D88">
        <w:rPr>
          <w:rStyle w:val="StyleUnderline"/>
        </w:rPr>
        <w:t>.</w:t>
      </w:r>
    </w:p>
    <w:p w14:paraId="0F355F24" w14:textId="77777777" w:rsidR="00703370" w:rsidRDefault="00703370" w:rsidP="00703370"/>
    <w:p w14:paraId="0D8F92DE" w14:textId="6662C1EE" w:rsidR="00703370" w:rsidRPr="00567847" w:rsidRDefault="00FB3C5D" w:rsidP="00703370">
      <w:pPr>
        <w:pStyle w:val="Heading3"/>
      </w:pPr>
      <w:r>
        <w:lastRenderedPageBreak/>
        <w:t>3</w:t>
      </w:r>
    </w:p>
    <w:p w14:paraId="5801F742" w14:textId="77777777" w:rsidR="00703370" w:rsidRPr="000F1DC3" w:rsidRDefault="00703370" w:rsidP="00703370">
      <w:pPr>
        <w:pStyle w:val="Heading4"/>
        <w:rPr>
          <w:rFonts w:asciiTheme="majorHAnsi" w:hAnsiTheme="majorHAnsi" w:cstheme="majorHAnsi"/>
        </w:rPr>
      </w:pPr>
      <w:r w:rsidRPr="000F1DC3">
        <w:rPr>
          <w:rFonts w:asciiTheme="majorHAnsi" w:hAnsiTheme="majorHAnsi" w:cstheme="majorHAnsi"/>
        </w:rPr>
        <w:t>CP Text: A just government should recognize the</w:t>
      </w:r>
      <w:r>
        <w:rPr>
          <w:rFonts w:asciiTheme="majorHAnsi" w:hAnsiTheme="majorHAnsi" w:cstheme="majorHAnsi"/>
        </w:rPr>
        <w:t xml:space="preserve"> unconditional</w:t>
      </w:r>
      <w:r w:rsidRPr="000F1DC3">
        <w:rPr>
          <w:rFonts w:asciiTheme="majorHAnsi" w:hAnsiTheme="majorHAnsi" w:cstheme="majorHAnsi"/>
        </w:rPr>
        <w:t xml:space="preserve"> right of </w:t>
      </w:r>
      <w:r>
        <w:rPr>
          <w:rFonts w:asciiTheme="majorHAnsi" w:hAnsiTheme="majorHAnsi" w:cstheme="majorHAnsi"/>
        </w:rPr>
        <w:t xml:space="preserve">non-police </w:t>
      </w:r>
      <w:r w:rsidRPr="000F1DC3">
        <w:rPr>
          <w:rFonts w:asciiTheme="majorHAnsi" w:hAnsiTheme="majorHAnsi" w:cstheme="majorHAnsi"/>
        </w:rPr>
        <w:t>workers to strike</w:t>
      </w:r>
      <w:r>
        <w:rPr>
          <w:rFonts w:asciiTheme="majorHAnsi" w:hAnsiTheme="majorHAnsi" w:cstheme="majorHAnsi"/>
        </w:rPr>
        <w:t xml:space="preserve"> by abolishing police unions.</w:t>
      </w:r>
    </w:p>
    <w:p w14:paraId="5E778A0C" w14:textId="77777777" w:rsidR="00703370" w:rsidRPr="000F1DC3" w:rsidRDefault="00703370" w:rsidP="00703370">
      <w:pPr>
        <w:pStyle w:val="Heading4"/>
        <w:rPr>
          <w:rFonts w:asciiTheme="majorHAnsi" w:hAnsiTheme="majorHAnsi" w:cstheme="majorHAnsi"/>
        </w:rPr>
      </w:pPr>
      <w:r w:rsidRPr="000F1DC3">
        <w:rPr>
          <w:rFonts w:asciiTheme="majorHAnsi" w:hAnsiTheme="majorHAnsi" w:cstheme="majorHAnsi"/>
        </w:rPr>
        <w:t xml:space="preserve">The </w:t>
      </w:r>
      <w:proofErr w:type="spellStart"/>
      <w:r w:rsidRPr="000F1DC3">
        <w:rPr>
          <w:rFonts w:asciiTheme="majorHAnsi" w:hAnsiTheme="majorHAnsi" w:cstheme="majorHAnsi"/>
        </w:rPr>
        <w:t>aff</w:t>
      </w:r>
      <w:proofErr w:type="spellEnd"/>
      <w:r w:rsidRPr="000F1DC3">
        <w:rPr>
          <w:rFonts w:asciiTheme="majorHAnsi" w:hAnsiTheme="majorHAnsi" w:cstheme="majorHAnsi"/>
        </w:rPr>
        <w:t xml:space="preserve"> makes police collective bargaining worse and gives more power to police unions.</w:t>
      </w:r>
    </w:p>
    <w:p w14:paraId="2AF7DDDB" w14:textId="77777777" w:rsidR="00703370" w:rsidRPr="000F1DC3" w:rsidRDefault="00703370" w:rsidP="00703370">
      <w:pPr>
        <w:rPr>
          <w:rFonts w:asciiTheme="majorHAnsi" w:hAnsiTheme="majorHAnsi" w:cstheme="majorHAnsi"/>
          <w:color w:val="000000" w:themeColor="text1"/>
          <w:szCs w:val="22"/>
        </w:rPr>
      </w:pPr>
      <w:r w:rsidRPr="000F1DC3">
        <w:rPr>
          <w:rFonts w:asciiTheme="majorHAnsi" w:hAnsiTheme="majorHAnsi" w:cstheme="majorHAnsi"/>
          <w:szCs w:val="22"/>
        </w:rPr>
        <w:t xml:space="preserve">Andrew </w:t>
      </w:r>
      <w:r w:rsidRPr="000F1DC3">
        <w:rPr>
          <w:rFonts w:asciiTheme="majorHAnsi" w:hAnsiTheme="majorHAnsi" w:cstheme="majorHAnsi"/>
          <w:b/>
          <w:bCs/>
          <w:sz w:val="26"/>
          <w:szCs w:val="26"/>
        </w:rPr>
        <w:t>Grim, 20</w:t>
      </w:r>
      <w:r w:rsidRPr="000F1DC3">
        <w:rPr>
          <w:rFonts w:asciiTheme="majorHAnsi" w:hAnsiTheme="majorHAnsi" w:cstheme="majorHAnsi"/>
          <w:szCs w:val="22"/>
        </w:rPr>
        <w:t xml:space="preserve"> </w:t>
      </w:r>
      <w:r w:rsidRPr="000F1DC3">
        <w:rPr>
          <w:rFonts w:asciiTheme="majorHAnsi" w:hAnsiTheme="majorHAnsi" w:cstheme="majorHAnsi"/>
          <w:color w:val="000000" w:themeColor="text1"/>
          <w:szCs w:val="22"/>
        </w:rPr>
        <w:t>Ph.D. candidate in history at the University of Massachusetts Amherst, is at work on a dissertation on anti-police brutality activism in post-WWII Newark</w:t>
      </w:r>
    </w:p>
    <w:p w14:paraId="0206D8D4" w14:textId="77777777" w:rsidR="00703370" w:rsidRPr="000F1DC3" w:rsidRDefault="00703370" w:rsidP="00703370">
      <w:pPr>
        <w:rPr>
          <w:rFonts w:asciiTheme="majorHAnsi" w:hAnsiTheme="majorHAnsi" w:cstheme="majorHAnsi"/>
          <w:szCs w:val="22"/>
        </w:rPr>
      </w:pPr>
      <w:r w:rsidRPr="000F1DC3">
        <w:rPr>
          <w:rFonts w:asciiTheme="majorHAnsi" w:hAnsiTheme="majorHAnsi" w:cstheme="majorHAnsi"/>
          <w:color w:val="000000" w:themeColor="text1"/>
          <w:szCs w:val="22"/>
        </w:rPr>
        <w:t xml:space="preserve">- ("What is The Blue </w:t>
      </w:r>
      <w:proofErr w:type="spellStart"/>
      <w:r w:rsidRPr="000F1DC3">
        <w:rPr>
          <w:rFonts w:asciiTheme="majorHAnsi" w:hAnsiTheme="majorHAnsi" w:cstheme="majorHAnsi"/>
          <w:color w:val="000000" w:themeColor="text1"/>
          <w:szCs w:val="22"/>
        </w:rPr>
        <w:t>Flue</w:t>
      </w:r>
      <w:proofErr w:type="spellEnd"/>
      <w:r w:rsidRPr="000F1DC3">
        <w:rPr>
          <w:rFonts w:asciiTheme="majorHAnsi" w:hAnsiTheme="majorHAnsi" w:cstheme="majorHAnsi"/>
          <w:color w:val="000000" w:themeColor="text1"/>
          <w:szCs w:val="22"/>
        </w:rPr>
        <w:t xml:space="preserve"> and </w:t>
      </w:r>
      <w:r w:rsidRPr="000F1DC3">
        <w:rPr>
          <w:rFonts w:asciiTheme="majorHAnsi" w:hAnsiTheme="majorHAnsi" w:cstheme="majorHAnsi"/>
          <w:szCs w:val="22"/>
        </w:rPr>
        <w:t>How Has It Increased Police Power," Washington Post, 7-1-2020, 11-2-2021https://www.washingtonpost.com/outlook/2020/07/01/what-is-blue-flu-how-has-it-increased-police-power/)//AW</w:t>
      </w:r>
    </w:p>
    <w:p w14:paraId="5BB8EE51" w14:textId="77777777" w:rsidR="00703370" w:rsidRPr="000F1DC3" w:rsidRDefault="00703370" w:rsidP="00703370">
      <w:pPr>
        <w:rPr>
          <w:rFonts w:asciiTheme="majorHAnsi" w:hAnsiTheme="majorHAnsi" w:cstheme="majorHAnsi"/>
          <w:sz w:val="12"/>
          <w:szCs w:val="22"/>
        </w:rPr>
      </w:pPr>
      <w:r w:rsidRPr="000F1DC3">
        <w:rPr>
          <w:rFonts w:asciiTheme="majorHAnsi" w:hAnsiTheme="majorHAnsi" w:cstheme="majorHAnsi"/>
          <w:sz w:val="12"/>
          <w:szCs w:val="2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w:t>
      </w:r>
      <w:proofErr w:type="spellStart"/>
      <w:r w:rsidRPr="000F1DC3">
        <w:rPr>
          <w:rFonts w:asciiTheme="majorHAnsi" w:hAnsiTheme="majorHAnsi" w:cstheme="majorHAnsi"/>
          <w:sz w:val="12"/>
          <w:szCs w:val="22"/>
        </w:rPr>
        <w:t>Rayshard</w:t>
      </w:r>
      <w:proofErr w:type="spellEnd"/>
      <w:r w:rsidRPr="000F1DC3">
        <w:rPr>
          <w:rFonts w:asciiTheme="majorHAnsi" w:hAnsiTheme="majorHAnsi" w:cstheme="majorHAnsi"/>
          <w:sz w:val="12"/>
          <w:szCs w:val="22"/>
        </w:rPr>
        <w:t xml:space="preserve"> Brooks, would face charges of felony murder and aggravated assault. That night, scores of Atlanta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Department </w:t>
      </w:r>
      <w:r w:rsidRPr="000F1DC3">
        <w:rPr>
          <w:rFonts w:asciiTheme="majorHAnsi" w:hAnsiTheme="majorHAnsi" w:cstheme="majorHAnsi"/>
          <w:szCs w:val="22"/>
          <w:u w:val="single"/>
        </w:rPr>
        <w:t>officers caught the “</w:t>
      </w:r>
      <w:r w:rsidRPr="000F1DC3">
        <w:rPr>
          <w:rFonts w:asciiTheme="majorHAnsi" w:hAnsiTheme="majorHAnsi" w:cstheme="majorHAnsi"/>
          <w:szCs w:val="22"/>
          <w:highlight w:val="yellow"/>
          <w:u w:val="single"/>
        </w:rPr>
        <w:t>blue flu</w:t>
      </w:r>
      <w:r w:rsidRPr="000F1DC3">
        <w:rPr>
          <w:rFonts w:asciiTheme="majorHAnsi" w:hAnsiTheme="majorHAnsi" w:cstheme="majorHAnsi"/>
          <w:szCs w:val="22"/>
          <w:u w:val="single"/>
        </w:rPr>
        <w:t xml:space="preserve">,” calling out sick </w:t>
      </w:r>
      <w:proofErr w:type="spellStart"/>
      <w:r w:rsidRPr="000F1DC3">
        <w:rPr>
          <w:rFonts w:asciiTheme="majorHAnsi" w:hAnsiTheme="majorHAnsi" w:cstheme="majorHAnsi"/>
          <w:szCs w:val="22"/>
          <w:u w:val="single"/>
        </w:rPr>
        <w:t>en</w:t>
      </w:r>
      <w:proofErr w:type="spellEnd"/>
      <w:r w:rsidRPr="000F1DC3">
        <w:rPr>
          <w:rFonts w:asciiTheme="majorHAnsi" w:hAnsiTheme="majorHAnsi" w:cstheme="majorHAnsi"/>
          <w:szCs w:val="22"/>
          <w:u w:val="single"/>
        </w:rPr>
        <w:t xml:space="preserve"> masse to protest the charges </w:t>
      </w:r>
      <w:r w:rsidRPr="000F1DC3">
        <w:rPr>
          <w:rFonts w:asciiTheme="majorHAnsi" w:hAnsiTheme="majorHAnsi" w:cstheme="majorHAnsi"/>
          <w:sz w:val="12"/>
          <w:szCs w:val="22"/>
        </w:rPr>
        <w:t xml:space="preserve">against Rolfe. Such </w:t>
      </w:r>
      <w:r w:rsidRPr="000F1DC3">
        <w:rPr>
          <w:rFonts w:asciiTheme="majorHAnsi" w:hAnsiTheme="majorHAnsi" w:cstheme="majorHAnsi"/>
          <w:szCs w:val="22"/>
          <w:highlight w:val="yellow"/>
          <w:u w:val="single"/>
        </w:rPr>
        <w:t>walkouts constitute</w:t>
      </w:r>
      <w:r w:rsidRPr="000F1DC3">
        <w:rPr>
          <w:rFonts w:asciiTheme="majorHAnsi" w:hAnsiTheme="majorHAnsi" w:cstheme="majorHAnsi"/>
          <w:sz w:val="12"/>
          <w:szCs w:val="22"/>
        </w:rPr>
        <w:t xml:space="preserve">, in effect, </w:t>
      </w:r>
      <w:r w:rsidRPr="000F1DC3">
        <w:rPr>
          <w:rFonts w:asciiTheme="majorHAnsi" w:hAnsiTheme="majorHAnsi" w:cstheme="majorHAnsi"/>
          <w:szCs w:val="22"/>
          <w:highlight w:val="yellow"/>
          <w:u w:val="single"/>
        </w:rPr>
        <w:t>illegal strikes</w:t>
      </w:r>
      <w:r w:rsidRPr="000F1DC3">
        <w:rPr>
          <w:rFonts w:asciiTheme="majorHAnsi" w:hAnsiTheme="majorHAnsi" w:cstheme="majorHAnsi"/>
          <w:sz w:val="12"/>
          <w:szCs w:val="22"/>
        </w:rPr>
        <w:t xml:space="preserve"> </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laws in all 50 states prohibit police strikes.</w:t>
      </w:r>
      <w:r w:rsidRPr="000F1DC3">
        <w:rPr>
          <w:rFonts w:asciiTheme="majorHAnsi" w:hAnsiTheme="majorHAnsi" w:cstheme="majorHAnsi"/>
          <w:sz w:val="12"/>
          <w:szCs w:val="22"/>
        </w:rPr>
        <w:t xml:space="preserve"> Yet, there is nothing new about </w:t>
      </w:r>
      <w:r w:rsidRPr="00F77411">
        <w:rPr>
          <w:rFonts w:asciiTheme="majorHAnsi" w:hAnsiTheme="majorHAnsi" w:cstheme="majorHAnsi"/>
          <w:szCs w:val="22"/>
          <w:highlight w:val="yellow"/>
          <w:u w:val="single"/>
        </w:rPr>
        <w:t>the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blue flu</w:t>
      </w:r>
      <w:r w:rsidRPr="000F1DC3">
        <w:rPr>
          <w:rFonts w:asciiTheme="majorHAnsi" w:hAnsiTheme="majorHAnsi" w:cstheme="majorHAnsi"/>
          <w:sz w:val="12"/>
          <w:szCs w:val="22"/>
        </w:rPr>
        <w:t xml:space="preserve">. It </w:t>
      </w:r>
      <w:r w:rsidRPr="0037612B">
        <w:rPr>
          <w:rStyle w:val="Emphasis"/>
          <w:highlight w:val="yellow"/>
        </w:rPr>
        <w:t>is a strategy</w:t>
      </w:r>
      <w:r w:rsidRPr="0037612B">
        <w:rPr>
          <w:rStyle w:val="Emphasis"/>
        </w:rPr>
        <w:t xml:space="preserve"> long </w:t>
      </w:r>
      <w:r w:rsidRPr="0037612B">
        <w:rPr>
          <w:rStyle w:val="Emphasis"/>
          <w:highlight w:val="yellow"/>
        </w:rPr>
        <w:t>employed by police unions</w:t>
      </w:r>
      <w:r w:rsidRPr="0037612B">
        <w:rPr>
          <w:rStyle w:val="Emphasis"/>
        </w:rPr>
        <w:t xml:space="preserve"> and rank-and-file officer</w:t>
      </w:r>
      <w:r w:rsidRPr="000F1DC3">
        <w:rPr>
          <w:rFonts w:asciiTheme="majorHAnsi" w:hAnsiTheme="majorHAnsi" w:cstheme="majorHAnsi"/>
          <w:sz w:val="12"/>
          <w:szCs w:val="22"/>
        </w:rPr>
        <w:t xml:space="preserve">s during contract negotiations, disputes over reforms and, like in Atlanta, in response to disciplinary action against individual officers. The intent is to dramatize police disputes with municipal government and rally the citizenry to their side. But the result of such protests </w:t>
      </w:r>
      <w:proofErr w:type="gramStart"/>
      <w:r w:rsidRPr="000F1DC3">
        <w:rPr>
          <w:rFonts w:asciiTheme="majorHAnsi" w:hAnsiTheme="majorHAnsi" w:cstheme="majorHAnsi"/>
          <w:sz w:val="12"/>
          <w:szCs w:val="22"/>
        </w:rPr>
        <w:t>matter</w:t>
      </w:r>
      <w:proofErr w:type="gramEnd"/>
      <w:r w:rsidRPr="000F1DC3">
        <w:rPr>
          <w:rFonts w:asciiTheme="majorHAnsi" w:hAnsiTheme="majorHAnsi" w:cstheme="majorHAnsi"/>
          <w:sz w:val="12"/>
          <w:szCs w:val="22"/>
        </w:rPr>
        <w:t xml:space="preserve"> deeply as we consider police reform today. Historically, </w:t>
      </w:r>
      <w:r w:rsidRPr="000F1DC3">
        <w:rPr>
          <w:rFonts w:asciiTheme="majorHAnsi" w:hAnsiTheme="majorHAnsi" w:cstheme="majorHAnsi"/>
          <w:szCs w:val="22"/>
          <w:u w:val="single"/>
        </w:rPr>
        <w:t xml:space="preserve">blue flu </w:t>
      </w:r>
      <w:r w:rsidRPr="000F1DC3">
        <w:rPr>
          <w:rFonts w:asciiTheme="majorHAnsi" w:hAnsiTheme="majorHAnsi" w:cstheme="majorHAnsi"/>
          <w:szCs w:val="22"/>
          <w:highlight w:val="yellow"/>
          <w:u w:val="single"/>
        </w:rPr>
        <w:t>strikes</w:t>
      </w:r>
      <w:r w:rsidRPr="000F1DC3">
        <w:rPr>
          <w:rFonts w:asciiTheme="majorHAnsi" w:hAnsiTheme="majorHAnsi" w:cstheme="majorHAnsi"/>
          <w:sz w:val="12"/>
          <w:szCs w:val="22"/>
        </w:rPr>
        <w:t xml:space="preserve"> have helped </w:t>
      </w:r>
      <w:r w:rsidRPr="000F1DC3">
        <w:rPr>
          <w:rFonts w:asciiTheme="majorHAnsi" w:hAnsiTheme="majorHAnsi" w:cstheme="majorHAnsi"/>
          <w:szCs w:val="22"/>
          <w:highlight w:val="yellow"/>
          <w:u w:val="single"/>
        </w:rPr>
        <w:t>expand police power</w:t>
      </w:r>
      <w:r w:rsidRPr="000F1DC3">
        <w:rPr>
          <w:rFonts w:asciiTheme="majorHAnsi" w:hAnsiTheme="majorHAnsi" w:cstheme="majorHAnsi"/>
          <w:sz w:val="12"/>
          <w:szCs w:val="22"/>
        </w:rPr>
        <w:t xml:space="preserve">, ultimately </w:t>
      </w:r>
      <w:r w:rsidRPr="000F1DC3">
        <w:rPr>
          <w:rFonts w:asciiTheme="majorHAnsi" w:hAnsiTheme="majorHAnsi" w:cstheme="majorHAnsi"/>
          <w:szCs w:val="22"/>
          <w:highlight w:val="yellow"/>
          <w:u w:val="single"/>
        </w:rPr>
        <w:t>limiting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ability</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of</w:t>
      </w:r>
      <w:r w:rsidRPr="000F1DC3">
        <w:rPr>
          <w:rFonts w:asciiTheme="majorHAnsi" w:hAnsiTheme="majorHAnsi" w:cstheme="majorHAnsi"/>
          <w:szCs w:val="22"/>
          <w:u w:val="single"/>
        </w:rPr>
        <w:t xml:space="preserve"> city </w:t>
      </w:r>
      <w:r w:rsidRPr="000F1DC3">
        <w:rPr>
          <w:rFonts w:asciiTheme="majorHAnsi" w:hAnsiTheme="majorHAnsi" w:cstheme="majorHAnsi"/>
          <w:szCs w:val="22"/>
          <w:highlight w:val="yellow"/>
          <w:u w:val="single"/>
        </w:rPr>
        <w:t>governments to reform, constrain or conduct oversight</w:t>
      </w:r>
      <w:r w:rsidRPr="000F1DC3">
        <w:rPr>
          <w:rFonts w:asciiTheme="majorHAnsi" w:hAnsiTheme="majorHAnsi" w:cstheme="majorHAnsi"/>
          <w:szCs w:val="22"/>
          <w:u w:val="single"/>
        </w:rPr>
        <w:t xml:space="preserve"> over the police.</w:t>
      </w:r>
      <w:r w:rsidRPr="000F1DC3">
        <w:rPr>
          <w:rFonts w:asciiTheme="majorHAnsi" w:hAnsiTheme="majorHAnsi" w:cstheme="majorHAnsi"/>
          <w:sz w:val="12"/>
          <w:szCs w:val="22"/>
        </w:rPr>
        <w:t xml:space="preserve"> They allow the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to </w:t>
      </w:r>
      <w:r w:rsidRPr="000F1DC3">
        <w:rPr>
          <w:rFonts w:asciiTheme="majorHAnsi" w:hAnsiTheme="majorHAnsi" w:cstheme="majorHAnsi"/>
          <w:szCs w:val="22"/>
          <w:highlight w:val="yellow"/>
          <w:u w:val="single"/>
        </w:rPr>
        <w:t>leverage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public fear of crime to extract concessions</w:t>
      </w:r>
      <w:r w:rsidRPr="000F1DC3">
        <w:rPr>
          <w:rFonts w:asciiTheme="majorHAnsi" w:hAnsiTheme="majorHAnsi" w:cstheme="majorHAnsi"/>
          <w:szCs w:val="22"/>
          <w:u w:val="single"/>
        </w:rPr>
        <w:t xml:space="preserve"> from municipalities. </w:t>
      </w:r>
    </w:p>
    <w:p w14:paraId="609B8732" w14:textId="77777777" w:rsidR="00703370" w:rsidRDefault="00703370" w:rsidP="00703370"/>
    <w:p w14:paraId="499E7DFA" w14:textId="77777777" w:rsidR="00703370" w:rsidRPr="000F1DC3" w:rsidRDefault="00703370" w:rsidP="00703370">
      <w:pPr>
        <w:pStyle w:val="Heading4"/>
        <w:rPr>
          <w:rFonts w:asciiTheme="majorHAnsi" w:hAnsiTheme="majorHAnsi" w:cstheme="majorHAnsi"/>
        </w:rPr>
      </w:pPr>
      <w:r w:rsidRPr="000F1DC3">
        <w:rPr>
          <w:rFonts w:asciiTheme="majorHAnsi" w:hAnsiTheme="majorHAnsi" w:cstheme="majorHAnsi"/>
        </w:rPr>
        <w:t>Police unions use collective bargaining to reinforce systems of racism and violence. Clark ‘19</w:t>
      </w:r>
    </w:p>
    <w:p w14:paraId="6053C07A" w14:textId="77777777" w:rsidR="00703370" w:rsidRPr="000F1DC3" w:rsidRDefault="00703370" w:rsidP="00703370">
      <w:pPr>
        <w:rPr>
          <w:rFonts w:asciiTheme="majorHAnsi" w:hAnsiTheme="majorHAnsi" w:cstheme="majorHAnsi"/>
        </w:rPr>
      </w:pPr>
      <w:r w:rsidRPr="000F1DC3">
        <w:rPr>
          <w:rFonts w:asciiTheme="majorHAnsi" w:hAnsiTheme="majorHAnsi" w:cstheme="majorHAnsi"/>
        </w:rPr>
        <w:t xml:space="preserve">Paul F. Clark [School Director and Professor of Labor and Employment Relations, Penn State], 10-10-2019, "Why police unions are not part of the American labor movement," Conversation, </w:t>
      </w:r>
      <w:hyperlink r:id="rId11" w:history="1">
        <w:r w:rsidRPr="000F1DC3">
          <w:rPr>
            <w:rStyle w:val="Hyperlink"/>
            <w:rFonts w:asciiTheme="majorHAnsi" w:hAnsiTheme="majorHAnsi" w:cstheme="majorHAnsi"/>
          </w:rPr>
          <w:t>https://theconversation.com/why-police-unions-are-not-part-of-the-american-labor-movement-142538 //accessed 10/20/2021</w:t>
        </w:r>
      </w:hyperlink>
      <w:r w:rsidRPr="000F1DC3">
        <w:rPr>
          <w:rFonts w:asciiTheme="majorHAnsi" w:hAnsiTheme="majorHAnsi" w:cstheme="majorHAnsi"/>
        </w:rPr>
        <w:t xml:space="preserve"> //</w:t>
      </w:r>
      <w:proofErr w:type="spellStart"/>
      <w:r w:rsidRPr="000F1DC3">
        <w:rPr>
          <w:rFonts w:asciiTheme="majorHAnsi" w:hAnsiTheme="majorHAnsi" w:cstheme="majorHAnsi"/>
        </w:rPr>
        <w:t>marlborough</w:t>
      </w:r>
      <w:proofErr w:type="spellEnd"/>
      <w:r w:rsidRPr="000F1DC3">
        <w:rPr>
          <w:rFonts w:asciiTheme="majorHAnsi" w:hAnsiTheme="majorHAnsi" w:cstheme="majorHAnsi"/>
        </w:rPr>
        <w:t xml:space="preserve"> </w:t>
      </w:r>
      <w:proofErr w:type="spellStart"/>
      <w:r w:rsidRPr="000F1DC3">
        <w:rPr>
          <w:rFonts w:asciiTheme="majorHAnsi" w:hAnsiTheme="majorHAnsi" w:cstheme="majorHAnsi"/>
        </w:rPr>
        <w:t>jh</w:t>
      </w:r>
      <w:proofErr w:type="spellEnd"/>
    </w:p>
    <w:p w14:paraId="080BEE4D" w14:textId="77777777" w:rsidR="00703370" w:rsidRPr="000F1DC3" w:rsidRDefault="00703370" w:rsidP="00703370">
      <w:pPr>
        <w:rPr>
          <w:rStyle w:val="Emphasis"/>
          <w:rFonts w:asciiTheme="majorHAnsi" w:hAnsiTheme="majorHAnsi" w:cstheme="majorHAnsi"/>
        </w:rPr>
      </w:pPr>
      <w:r w:rsidRPr="000F1DC3">
        <w:rPr>
          <w:rFonts w:asciiTheme="majorHAnsi" w:hAnsiTheme="majorHAnsi" w:cstheme="majorHAnsi"/>
          <w:sz w:val="12"/>
        </w:rPr>
        <w:t xml:space="preserve">In the wake of George Floyd’s death at the hands of a Minneapolis police officer, news reports have suggested </w:t>
      </w:r>
      <w:r w:rsidRPr="000F1DC3">
        <w:rPr>
          <w:rStyle w:val="Emphasis"/>
          <w:rFonts w:asciiTheme="majorHAnsi" w:hAnsiTheme="majorHAnsi" w:cstheme="majorHAnsi"/>
        </w:rPr>
        <w:t>that </w:t>
      </w:r>
      <w:hyperlink r:id="rId12" w:history="1">
        <w:r w:rsidRPr="000F1DC3">
          <w:rPr>
            <w:rStyle w:val="Emphasis"/>
            <w:rFonts w:asciiTheme="majorHAnsi" w:hAnsiTheme="majorHAnsi" w:cstheme="majorHAnsi"/>
            <w:highlight w:val="yellow"/>
          </w:rPr>
          <w:t xml:space="preserve">police unions bear </w:t>
        </w:r>
        <w:r w:rsidRPr="000F1DC3">
          <w:rPr>
            <w:rStyle w:val="Emphasis"/>
            <w:rFonts w:asciiTheme="majorHAnsi" w:hAnsiTheme="majorHAnsi" w:cstheme="majorHAnsi"/>
          </w:rPr>
          <w:t xml:space="preserve">some of the </w:t>
        </w:r>
        <w:r w:rsidRPr="000F1DC3">
          <w:rPr>
            <w:rStyle w:val="Emphasis"/>
            <w:rFonts w:asciiTheme="majorHAnsi" w:hAnsiTheme="majorHAnsi" w:cstheme="majorHAnsi"/>
            <w:highlight w:val="yellow"/>
          </w:rPr>
          <w:t>responsibility</w:t>
        </w:r>
      </w:hyperlink>
      <w:r w:rsidRPr="000F1DC3">
        <w:rPr>
          <w:rStyle w:val="Emphasis"/>
          <w:rFonts w:asciiTheme="majorHAnsi" w:hAnsiTheme="majorHAnsi" w:cstheme="majorHAnsi"/>
          <w:highlight w:val="yellow"/>
        </w:rPr>
        <w:t> for</w:t>
      </w:r>
      <w:r w:rsidRPr="000F1DC3">
        <w:rPr>
          <w:rStyle w:val="Emphasis"/>
          <w:rFonts w:asciiTheme="majorHAnsi" w:hAnsiTheme="majorHAnsi" w:cstheme="majorHAnsi"/>
        </w:rPr>
        <w:t xml:space="preserve"> the </w:t>
      </w:r>
      <w:hyperlink r:id="rId13" w:history="1">
        <w:r w:rsidRPr="000F1DC3">
          <w:rPr>
            <w:rStyle w:val="Emphasis"/>
            <w:rFonts w:asciiTheme="majorHAnsi" w:hAnsiTheme="majorHAnsi" w:cstheme="majorHAnsi"/>
            <w:highlight w:val="yellow"/>
          </w:rPr>
          <w:t>violence</w:t>
        </w:r>
        <w:r w:rsidRPr="000F1DC3">
          <w:rPr>
            <w:rStyle w:val="Emphasis"/>
            <w:rFonts w:asciiTheme="majorHAnsi" w:hAnsiTheme="majorHAnsi" w:cstheme="majorHAnsi"/>
          </w:rPr>
          <w:t xml:space="preserve"> perpetrated </w:t>
        </w:r>
        <w:r w:rsidRPr="000F1DC3">
          <w:rPr>
            <w:rStyle w:val="Emphasis"/>
            <w:rFonts w:asciiTheme="majorHAnsi" w:hAnsiTheme="majorHAnsi" w:cstheme="majorHAnsi"/>
            <w:highlight w:val="yellow"/>
          </w:rPr>
          <w:t>against African Americans</w:t>
        </w:r>
      </w:hyperlink>
      <w:r w:rsidRPr="000F1DC3">
        <w:rPr>
          <w:rStyle w:val="Emphasis"/>
          <w:rFonts w:asciiTheme="majorHAnsi" w:hAnsiTheme="majorHAnsi" w:cstheme="majorHAnsi"/>
        </w:rPr>
        <w:t>.</w:t>
      </w:r>
      <w:r w:rsidRPr="000F1DC3">
        <w:rPr>
          <w:rFonts w:asciiTheme="majorHAnsi" w:hAnsiTheme="majorHAnsi" w:cstheme="majorHAnsi"/>
          <w:sz w:val="12"/>
        </w:rPr>
        <w:t xml:space="preserve"> ¶</w:t>
      </w:r>
      <w:r w:rsidRPr="000F1DC3">
        <w:rPr>
          <w:rStyle w:val="Emphasis"/>
          <w:rFonts w:asciiTheme="majorHAnsi" w:hAnsiTheme="majorHAnsi" w:cstheme="majorHAnsi"/>
        </w:rPr>
        <w:t xml:space="preserve">Critics have assailed these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for </w:t>
      </w:r>
      <w:hyperlink r:id="rId14" w:history="1">
        <w:r w:rsidRPr="000F1DC3">
          <w:rPr>
            <w:rStyle w:val="Emphasis"/>
            <w:rFonts w:asciiTheme="majorHAnsi" w:hAnsiTheme="majorHAnsi" w:cstheme="majorHAnsi"/>
            <w:highlight w:val="yellow"/>
          </w:rPr>
          <w:t>protect</w:t>
        </w:r>
        <w:r w:rsidRPr="000F1DC3">
          <w:rPr>
            <w:rStyle w:val="Emphasis"/>
            <w:rFonts w:asciiTheme="majorHAnsi" w:hAnsiTheme="majorHAnsi" w:cstheme="majorHAnsi"/>
          </w:rPr>
          <w:t xml:space="preserve">ing </w:t>
        </w:r>
        <w:r w:rsidRPr="000F1DC3">
          <w:rPr>
            <w:rStyle w:val="Emphasis"/>
            <w:rFonts w:asciiTheme="majorHAnsi" w:hAnsiTheme="majorHAnsi" w:cstheme="majorHAnsi"/>
            <w:highlight w:val="yellow"/>
          </w:rPr>
          <w:t>officers who</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abuse</w:t>
        </w:r>
        <w:r w:rsidRPr="000F1DC3">
          <w:rPr>
            <w:rStyle w:val="Emphasis"/>
            <w:rFonts w:asciiTheme="majorHAnsi" w:hAnsiTheme="majorHAnsi" w:cstheme="majorHAnsi"/>
          </w:rPr>
          <w:t xml:space="preserve">d their </w:t>
        </w:r>
        <w:r w:rsidRPr="000F1DC3">
          <w:rPr>
            <w:rStyle w:val="Emphasis"/>
            <w:rFonts w:asciiTheme="majorHAnsi" w:hAnsiTheme="majorHAnsi" w:cstheme="majorHAnsi"/>
            <w:highlight w:val="yellow"/>
          </w:rPr>
          <w:t>authority</w:t>
        </w:r>
      </w:hyperlink>
      <w:r w:rsidRPr="000F1DC3">
        <w:rPr>
          <w:rStyle w:val="Emphasis"/>
          <w:rFonts w:asciiTheme="majorHAnsi" w:hAnsiTheme="majorHAnsi" w:cstheme="majorHAnsi"/>
        </w:rPr>
        <w:t xml:space="preserve">. </w:t>
      </w:r>
      <w:r w:rsidRPr="000F1DC3">
        <w:rPr>
          <w:rFonts w:asciiTheme="majorHAnsi" w:hAnsiTheme="majorHAnsi" w:cstheme="majorHAnsi"/>
          <w:sz w:val="12"/>
        </w:rPr>
        <w:t>Derek Chauvin, the former police officer facing </w:t>
      </w:r>
      <w:hyperlink r:id="rId15" w:history="1">
        <w:r w:rsidRPr="000F1DC3">
          <w:rPr>
            <w:rStyle w:val="Hyperlink"/>
            <w:rFonts w:asciiTheme="majorHAnsi" w:hAnsiTheme="majorHAnsi" w:cstheme="majorHAnsi"/>
            <w:sz w:val="12"/>
          </w:rPr>
          <w:t>second-degree murder charges for Floyd’s death</w:t>
        </w:r>
      </w:hyperlink>
      <w:r w:rsidRPr="000F1DC3">
        <w:rPr>
          <w:rFonts w:asciiTheme="majorHAnsi" w:hAnsiTheme="majorHAnsi" w:cstheme="majorHAnsi"/>
          <w:sz w:val="12"/>
        </w:rPr>
        <w:t>, had nearly </w:t>
      </w:r>
      <w:hyperlink r:id="rId16" w:history="1">
        <w:r w:rsidRPr="000F1DC3">
          <w:rPr>
            <w:rStyle w:val="Hyperlink"/>
            <w:rFonts w:asciiTheme="majorHAnsi" w:hAnsiTheme="majorHAnsi" w:cstheme="majorHAnsi"/>
            <w:sz w:val="12"/>
          </w:rPr>
          <w:t>20 complaints filed against him during his career</w:t>
        </w:r>
      </w:hyperlink>
      <w:r w:rsidRPr="000F1DC3">
        <w:rPr>
          <w:rFonts w:asciiTheme="majorHAnsi" w:hAnsiTheme="majorHAnsi" w:cstheme="majorHAnsi"/>
          <w:sz w:val="12"/>
        </w:rPr>
        <w:t> but only received two letters of reprimand. ¶</w:t>
      </w:r>
      <w:r w:rsidRPr="000F1DC3">
        <w:rPr>
          <w:rStyle w:val="Emphasis"/>
          <w:rFonts w:asciiTheme="majorHAnsi" w:hAnsiTheme="majorHAnsi" w:cstheme="majorHAnsi"/>
        </w:rPr>
        <w:t>Many people who support labor unions in principle, who view them as a countervailing force against the power of employers, have only recently </w:t>
      </w:r>
      <w:hyperlink r:id="rId17" w:history="1">
        <w:r w:rsidRPr="000F1DC3">
          <w:rPr>
            <w:rStyle w:val="Emphasis"/>
            <w:rFonts w:asciiTheme="majorHAnsi" w:hAnsiTheme="majorHAnsi" w:cstheme="majorHAnsi"/>
          </w:rPr>
          <w:t xml:space="preserve">come to view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as problematic</w:t>
        </w:r>
      </w:hyperlink>
      <w:r w:rsidRPr="000F1DC3">
        <w:rPr>
          <w:rStyle w:val="Emphasis"/>
          <w:rFonts w:asciiTheme="majorHAnsi" w:hAnsiTheme="majorHAnsi" w:cstheme="majorHAnsi"/>
        </w:rPr>
        <w:t> – as entities that </w:t>
      </w:r>
      <w:hyperlink r:id="rId18" w:history="1">
        <w:r w:rsidRPr="000F1DC3">
          <w:rPr>
            <w:rStyle w:val="Emphasis"/>
            <w:rFonts w:asciiTheme="majorHAnsi" w:hAnsiTheme="majorHAnsi" w:cstheme="majorHAnsi"/>
            <w:highlight w:val="yellow"/>
          </w:rPr>
          <w:t>perpetuate</w:t>
        </w:r>
        <w:r w:rsidRPr="000F1DC3">
          <w:rPr>
            <w:rStyle w:val="Emphasis"/>
            <w:rFonts w:asciiTheme="majorHAnsi" w:hAnsiTheme="majorHAnsi" w:cstheme="majorHAnsi"/>
          </w:rPr>
          <w:t xml:space="preserve"> a culture of </w:t>
        </w:r>
        <w:r w:rsidRPr="000F1DC3">
          <w:rPr>
            <w:rStyle w:val="Emphasis"/>
            <w:rFonts w:asciiTheme="majorHAnsi" w:hAnsiTheme="majorHAnsi" w:cstheme="majorHAnsi"/>
            <w:highlight w:val="yellow"/>
          </w:rPr>
          <w:t>racism and violence</w:t>
        </w:r>
      </w:hyperlink>
      <w:r w:rsidRPr="000F1DC3">
        <w:rPr>
          <w:rStyle w:val="Emphasis"/>
          <w:rFonts w:asciiTheme="majorHAnsi" w:hAnsiTheme="majorHAnsi" w:cstheme="majorHAnsi"/>
        </w:rPr>
        <w:t>. ¶</w:t>
      </w:r>
      <w:r w:rsidRPr="000F1DC3">
        <w:rPr>
          <w:rFonts w:asciiTheme="majorHAnsi" w:hAnsiTheme="majorHAnsi" w:cstheme="majorHAnsi"/>
          <w:sz w:val="12"/>
        </w:rPr>
        <w:t>But this sentiment reverberates through the history of the U.S. labor movement. As a </w:t>
      </w:r>
      <w:hyperlink r:id="rId19" w:history="1">
        <w:r w:rsidRPr="000F1DC3">
          <w:rPr>
            <w:rStyle w:val="Hyperlink"/>
            <w:rFonts w:asciiTheme="majorHAnsi" w:hAnsiTheme="majorHAnsi" w:cstheme="majorHAnsi"/>
            <w:sz w:val="12"/>
          </w:rPr>
          <w:t>labor scholar</w:t>
        </w:r>
      </w:hyperlink>
      <w:r w:rsidRPr="000F1DC3">
        <w:rPr>
          <w:rFonts w:asciiTheme="majorHAnsi" w:hAnsiTheme="majorHAnsi" w:cstheme="majorHAnsi"/>
          <w:sz w:val="12"/>
        </w:rPr>
        <w:t> who has </w:t>
      </w:r>
      <w:hyperlink r:id="rId20" w:history="1">
        <w:r w:rsidRPr="000F1DC3">
          <w:rPr>
            <w:rStyle w:val="Hyperlink"/>
            <w:rFonts w:asciiTheme="majorHAnsi" w:hAnsiTheme="majorHAnsi" w:cstheme="majorHAnsi"/>
            <w:sz w:val="12"/>
          </w:rPr>
          <w:t>written about unions</w:t>
        </w:r>
      </w:hyperlink>
      <w:r w:rsidRPr="000F1DC3">
        <w:rPr>
          <w:rFonts w:asciiTheme="majorHAnsi" w:hAnsiTheme="majorHAnsi" w:cstheme="majorHAnsi"/>
          <w:sz w:val="12"/>
        </w:rPr>
        <w:t> for </w:t>
      </w:r>
      <w:hyperlink r:id="rId21" w:history="1">
        <w:r w:rsidRPr="000F1DC3">
          <w:rPr>
            <w:rStyle w:val="Hyperlink"/>
            <w:rFonts w:asciiTheme="majorHAnsi" w:hAnsiTheme="majorHAnsi" w:cstheme="majorHAnsi"/>
            <w:sz w:val="12"/>
          </w:rPr>
          <w:t>decades</w:t>
        </w:r>
      </w:hyperlink>
      <w:r w:rsidRPr="000F1DC3">
        <w:rPr>
          <w:rFonts w:asciiTheme="majorHAnsi" w:hAnsiTheme="majorHAnsi" w:cstheme="majorHAnsi"/>
          <w:sz w:val="12"/>
        </w:rPr>
        <w:t xml:space="preserve">, I think this viewpoint can be explained by the fact that </w:t>
      </w:r>
      <w:r w:rsidRPr="000F1DC3">
        <w:rPr>
          <w:rStyle w:val="StyleUnderline"/>
          <w:rFonts w:asciiTheme="majorHAnsi" w:hAnsiTheme="majorHAnsi" w:cstheme="majorHAnsi"/>
        </w:rPr>
        <w:t>police unions differ fundamentally from almost all trade unions in America</w:t>
      </w:r>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Foot soldiers for the status quo</w:t>
      </w:r>
      <w:r w:rsidRPr="000F1DC3">
        <w:rPr>
          <w:rFonts w:asciiTheme="majorHAnsi" w:hAnsiTheme="majorHAnsi" w:cstheme="majorHAnsi"/>
          <w:b/>
          <w:iCs/>
          <w:u w:val="single"/>
        </w:rPr>
        <w:t xml:space="preserve"> ¶</w:t>
      </w:r>
      <w:r w:rsidRPr="000F1DC3">
        <w:rPr>
          <w:rFonts w:asciiTheme="majorHAnsi" w:hAnsiTheme="majorHAnsi" w:cstheme="majorHAnsi"/>
          <w:sz w:val="12"/>
        </w:rPr>
        <w:t>For many veterans of the labor movement, </w:t>
      </w:r>
      <w:hyperlink r:id="rId22" w:history="1">
        <w:r w:rsidRPr="000F1DC3">
          <w:rPr>
            <w:rStyle w:val="Emphasis"/>
            <w:rFonts w:asciiTheme="majorHAnsi" w:hAnsiTheme="majorHAnsi" w:cstheme="majorHAnsi"/>
            <w:highlight w:val="yellow"/>
          </w:rPr>
          <w:t>police have been on the wrong side</w:t>
        </w:r>
      </w:hyperlink>
      <w:r w:rsidRPr="000F1DC3">
        <w:rPr>
          <w:rStyle w:val="Emphasis"/>
          <w:rFonts w:asciiTheme="majorHAnsi" w:hAnsiTheme="majorHAnsi" w:cstheme="majorHAnsi"/>
          <w:highlight w:val="yellow"/>
        </w:rPr>
        <w:t> of the</w:t>
      </w:r>
      <w:r w:rsidRPr="000F1DC3">
        <w:rPr>
          <w:rStyle w:val="Emphasis"/>
          <w:rFonts w:asciiTheme="majorHAnsi" w:hAnsiTheme="majorHAnsi" w:cstheme="majorHAnsi"/>
        </w:rPr>
        <w:t xml:space="preserve"> centuries-old </w:t>
      </w:r>
      <w:r w:rsidRPr="000F1DC3">
        <w:rPr>
          <w:rStyle w:val="Emphasis"/>
          <w:rFonts w:asciiTheme="majorHAnsi" w:hAnsiTheme="majorHAnsi" w:cstheme="majorHAnsi"/>
          <w:highlight w:val="yellow"/>
        </w:rPr>
        <w:t>struggle between workers and employers</w:t>
      </w:r>
      <w:r w:rsidRPr="000F1DC3">
        <w:rPr>
          <w:rStyle w:val="Emphasis"/>
          <w:rFonts w:asciiTheme="majorHAnsi" w:hAnsiTheme="majorHAnsi" w:cstheme="majorHAnsi"/>
        </w:rPr>
        <w:t>.</w:t>
      </w:r>
      <w:r w:rsidRPr="000F1DC3">
        <w:rPr>
          <w:rFonts w:asciiTheme="majorHAnsi" w:hAnsiTheme="majorHAnsi" w:cstheme="majorHAnsi"/>
          <w:sz w:val="12"/>
        </w:rPr>
        <w:t> </w:t>
      </w:r>
      <w:hyperlink r:id="rId23" w:history="1">
        <w:r w:rsidRPr="000F1DC3">
          <w:rPr>
            <w:rStyle w:val="Hyperlink"/>
            <w:rFonts w:asciiTheme="majorHAnsi" w:hAnsiTheme="majorHAnsi" w:cstheme="majorHAnsi"/>
            <w:sz w:val="12"/>
          </w:rPr>
          <w:t>Rather than side with other members of the working class</w:t>
        </w:r>
      </w:hyperlink>
      <w:r w:rsidRPr="000F1DC3">
        <w:rPr>
          <w:rFonts w:asciiTheme="majorHAnsi" w:hAnsiTheme="majorHAnsi" w:cstheme="majorHAnsi"/>
          <w:sz w:val="12"/>
        </w:rPr>
        <w:t>, police have used their legal authority to protect businesses and private property, enforcing laws viewed by many as anti-union.</w:t>
      </w:r>
      <w:r w:rsidRPr="000F1DC3">
        <w:rPr>
          <w:rFonts w:asciiTheme="majorHAnsi" w:hAnsiTheme="majorHAnsi" w:cstheme="majorHAnsi"/>
          <w:b/>
          <w:iCs/>
          <w:u w:val="single"/>
        </w:rPr>
        <w:t xml:space="preserve"> ¶</w:t>
      </w:r>
      <w:r w:rsidRPr="000F1DC3">
        <w:rPr>
          <w:rFonts w:asciiTheme="majorHAnsi" w:hAnsiTheme="majorHAnsi" w:cstheme="majorHAnsi"/>
          <w:sz w:val="12"/>
        </w:rPr>
        <w:t>The strain between law enforcement and labor goes back to the origins of </w:t>
      </w:r>
      <w:hyperlink r:id="rId24" w:history="1">
        <w:r w:rsidRPr="000F1DC3">
          <w:rPr>
            <w:rStyle w:val="Hyperlink"/>
            <w:rFonts w:asciiTheme="majorHAnsi" w:hAnsiTheme="majorHAnsi" w:cstheme="majorHAnsi"/>
            <w:sz w:val="12"/>
          </w:rPr>
          <w:t>American unions in the mid 19th century</w:t>
        </w:r>
      </w:hyperlink>
      <w:r w:rsidRPr="000F1DC3">
        <w:rPr>
          <w:rFonts w:asciiTheme="majorHAnsi" w:hAnsiTheme="majorHAnsi" w:cstheme="majorHAnsi"/>
          <w:sz w:val="12"/>
        </w:rPr>
        <w:t>. Workers formed unions to fight for wage increases, reduced working hours and humane working conditions.</w:t>
      </w:r>
      <w:r w:rsidRPr="000F1DC3">
        <w:rPr>
          <w:rFonts w:asciiTheme="majorHAnsi" w:hAnsiTheme="majorHAnsi" w:cstheme="majorHAnsi"/>
          <w:b/>
          <w:iCs/>
          <w:u w:val="single"/>
        </w:rPr>
        <w:t xml:space="preserve"> ¶</w:t>
      </w:r>
      <w:r w:rsidRPr="000F1DC3">
        <w:rPr>
          <w:rStyle w:val="StyleUnderline"/>
          <w:rFonts w:asciiTheme="majorHAnsi" w:hAnsiTheme="majorHAnsi" w:cstheme="majorHAnsi"/>
        </w:rPr>
        <w:t xml:space="preserve">For employers, this was an attack on the existing </w:t>
      </w:r>
      <w:r w:rsidRPr="000F1DC3">
        <w:rPr>
          <w:rStyle w:val="StyleUnderline"/>
          <w:rFonts w:asciiTheme="majorHAnsi" w:hAnsiTheme="majorHAnsi" w:cstheme="majorHAnsi"/>
        </w:rPr>
        <w:lastRenderedPageBreak/>
        <w:t>societal power structure. They enlisted the government as the defender of capital and property rights, and </w:t>
      </w:r>
      <w:hyperlink r:id="rId25" w:history="1">
        <w:r w:rsidRPr="000F1DC3">
          <w:rPr>
            <w:rStyle w:val="StyleUnderline"/>
            <w:rFonts w:asciiTheme="majorHAnsi" w:hAnsiTheme="majorHAnsi" w:cstheme="majorHAnsi"/>
          </w:rPr>
          <w:t>police officers were the foot soldiers</w:t>
        </w:r>
      </w:hyperlink>
      <w:r w:rsidRPr="000F1DC3">
        <w:rPr>
          <w:rStyle w:val="StyleUnderline"/>
          <w:rFonts w:asciiTheme="majorHAnsi" w:hAnsiTheme="majorHAnsi" w:cstheme="majorHAnsi"/>
        </w:rPr>
        <w:t> who defended the status quo.</w:t>
      </w:r>
      <w:r w:rsidRPr="000F1DC3">
        <w:rPr>
          <w:rFonts w:asciiTheme="majorHAnsi" w:hAnsiTheme="majorHAnsi" w:cstheme="majorHAnsi"/>
          <w:b/>
          <w:iCs/>
          <w:u w:val="single"/>
        </w:rPr>
        <w:t xml:space="preserve"> ¶</w:t>
      </w:r>
      <w:r w:rsidRPr="000F1DC3">
        <w:rPr>
          <w:rStyle w:val="Emphasis"/>
          <w:rFonts w:asciiTheme="majorHAnsi" w:hAnsiTheme="majorHAnsi" w:cstheme="majorHAnsi"/>
        </w:rPr>
        <w:t>When workers managed to form unions, companies called on local police to disperse union gatherings, marches and picket lines, using </w:t>
      </w:r>
      <w:hyperlink r:id="rId26" w:history="1">
        <w:r w:rsidRPr="000F1DC3">
          <w:rPr>
            <w:rStyle w:val="Emphasis"/>
            <w:rFonts w:asciiTheme="majorHAnsi" w:hAnsiTheme="majorHAnsi" w:cstheme="majorHAnsi"/>
          </w:rPr>
          <w:t>violence and mass arrests to break the will of strikers</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A narrow focus</w:t>
      </w:r>
      <w:r w:rsidRPr="000F1DC3">
        <w:rPr>
          <w:rFonts w:asciiTheme="majorHAnsi" w:hAnsiTheme="majorHAnsi" w:cstheme="majorHAnsi"/>
          <w:b/>
          <w:iCs/>
          <w:u w:val="single"/>
        </w:rPr>
        <w:t xml:space="preserve"> ¶</w:t>
      </w:r>
      <w:r w:rsidRPr="000F1DC3">
        <w:rPr>
          <w:rStyle w:val="Emphasis"/>
          <w:rFonts w:asciiTheme="majorHAnsi" w:hAnsiTheme="majorHAnsi" w:cstheme="majorHAnsi"/>
          <w:highlight w:val="yellow"/>
        </w:rPr>
        <w:t>Police work is</w:t>
      </w:r>
      <w:r w:rsidRPr="000F1DC3">
        <w:rPr>
          <w:rStyle w:val="Emphasis"/>
          <w:rFonts w:asciiTheme="majorHAnsi" w:hAnsiTheme="majorHAnsi" w:cstheme="majorHAnsi"/>
        </w:rPr>
        <w:t xml:space="preserve"> a </w:t>
      </w:r>
      <w:r w:rsidRPr="000F1DC3">
        <w:rPr>
          <w:rStyle w:val="Emphasis"/>
          <w:rFonts w:asciiTheme="majorHAnsi" w:hAnsiTheme="majorHAnsi" w:cstheme="majorHAnsi"/>
          <w:highlight w:val="yellow"/>
        </w:rPr>
        <w:t>fundamentally conservative</w:t>
      </w:r>
      <w:r w:rsidRPr="000F1DC3">
        <w:rPr>
          <w:rStyle w:val="Emphasis"/>
          <w:rFonts w:asciiTheme="majorHAnsi" w:hAnsiTheme="majorHAnsi" w:cstheme="majorHAnsi"/>
        </w:rPr>
        <w:t xml:space="preserve"> act</w:t>
      </w:r>
      <w:r w:rsidRPr="000F1DC3">
        <w:rPr>
          <w:rFonts w:asciiTheme="majorHAnsi" w:hAnsiTheme="majorHAnsi" w:cstheme="majorHAnsi"/>
          <w:sz w:val="12"/>
        </w:rPr>
        <w:t>. And police officers tend to be politically conservative and Republican.</w:t>
      </w:r>
      <w:r w:rsidRPr="000F1DC3">
        <w:rPr>
          <w:rFonts w:asciiTheme="majorHAnsi" w:hAnsiTheme="majorHAnsi" w:cstheme="majorHAnsi"/>
          <w:b/>
          <w:iCs/>
          <w:u w:val="single"/>
        </w:rPr>
        <w:t xml:space="preserve"> ¶</w:t>
      </w:r>
      <w:r w:rsidRPr="000F1DC3">
        <w:rPr>
          <w:rFonts w:asciiTheme="majorHAnsi" w:hAnsiTheme="majorHAnsi" w:cstheme="majorHAnsi"/>
          <w:sz w:val="12"/>
        </w:rPr>
        <w:t>A poll of police </w:t>
      </w:r>
      <w:hyperlink r:id="rId27" w:history="1">
        <w:r w:rsidRPr="000F1DC3">
          <w:rPr>
            <w:rStyle w:val="Hyperlink"/>
            <w:rFonts w:asciiTheme="majorHAnsi" w:hAnsiTheme="majorHAnsi" w:cstheme="majorHAnsi"/>
            <w:sz w:val="12"/>
          </w:rPr>
          <w:t>conducted in September 2016 by POLICE Magazine</w:t>
        </w:r>
      </w:hyperlink>
      <w:r w:rsidRPr="000F1DC3">
        <w:rPr>
          <w:rFonts w:asciiTheme="majorHAnsi" w:hAnsiTheme="majorHAnsi" w:cstheme="majorHAnsi"/>
          <w:sz w:val="12"/>
        </w:rPr>
        <w:t> found that 84% of officers intended to vote for Donald Trump that November. And law enforcement unions like the Fraternal Order of Police, the International Union of Police Associations and the National Border Patrol Council </w:t>
      </w:r>
      <w:hyperlink r:id="rId28" w:history="1">
        <w:r w:rsidRPr="000F1DC3">
          <w:rPr>
            <w:rStyle w:val="Hyperlink"/>
            <w:rFonts w:asciiTheme="majorHAnsi" w:hAnsiTheme="majorHAnsi" w:cstheme="majorHAnsi"/>
            <w:sz w:val="12"/>
          </w:rPr>
          <w:t>all endorsed Trump’s candidacy in 2016</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This contrasts sharply with the 39% share of all </w:t>
      </w:r>
      <w:hyperlink r:id="rId29" w:history="1">
        <w:r w:rsidRPr="000F1DC3">
          <w:rPr>
            <w:rStyle w:val="Hyperlink"/>
            <w:rFonts w:asciiTheme="majorHAnsi" w:hAnsiTheme="majorHAnsi" w:cstheme="majorHAnsi"/>
            <w:sz w:val="12"/>
          </w:rPr>
          <w:t>union voters who voted for Trump</w:t>
        </w:r>
      </w:hyperlink>
      <w:r w:rsidRPr="000F1DC3">
        <w:rPr>
          <w:rFonts w:asciiTheme="majorHAnsi" w:hAnsiTheme="majorHAnsi" w:cstheme="majorHAnsi"/>
          <w:sz w:val="12"/>
        </w:rPr>
        <w:t> and the fact that every other union which made an </w:t>
      </w:r>
      <w:hyperlink r:id="rId30" w:history="1">
        <w:r w:rsidRPr="000F1DC3">
          <w:rPr>
            <w:rStyle w:val="Hyperlink"/>
            <w:rFonts w:asciiTheme="majorHAnsi" w:hAnsiTheme="majorHAnsi" w:cstheme="majorHAnsi"/>
            <w:sz w:val="12"/>
          </w:rPr>
          <w:t>endorsement supported Hillary Clinton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Style w:val="StyleUnderline"/>
          <w:rFonts w:asciiTheme="majorHAnsi" w:hAnsiTheme="majorHAnsi" w:cstheme="majorHAnsi"/>
          <w:highlight w:val="yellow"/>
        </w:rPr>
        <w:t>Exclusively protecting the interests of their members, without consideration for other</w:t>
      </w:r>
      <w:r w:rsidRPr="000F1DC3">
        <w:rPr>
          <w:rStyle w:val="StyleUnderline"/>
          <w:rFonts w:asciiTheme="majorHAnsi" w:hAnsiTheme="majorHAnsi" w:cstheme="majorHAnsi"/>
        </w:rPr>
        <w:t xml:space="preserve"> worker</w:t>
      </w:r>
      <w:r w:rsidRPr="000F1DC3">
        <w:rPr>
          <w:rStyle w:val="StyleUnderline"/>
          <w:rFonts w:asciiTheme="majorHAnsi" w:hAnsiTheme="majorHAnsi" w:cstheme="majorHAnsi"/>
          <w:highlight w:val="yellow"/>
        </w:rPr>
        <w:t>s</w:t>
      </w:r>
      <w:r w:rsidRPr="000F1DC3">
        <w:rPr>
          <w:rStyle w:val="StyleUnderline"/>
          <w:rFonts w:asciiTheme="majorHAnsi" w:hAnsiTheme="majorHAnsi" w:cstheme="majorHAnsi"/>
        </w:rPr>
        <w:t xml:space="preserve">, also </w:t>
      </w:r>
      <w:r w:rsidRPr="000F1DC3">
        <w:rPr>
          <w:rStyle w:val="StyleUnderline"/>
          <w:rFonts w:asciiTheme="majorHAnsi" w:hAnsiTheme="majorHAnsi" w:cstheme="majorHAnsi"/>
          <w:highlight w:val="yellow"/>
        </w:rPr>
        <w:t>sets police unions apart</w:t>
      </w:r>
      <w:r w:rsidRPr="000F1DC3">
        <w:rPr>
          <w:rStyle w:val="StyleUnderline"/>
          <w:rFonts w:asciiTheme="majorHAnsi" w:hAnsiTheme="majorHAnsi" w:cstheme="majorHAnsi"/>
        </w:rPr>
        <w:t xml:space="preserve"> from other labor group</w:t>
      </w:r>
      <w:r w:rsidRPr="000F1DC3">
        <w:rPr>
          <w:rFonts w:asciiTheme="majorHAnsi" w:hAnsiTheme="majorHAnsi" w:cstheme="majorHAnsi"/>
          <w:sz w:val="12"/>
        </w:rPr>
        <w:t xml:space="preserve">s. Yes, the first priority of any union is to fight for their members, but </w:t>
      </w:r>
      <w:r w:rsidRPr="000F1DC3">
        <w:rPr>
          <w:rStyle w:val="StyleUnderline"/>
          <w:rFonts w:asciiTheme="majorHAnsi" w:hAnsiTheme="majorHAnsi" w:cstheme="majorHAnsi"/>
        </w:rPr>
        <w:t xml:space="preserve">most </w:t>
      </w:r>
      <w:r w:rsidRPr="000F1DC3">
        <w:rPr>
          <w:rStyle w:val="StyleUnderline"/>
          <w:rFonts w:asciiTheme="majorHAnsi" w:hAnsiTheme="majorHAnsi" w:cstheme="majorHAnsi"/>
          <w:highlight w:val="yellow"/>
        </w:rPr>
        <w:t>other unions see that fight in the context of a </w:t>
      </w:r>
      <w:hyperlink r:id="rId31" w:history="1">
        <w:r w:rsidRPr="000F1DC3">
          <w:rPr>
            <w:rStyle w:val="StyleUnderline"/>
            <w:rFonts w:asciiTheme="majorHAnsi" w:hAnsiTheme="majorHAnsi" w:cstheme="majorHAnsi"/>
            <w:highlight w:val="yellow"/>
          </w:rPr>
          <w:t xml:space="preserve">larger movement </w:t>
        </w:r>
        <w:r w:rsidRPr="000F1DC3">
          <w:rPr>
            <w:rStyle w:val="StyleUnderline"/>
            <w:rFonts w:asciiTheme="majorHAnsi" w:hAnsiTheme="majorHAnsi" w:cstheme="majorHAnsi"/>
          </w:rPr>
          <w:t>that fights for all workers</w:t>
        </w:r>
      </w:hyperlink>
      <w:r w:rsidRPr="000F1DC3">
        <w:rPr>
          <w:rStyle w:val="StyleUnderline"/>
          <w:rFonts w:asciiTheme="majorHAnsi" w:hAnsiTheme="majorHAnsi" w:cstheme="majorHAnsi"/>
        </w:rPr>
        <w:t>. ¶</w:t>
      </w:r>
      <w:r w:rsidRPr="000F1DC3">
        <w:rPr>
          <w:rFonts w:asciiTheme="majorHAnsi" w:hAnsiTheme="majorHAnsi" w:cstheme="majorHAnsi"/>
          <w:sz w:val="12"/>
        </w:rPr>
        <w:t>Police unions do not see themselves as </w:t>
      </w:r>
      <w:hyperlink r:id="rId32" w:history="1">
        <w:r w:rsidRPr="000F1DC3">
          <w:rPr>
            <w:rStyle w:val="Hyperlink"/>
            <w:rFonts w:asciiTheme="majorHAnsi" w:hAnsiTheme="majorHAnsi" w:cstheme="majorHAnsi"/>
            <w:sz w:val="12"/>
          </w:rPr>
          <w:t>part of this movement</w:t>
        </w:r>
      </w:hyperlink>
      <w:r w:rsidRPr="000F1DC3">
        <w:rPr>
          <w:rFonts w:asciiTheme="majorHAnsi" w:hAnsiTheme="majorHAnsi" w:cstheme="majorHAnsi"/>
          <w:sz w:val="12"/>
        </w:rPr>
        <w:t>. With one exception – the </w:t>
      </w:r>
      <w:hyperlink r:id="rId33" w:history="1">
        <w:r w:rsidRPr="000F1DC3">
          <w:rPr>
            <w:rStyle w:val="Hyperlink"/>
            <w:rFonts w:asciiTheme="majorHAnsi" w:hAnsiTheme="majorHAnsi" w:cstheme="majorHAnsi"/>
            <w:sz w:val="12"/>
          </w:rPr>
          <w:t>International Union of Police Associations</w:t>
        </w:r>
      </w:hyperlink>
      <w:r w:rsidRPr="000F1DC3">
        <w:rPr>
          <w:rFonts w:asciiTheme="majorHAnsi" w:hAnsiTheme="majorHAnsi" w:cstheme="majorHAnsi"/>
          <w:sz w:val="12"/>
        </w:rPr>
        <w:t>, which represents just </w:t>
      </w:r>
      <w:hyperlink r:id="rId34" w:history="1">
        <w:r w:rsidRPr="000F1DC3">
          <w:rPr>
            <w:rStyle w:val="Hyperlink"/>
            <w:rFonts w:asciiTheme="majorHAnsi" w:hAnsiTheme="majorHAnsi" w:cstheme="majorHAnsi"/>
            <w:sz w:val="12"/>
          </w:rPr>
          <w:t>2.7% of American police</w:t>
        </w:r>
      </w:hyperlink>
      <w:r w:rsidRPr="000F1DC3">
        <w:rPr>
          <w:rFonts w:asciiTheme="majorHAnsi" w:hAnsiTheme="majorHAnsi" w:cstheme="majorHAnsi"/>
          <w:sz w:val="12"/>
        </w:rPr>
        <w:t> – law enforcement unions are not affiliated with the AFL-CIO, the U.S. labor body that unites all unions.</w:t>
      </w:r>
      <w:r w:rsidRPr="000F1DC3">
        <w:rPr>
          <w:rFonts w:asciiTheme="majorHAnsi" w:hAnsiTheme="majorHAnsi" w:cstheme="majorHAnsi"/>
          <w:u w:val="single"/>
        </w:rPr>
        <w:t xml:space="preserve"> ¶</w:t>
      </w:r>
      <w:r w:rsidRPr="000F1DC3">
        <w:rPr>
          <w:rFonts w:asciiTheme="majorHAnsi" w:hAnsiTheme="majorHAnsi" w:cstheme="majorHAnsi"/>
          <w:sz w:val="12"/>
        </w:rPr>
        <w:t>Alternative justice system</w:t>
      </w:r>
      <w:r w:rsidRPr="000F1DC3">
        <w:rPr>
          <w:rFonts w:asciiTheme="majorHAnsi" w:hAnsiTheme="majorHAnsi" w:cstheme="majorHAnsi"/>
          <w:u w:val="single"/>
        </w:rPr>
        <w:t xml:space="preserve"> ¶</w:t>
      </w:r>
      <w:r w:rsidRPr="000F1DC3">
        <w:rPr>
          <w:rStyle w:val="Emphasis"/>
          <w:rFonts w:asciiTheme="majorHAnsi" w:hAnsiTheme="majorHAnsi" w:cstheme="majorHAnsi"/>
        </w:rPr>
        <w:t xml:space="preserve">A central concern with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is that they </w:t>
      </w:r>
      <w:r w:rsidRPr="000F1DC3">
        <w:rPr>
          <w:rStyle w:val="Emphasis"/>
          <w:rFonts w:asciiTheme="majorHAnsi" w:hAnsiTheme="majorHAnsi" w:cstheme="majorHAnsi"/>
          <w:highlight w:val="yellow"/>
        </w:rPr>
        <w:t>use collective bargaining</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to</w:t>
      </w:r>
      <w:r w:rsidRPr="000F1DC3">
        <w:rPr>
          <w:rStyle w:val="Emphasis"/>
          <w:rFonts w:asciiTheme="majorHAnsi" w:hAnsiTheme="majorHAnsi" w:cstheme="majorHAnsi"/>
        </w:rPr>
        <w:t xml:space="preserve"> negotiate contracts that </w:t>
      </w:r>
      <w:r w:rsidRPr="000F1DC3">
        <w:rPr>
          <w:rStyle w:val="Emphasis"/>
          <w:rFonts w:asciiTheme="majorHAnsi" w:hAnsiTheme="majorHAnsi" w:cstheme="majorHAnsi"/>
          <w:highlight w:val="yellow"/>
        </w:rPr>
        <w:t>reduce</w:t>
      </w:r>
      <w:r w:rsidRPr="000F1DC3">
        <w:rPr>
          <w:rStyle w:val="Emphasis"/>
          <w:rFonts w:asciiTheme="majorHAnsi" w:hAnsiTheme="majorHAnsi" w:cstheme="majorHAnsi"/>
        </w:rPr>
        <w:t xml:space="preserve"> police </w:t>
      </w:r>
      <w:r w:rsidRPr="000F1DC3">
        <w:rPr>
          <w:rStyle w:val="Emphasis"/>
          <w:rFonts w:asciiTheme="majorHAnsi" w:hAnsiTheme="majorHAnsi" w:cstheme="majorHAnsi"/>
          <w:highlight w:val="yellow"/>
        </w:rPr>
        <w:t>transparency and accountability</w:t>
      </w:r>
      <w:r w:rsidRPr="000F1DC3">
        <w:rPr>
          <w:rFonts w:asciiTheme="majorHAnsi" w:hAnsiTheme="majorHAnsi" w:cstheme="majorHAnsi"/>
          <w:sz w:val="12"/>
          <w:highlight w:val="yellow"/>
        </w:rPr>
        <w:t>.</w:t>
      </w:r>
      <w:r w:rsidRPr="000F1DC3">
        <w:rPr>
          <w:rFonts w:asciiTheme="majorHAnsi" w:hAnsiTheme="majorHAnsi" w:cstheme="majorHAnsi"/>
          <w:sz w:val="12"/>
        </w:rPr>
        <w:t xml:space="preserve"> </w:t>
      </w:r>
      <w:r w:rsidRPr="000F1DC3">
        <w:rPr>
          <w:rStyle w:val="Emphasis"/>
          <w:rFonts w:asciiTheme="majorHAnsi" w:hAnsiTheme="majorHAnsi" w:cstheme="majorHAnsi"/>
        </w:rPr>
        <w:t>This allows officers who engage in excessive violence to </w:t>
      </w:r>
      <w:hyperlink r:id="rId35" w:history="1">
        <w:r w:rsidRPr="000F1DC3">
          <w:rPr>
            <w:rStyle w:val="Emphasis"/>
            <w:rFonts w:asciiTheme="majorHAnsi" w:hAnsiTheme="majorHAnsi" w:cstheme="majorHAnsi"/>
          </w:rPr>
          <w:t>avoid the consequences of their actions</w:t>
        </w:r>
      </w:hyperlink>
      <w:r w:rsidRPr="000F1DC3">
        <w:rPr>
          <w:rStyle w:val="Emphasis"/>
          <w:rFonts w:asciiTheme="majorHAnsi" w:hAnsiTheme="majorHAnsi" w:cstheme="majorHAnsi"/>
        </w:rPr>
        <w:t> and remain on the job. ¶</w:t>
      </w:r>
      <w:r w:rsidRPr="000F1DC3">
        <w:rPr>
          <w:rFonts w:asciiTheme="majorHAnsi" w:hAnsiTheme="majorHAnsi" w:cstheme="majorHAnsi"/>
          <w:sz w:val="12"/>
        </w:rPr>
        <w:t xml:space="preserve">In a way, </w:t>
      </w:r>
      <w:r w:rsidRPr="000F1DC3">
        <w:rPr>
          <w:rStyle w:val="Emphasis"/>
          <w:rFonts w:asciiTheme="majorHAnsi" w:hAnsiTheme="majorHAnsi" w:cstheme="majorHAnsi"/>
        </w:rPr>
        <w:t xml:space="preserve">some police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create</w:t>
      </w:r>
      <w:r w:rsidRPr="000F1DC3">
        <w:rPr>
          <w:rStyle w:val="Emphasis"/>
          <w:rFonts w:asciiTheme="majorHAnsi" w:hAnsiTheme="majorHAnsi" w:cstheme="majorHAnsi"/>
        </w:rPr>
        <w:t xml:space="preserve">d </w:t>
      </w:r>
      <w:r w:rsidRPr="000F1DC3">
        <w:rPr>
          <w:rStyle w:val="Emphasis"/>
          <w:rFonts w:asciiTheme="majorHAnsi" w:hAnsiTheme="majorHAnsi" w:cstheme="majorHAnsi"/>
          <w:highlight w:val="yellow"/>
        </w:rPr>
        <w:t>an </w:t>
      </w:r>
      <w:hyperlink r:id="rId36" w:history="1">
        <w:r w:rsidRPr="000F1DC3">
          <w:rPr>
            <w:rStyle w:val="Emphasis"/>
            <w:rFonts w:asciiTheme="majorHAnsi" w:hAnsiTheme="majorHAnsi" w:cstheme="majorHAnsi"/>
            <w:highlight w:val="yellow"/>
          </w:rPr>
          <w:t>alternative justice system</w:t>
        </w:r>
      </w:hyperlink>
      <w:r w:rsidRPr="000F1DC3">
        <w:rPr>
          <w:rStyle w:val="Emphasis"/>
          <w:rFonts w:asciiTheme="majorHAnsi" w:hAnsiTheme="majorHAnsi" w:cstheme="majorHAnsi"/>
          <w:highlight w:val="yellow"/>
        </w:rPr>
        <w:t> that prevents</w:t>
      </w:r>
      <w:r w:rsidRPr="000F1DC3">
        <w:rPr>
          <w:rStyle w:val="Emphasis"/>
          <w:rFonts w:asciiTheme="majorHAnsi" w:hAnsiTheme="majorHAnsi" w:cstheme="majorHAnsi"/>
        </w:rPr>
        <w:t xml:space="preserve"> police departments and </w:t>
      </w:r>
      <w:r w:rsidRPr="000F1DC3">
        <w:rPr>
          <w:rStyle w:val="Emphasis"/>
          <w:rFonts w:asciiTheme="majorHAnsi" w:hAnsiTheme="majorHAnsi" w:cstheme="majorHAnsi"/>
          <w:highlight w:val="yellow"/>
        </w:rPr>
        <w:t>municipalities from disciplining</w:t>
      </w:r>
      <w:r w:rsidRPr="000F1DC3">
        <w:rPr>
          <w:rStyle w:val="Emphasis"/>
          <w:rFonts w:asciiTheme="majorHAnsi" w:hAnsiTheme="majorHAnsi" w:cstheme="majorHAnsi"/>
        </w:rPr>
        <w:t xml:space="preserve"> or discharging </w:t>
      </w:r>
      <w:r w:rsidRPr="000F1DC3">
        <w:rPr>
          <w:rStyle w:val="Emphasis"/>
          <w:rFonts w:asciiTheme="majorHAnsi" w:hAnsiTheme="majorHAnsi" w:cstheme="majorHAnsi"/>
          <w:highlight w:val="yellow"/>
        </w:rPr>
        <w:t xml:space="preserve">officers who </w:t>
      </w:r>
      <w:r w:rsidRPr="000F1DC3">
        <w:rPr>
          <w:rStyle w:val="Emphasis"/>
          <w:rFonts w:asciiTheme="majorHAnsi" w:hAnsiTheme="majorHAnsi" w:cstheme="majorHAnsi"/>
        </w:rPr>
        <w:t xml:space="preserve">have </w:t>
      </w:r>
      <w:r w:rsidRPr="000F1DC3">
        <w:rPr>
          <w:rStyle w:val="Emphasis"/>
          <w:rFonts w:asciiTheme="majorHAnsi" w:hAnsiTheme="majorHAnsi" w:cstheme="majorHAnsi"/>
          <w:highlight w:val="yellow"/>
        </w:rPr>
        <w:t>commit</w:t>
      </w:r>
      <w:r w:rsidRPr="000F1DC3">
        <w:rPr>
          <w:rStyle w:val="Emphasis"/>
          <w:rFonts w:asciiTheme="majorHAnsi" w:hAnsiTheme="majorHAnsi" w:cstheme="majorHAnsi"/>
        </w:rPr>
        <w:t>ted</w:t>
      </w:r>
      <w:r w:rsidRPr="000F1DC3">
        <w:rPr>
          <w:rStyle w:val="Emphasis"/>
          <w:rFonts w:asciiTheme="majorHAnsi" w:hAnsiTheme="majorHAnsi" w:cstheme="majorHAnsi"/>
          <w:highlight w:val="yellow"/>
        </w:rPr>
        <w:t xml:space="preserve"> crimes</w:t>
      </w:r>
      <w:r w:rsidRPr="000F1DC3">
        <w:rPr>
          <w:rStyle w:val="Emphasis"/>
          <w:rFonts w:asciiTheme="majorHAnsi" w:hAnsiTheme="majorHAnsi" w:cstheme="majorHAnsi"/>
        </w:rPr>
        <w:t xml:space="preserve"> against the people they are sworn to serve. ¶</w:t>
      </w:r>
      <w:r w:rsidRPr="000F1DC3">
        <w:rPr>
          <w:rFonts w:asciiTheme="majorHAnsi" w:hAnsiTheme="majorHAnsi" w:cstheme="majorHAnsi"/>
          <w:sz w:val="12"/>
        </w:rPr>
        <w:t>In Minneapolis, residents filed more than </w:t>
      </w:r>
      <w:hyperlink r:id="rId37" w:history="1">
        <w:r w:rsidRPr="000F1DC3">
          <w:rPr>
            <w:rStyle w:val="Hyperlink"/>
            <w:rFonts w:asciiTheme="majorHAnsi" w:hAnsiTheme="majorHAnsi" w:cstheme="majorHAnsi"/>
            <w:sz w:val="12"/>
          </w:rPr>
          <w:t>2,600 misconduct complaints</w:t>
        </w:r>
      </w:hyperlink>
      <w:r w:rsidRPr="000F1DC3">
        <w:rPr>
          <w:rFonts w:asciiTheme="majorHAnsi" w:hAnsiTheme="majorHAnsi" w:cstheme="majorHAnsi"/>
          <w:sz w:val="12"/>
        </w:rPr>
        <w:t> against police officers between 2012 and 2020. But only 12 of those grievances resulted in discipline. The most significant </w:t>
      </w:r>
      <w:hyperlink r:id="rId38" w:history="1">
        <w:r w:rsidRPr="000F1DC3">
          <w:rPr>
            <w:rStyle w:val="Hyperlink"/>
            <w:rFonts w:asciiTheme="majorHAnsi" w:hAnsiTheme="majorHAnsi" w:cstheme="majorHAnsi"/>
            <w:sz w:val="12"/>
          </w:rPr>
          <w:t>punishment any officer received was a 40-hour suspension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Besides collective bargaining</w:t>
      </w:r>
      <w:r w:rsidRPr="000F1DC3">
        <w:rPr>
          <w:rStyle w:val="StyleUnderline"/>
          <w:rFonts w:asciiTheme="majorHAnsi" w:hAnsiTheme="majorHAnsi" w:cstheme="majorHAnsi"/>
        </w:rPr>
        <w:t>, police have used the political process – including </w:t>
      </w:r>
      <w:hyperlink r:id="rId39" w:history="1">
        <w:r w:rsidRPr="000F1DC3">
          <w:rPr>
            <w:rStyle w:val="StyleUnderline"/>
            <w:rFonts w:asciiTheme="majorHAnsi" w:hAnsiTheme="majorHAnsi" w:cstheme="majorHAnsi"/>
          </w:rPr>
          <w:t>candidate endorsements and lobbying</w:t>
        </w:r>
      </w:hyperlink>
      <w:r w:rsidRPr="000F1DC3">
        <w:rPr>
          <w:rStyle w:val="StyleUnderline"/>
          <w:rFonts w:asciiTheme="majorHAnsi" w:hAnsiTheme="majorHAnsi" w:cstheme="majorHAnsi"/>
        </w:rPr>
        <w:t> – to secure local and state legislation that protects their members and quells efforts to provide greater police accountability. ¶</w:t>
      </w:r>
      <w:r w:rsidRPr="000F1DC3">
        <w:rPr>
          <w:rFonts w:asciiTheme="majorHAnsi" w:hAnsiTheme="majorHAnsi" w:cstheme="majorHAnsi"/>
          <w:sz w:val="12"/>
        </w:rPr>
        <w:t>Police officers are a formidable political force because they represent </w:t>
      </w:r>
      <w:hyperlink r:id="rId40" w:history="1">
        <w:r w:rsidRPr="000F1DC3">
          <w:rPr>
            <w:rStyle w:val="Hyperlink"/>
            <w:rFonts w:asciiTheme="majorHAnsi" w:hAnsiTheme="majorHAnsi" w:cstheme="majorHAnsi"/>
            <w:sz w:val="12"/>
          </w:rPr>
          <w:t>the principle of law and order</w:t>
        </w:r>
      </w:hyperlink>
      <w:r w:rsidRPr="000F1DC3">
        <w:rPr>
          <w:rFonts w:asciiTheme="majorHAnsi" w:hAnsiTheme="majorHAnsi" w:cstheme="majorHAnsi"/>
          <w:sz w:val="12"/>
        </w:rPr>
        <w:t xml:space="preserve">. </w:t>
      </w:r>
      <w:r w:rsidRPr="000F1DC3">
        <w:rPr>
          <w:rStyle w:val="StyleUnderline"/>
          <w:rFonts w:asciiTheme="majorHAnsi" w:hAnsiTheme="majorHAnsi" w:cstheme="majorHAnsi"/>
        </w:rPr>
        <w:t xml:space="preserve">Candidates endorsed by the police unions can claim they are the </w:t>
      </w:r>
      <w:proofErr w:type="gramStart"/>
      <w:r w:rsidRPr="000F1DC3">
        <w:rPr>
          <w:rStyle w:val="StyleUnderline"/>
          <w:rFonts w:asciiTheme="majorHAnsi" w:hAnsiTheme="majorHAnsi" w:cstheme="majorHAnsi"/>
        </w:rPr>
        <w:t>law and order</w:t>
      </w:r>
      <w:proofErr w:type="gramEnd"/>
      <w:r w:rsidRPr="000F1DC3">
        <w:rPr>
          <w:rStyle w:val="StyleUnderline"/>
          <w:rFonts w:asciiTheme="majorHAnsi" w:hAnsiTheme="majorHAnsi" w:cstheme="majorHAnsi"/>
        </w:rPr>
        <w:t xml:space="preserve"> candidate. Once these candidates win office, police unions have </w:t>
      </w:r>
      <w:hyperlink r:id="rId41" w:history="1">
        <w:r w:rsidRPr="000F1DC3">
          <w:rPr>
            <w:rStyle w:val="StyleUnderline"/>
            <w:rFonts w:asciiTheme="majorHAnsi" w:hAnsiTheme="majorHAnsi" w:cstheme="majorHAnsi"/>
          </w:rPr>
          <w:t>significant leverage to lobby for policies</w:t>
        </w:r>
      </w:hyperlink>
      <w:r w:rsidRPr="000F1DC3">
        <w:rPr>
          <w:rStyle w:val="StyleUnderline"/>
          <w:rFonts w:asciiTheme="majorHAnsi" w:hAnsiTheme="majorHAnsi" w:cstheme="majorHAnsi"/>
        </w:rPr>
        <w:t> they support or block those they oppose.</w:t>
      </w:r>
      <w:r w:rsidRPr="000F1DC3">
        <w:rPr>
          <w:rFonts w:asciiTheme="majorHAnsi" w:hAnsiTheme="majorHAnsi" w:cstheme="majorHAnsi"/>
          <w:u w:val="single"/>
        </w:rPr>
        <w:t xml:space="preserve"> ¶</w:t>
      </w:r>
      <w:r w:rsidRPr="000F1DC3">
        <w:rPr>
          <w:rFonts w:asciiTheme="majorHAnsi" w:hAnsiTheme="majorHAnsi" w:cstheme="majorHAnsi"/>
          <w:sz w:val="12"/>
        </w:rPr>
        <w:t xml:space="preserve">Because of this power, critics claim that </w:t>
      </w:r>
      <w:r w:rsidRPr="000F1DC3">
        <w:rPr>
          <w:rStyle w:val="StyleUnderline"/>
          <w:rFonts w:asciiTheme="majorHAnsi" w:hAnsiTheme="majorHAnsi" w:cstheme="majorHAnsi"/>
        </w:rPr>
        <w:t>police unions don’t feel accountable to the citizens they serve.</w:t>
      </w:r>
      <w:r w:rsidRPr="000F1DC3">
        <w:rPr>
          <w:rFonts w:asciiTheme="majorHAnsi" w:hAnsiTheme="majorHAnsi" w:cstheme="majorHAnsi"/>
          <w:sz w:val="12"/>
        </w:rPr>
        <w:t xml:space="preserve"> An attorney who sued the Minneapolis Police Department on behalf of a Black resident who was </w:t>
      </w:r>
      <w:hyperlink r:id="rId42" w:history="1">
        <w:r w:rsidRPr="000F1DC3">
          <w:rPr>
            <w:rStyle w:val="Hyperlink"/>
            <w:rFonts w:asciiTheme="majorHAnsi" w:hAnsiTheme="majorHAnsi" w:cstheme="majorHAnsi"/>
            <w:sz w:val="12"/>
          </w:rPr>
          <w:t>severely beaten by police officers</w:t>
        </w:r>
      </w:hyperlink>
      <w:r w:rsidRPr="000F1DC3">
        <w:rPr>
          <w:rFonts w:asciiTheme="majorHAnsi" w:hAnsiTheme="majorHAnsi" w:cstheme="majorHAnsi"/>
          <w:sz w:val="12"/>
        </w:rPr>
        <w:t xml:space="preserve"> said that he is convinced that Minneapolis </w:t>
      </w:r>
      <w:r w:rsidRPr="000F1DC3">
        <w:rPr>
          <w:rStyle w:val="StyleUnderline"/>
          <w:rFonts w:asciiTheme="majorHAnsi" w:hAnsiTheme="majorHAnsi" w:cstheme="majorHAnsi"/>
        </w:rPr>
        <w:t>“officers think they don’t have to abide by their own training and rules when dealing with the public.”</w:t>
      </w:r>
      <w:r w:rsidRPr="000F1DC3">
        <w:rPr>
          <w:rFonts w:asciiTheme="majorHAnsi" w:hAnsiTheme="majorHAnsi" w:cstheme="majorHAnsi"/>
          <w:u w:val="single"/>
        </w:rPr>
        <w:t xml:space="preserve"> ¶</w:t>
      </w:r>
      <w:r w:rsidRPr="000F1DC3">
        <w:rPr>
          <w:rFonts w:asciiTheme="majorHAnsi" w:hAnsiTheme="majorHAnsi" w:cstheme="majorHAnsi"/>
          <w:sz w:val="12"/>
        </w:rPr>
        <w:t>George Floyd’s death has raised serious concerns about the current role of police and police unions in our society. Several unions have demanded that the International Union of Police Associations be expelled from the U.S. labor federation. Other </w:t>
      </w:r>
      <w:hyperlink r:id="rId43" w:history="1">
        <w:r w:rsidRPr="000F1DC3">
          <w:rPr>
            <w:rStyle w:val="Hyperlink"/>
            <w:rFonts w:asciiTheme="majorHAnsi" w:hAnsiTheme="majorHAnsi" w:cstheme="majorHAnsi"/>
            <w:sz w:val="12"/>
          </w:rPr>
          <w:t>unions oppose expulsion</w:t>
        </w:r>
      </w:hyperlink>
      <w:r w:rsidRPr="000F1DC3">
        <w:rPr>
          <w:rFonts w:asciiTheme="majorHAnsi" w:hAnsiTheme="majorHAnsi" w:cstheme="majorHAnsi"/>
          <w:sz w:val="12"/>
        </w:rPr>
        <w:t>. They argue that the labor movement can have a greater impact on a police union that is inside the “House of Labor.”</w:t>
      </w:r>
      <w:r w:rsidRPr="000F1DC3">
        <w:rPr>
          <w:rFonts w:asciiTheme="majorHAnsi" w:hAnsiTheme="majorHAnsi" w:cstheme="majorHAnsi"/>
          <w:u w:val="single"/>
        </w:rPr>
        <w:t xml:space="preserve"> ¶</w:t>
      </w:r>
      <w:r w:rsidRPr="000F1DC3">
        <w:rPr>
          <w:rFonts w:asciiTheme="majorHAnsi" w:hAnsiTheme="majorHAnsi" w:cstheme="majorHAnsi"/>
          <w:sz w:val="12"/>
        </w:rPr>
        <w:t xml:space="preserve">In any case, </w:t>
      </w:r>
      <w:r w:rsidRPr="000F1DC3">
        <w:rPr>
          <w:rStyle w:val="Emphasis"/>
          <w:rFonts w:asciiTheme="majorHAnsi" w:hAnsiTheme="majorHAnsi" w:cstheme="majorHAnsi"/>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4CC1BB9D" w14:textId="77777777" w:rsidR="00703370" w:rsidRPr="000F1DC3" w:rsidRDefault="00703370" w:rsidP="00703370">
      <w:pPr>
        <w:rPr>
          <w:rFonts w:asciiTheme="majorHAnsi" w:hAnsiTheme="majorHAnsi" w:cstheme="majorHAnsi"/>
        </w:rPr>
      </w:pPr>
    </w:p>
    <w:p w14:paraId="3F47665A" w14:textId="77777777" w:rsidR="00703370" w:rsidRPr="000F1DC3" w:rsidRDefault="00703370" w:rsidP="00703370">
      <w:pPr>
        <w:pStyle w:val="Heading4"/>
        <w:rPr>
          <w:rFonts w:asciiTheme="majorHAnsi" w:hAnsiTheme="majorHAnsi" w:cstheme="majorHAnsi"/>
        </w:rPr>
      </w:pPr>
      <w:r w:rsidRPr="000F1DC3">
        <w:rPr>
          <w:rFonts w:asciiTheme="majorHAnsi" w:hAnsiTheme="majorHAnsi" w:cstheme="majorHAnsi"/>
        </w:rPr>
        <w:t>Police backed by unions are more violent than non-unionized police. Ingraham ’20.</w:t>
      </w:r>
    </w:p>
    <w:p w14:paraId="312E6F40" w14:textId="77777777" w:rsidR="00703370" w:rsidRPr="000F1DC3" w:rsidRDefault="00703370" w:rsidP="00703370">
      <w:pPr>
        <w:rPr>
          <w:rFonts w:asciiTheme="majorHAnsi" w:hAnsiTheme="majorHAnsi" w:cstheme="majorHAnsi"/>
        </w:rPr>
      </w:pPr>
      <w:r w:rsidRPr="000F1DC3">
        <w:rPr>
          <w:rFonts w:asciiTheme="majorHAnsi" w:hAnsiTheme="majorHAnsi" w:cstheme="majorHAnsi"/>
        </w:rPr>
        <w:t>Christopher Ingraham [</w:t>
      </w:r>
      <w:proofErr w:type="gramStart"/>
      <w:r w:rsidRPr="000F1DC3">
        <w:rPr>
          <w:rFonts w:asciiTheme="majorHAnsi" w:hAnsiTheme="majorHAnsi" w:cstheme="majorHAnsi"/>
        </w:rPr>
        <w:t>Reporter]  20</w:t>
      </w:r>
      <w:proofErr w:type="gramEnd"/>
      <w:r w:rsidRPr="000F1DC3">
        <w:rPr>
          <w:rFonts w:asciiTheme="majorHAnsi" w:hAnsiTheme="majorHAnsi" w:cstheme="majorHAnsi"/>
        </w:rPr>
        <w:t>. ("Police Unions and Police Misconduct: What the Research Says About the Connection," Washington Post, 6-10-2020, 10-27-2021 https://www.washingtonpost.com/business/2020/06/10/police-unions-violence-research-george-floyd/)//AW</w:t>
      </w:r>
    </w:p>
    <w:p w14:paraId="5D6EBAF2" w14:textId="77777777" w:rsidR="00703370" w:rsidRPr="000F1DC3" w:rsidRDefault="00703370" w:rsidP="00703370">
      <w:pPr>
        <w:rPr>
          <w:rFonts w:asciiTheme="majorHAnsi" w:hAnsiTheme="majorHAnsi" w:cstheme="majorHAnsi"/>
          <w:sz w:val="12"/>
          <w:szCs w:val="22"/>
        </w:rPr>
      </w:pPr>
      <w:r w:rsidRPr="000F1DC3">
        <w:rPr>
          <w:rFonts w:asciiTheme="majorHAnsi" w:hAnsiTheme="majorHAnsi" w:cstheme="majorHAnsi"/>
          <w:sz w:val="12"/>
          <w:szCs w:val="22"/>
        </w:rPr>
        <w:t xml:space="preserve">Some of the most shocking images to emerge from </w:t>
      </w:r>
      <w:r w:rsidRPr="000F1DC3">
        <w:rPr>
          <w:rFonts w:asciiTheme="majorHAnsi" w:hAnsiTheme="majorHAnsi" w:cstheme="majorHAnsi"/>
          <w:sz w:val="12"/>
          <w:szCs w:val="22"/>
          <w:highlight w:val="yellow"/>
        </w:rPr>
        <w:t>t</w:t>
      </w:r>
      <w:r w:rsidRPr="000F1DC3">
        <w:rPr>
          <w:rFonts w:asciiTheme="majorHAnsi" w:hAnsiTheme="majorHAnsi" w:cstheme="majorHAnsi"/>
          <w:sz w:val="12"/>
          <w:szCs w:val="22"/>
        </w:rPr>
        <w:t>he</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demonstrations</w:t>
      </w:r>
      <w:r w:rsidRPr="000F1DC3">
        <w:rPr>
          <w:rFonts w:asciiTheme="majorHAnsi" w:hAnsiTheme="majorHAnsi" w:cstheme="majorHAnsi"/>
          <w:sz w:val="12"/>
          <w:szCs w:val="22"/>
        </w:rPr>
        <w:t xml:space="preserve"> that have dominated recent headlines stem from violent interactions between law enforcement officers and peaceful protesters. They’ve also </w:t>
      </w:r>
      <w:r w:rsidRPr="000F1DC3">
        <w:rPr>
          <w:rFonts w:asciiTheme="majorHAnsi" w:hAnsiTheme="majorHAnsi" w:cstheme="majorHAnsi"/>
          <w:szCs w:val="22"/>
          <w:highlight w:val="yellow"/>
          <w:u w:val="single"/>
        </w:rPr>
        <w:t>escalated calls for police reform</w:t>
      </w:r>
      <w:r w:rsidRPr="000F1DC3">
        <w:rPr>
          <w:rFonts w:asciiTheme="majorHAnsi" w:hAnsiTheme="majorHAnsi" w:cstheme="majorHAnsi"/>
          <w:sz w:val="12"/>
          <w:szCs w:val="22"/>
          <w:highlight w:val="yellow"/>
        </w:rPr>
        <w:t>.</w:t>
      </w:r>
      <w:r w:rsidRPr="000F1DC3">
        <w:rPr>
          <w:rFonts w:asciiTheme="majorHAnsi" w:hAnsiTheme="majorHAnsi" w:cstheme="majorHAnsi"/>
          <w:sz w:val="12"/>
          <w:szCs w:val="22"/>
        </w:rPr>
        <w:t xml:space="preserve"> But </w:t>
      </w:r>
      <w:r w:rsidRPr="000F1DC3">
        <w:rPr>
          <w:rFonts w:asciiTheme="majorHAnsi" w:hAnsiTheme="majorHAnsi" w:cstheme="majorHAnsi"/>
          <w:szCs w:val="22"/>
          <w:highlight w:val="yellow"/>
          <w:u w:val="single"/>
        </w:rPr>
        <w:t>police unions tend to be resistant to such efforts</w:t>
      </w:r>
      <w:r w:rsidRPr="000F1DC3">
        <w:rPr>
          <w:rFonts w:asciiTheme="majorHAnsi" w:hAnsiTheme="majorHAnsi" w:cstheme="majorHAnsi"/>
          <w:sz w:val="12"/>
          <w:szCs w:val="22"/>
        </w:rPr>
        <w:t xml:space="preserve">, as their mandate is </w:t>
      </w:r>
      <w:r w:rsidRPr="000F1DC3">
        <w:rPr>
          <w:rFonts w:asciiTheme="majorHAnsi" w:hAnsiTheme="majorHAnsi" w:cstheme="majorHAnsi"/>
          <w:szCs w:val="22"/>
          <w:u w:val="single"/>
        </w:rPr>
        <w:t xml:space="preserve">to protect the interests of their members </w:t>
      </w:r>
      <w:r w:rsidRPr="000F1DC3">
        <w:rPr>
          <w:rFonts w:asciiTheme="majorHAnsi" w:hAnsiTheme="majorHAnsi" w:cstheme="majorHAnsi"/>
          <w:sz w:val="12"/>
          <w:szCs w:val="22"/>
        </w:rPr>
        <w:t xml:space="preserve">— even in cases when those </w:t>
      </w:r>
      <w:r w:rsidRPr="000F1DC3">
        <w:rPr>
          <w:rFonts w:asciiTheme="majorHAnsi" w:hAnsiTheme="majorHAnsi" w:cstheme="majorHAnsi"/>
          <w:sz w:val="12"/>
          <w:szCs w:val="22"/>
        </w:rPr>
        <w:lastRenderedPageBreak/>
        <w:t>interests may be counter to democratic norms and values. Though an understudied topic of criminology, what research that does exist is unequivocal: “</w:t>
      </w:r>
      <w:r w:rsidRPr="000F1DC3">
        <w:rPr>
          <w:rFonts w:asciiTheme="majorHAnsi" w:hAnsiTheme="majorHAnsi" w:cstheme="majorHAnsi"/>
          <w:szCs w:val="22"/>
          <w:u w:val="single"/>
        </w:rPr>
        <w:t xml:space="preserve">Virtually </w:t>
      </w:r>
      <w:r w:rsidRPr="000F1DC3">
        <w:rPr>
          <w:rFonts w:asciiTheme="majorHAnsi" w:hAnsiTheme="majorHAnsi" w:cstheme="majorHAnsi"/>
          <w:b/>
          <w:bCs/>
          <w:szCs w:val="22"/>
          <w:u w:val="single"/>
        </w:rPr>
        <w:t xml:space="preserve">all </w:t>
      </w:r>
      <w:r w:rsidRPr="000F1DC3">
        <w:rPr>
          <w:rFonts w:asciiTheme="majorHAnsi" w:hAnsiTheme="majorHAnsi" w:cstheme="majorHAnsi"/>
          <w:szCs w:val="22"/>
          <w:u w:val="single"/>
        </w:rPr>
        <w:t xml:space="preserve">of the </w:t>
      </w:r>
      <w:r w:rsidRPr="000F1DC3">
        <w:rPr>
          <w:rFonts w:asciiTheme="majorHAnsi" w:hAnsiTheme="majorHAnsi" w:cstheme="majorHAnsi"/>
          <w:b/>
          <w:bCs/>
          <w:szCs w:val="22"/>
          <w:u w:val="single"/>
        </w:rPr>
        <w:t>published items</w:t>
      </w:r>
      <w:r w:rsidRPr="000F1DC3">
        <w:rPr>
          <w:rFonts w:asciiTheme="majorHAnsi" w:hAnsiTheme="majorHAnsi" w:cstheme="majorHAnsi"/>
          <w:szCs w:val="22"/>
          <w:u w:val="single"/>
        </w:rPr>
        <w:t xml:space="preserve"> that express an opinion </w:t>
      </w:r>
      <w:r w:rsidRPr="000F1DC3">
        <w:rPr>
          <w:rFonts w:asciiTheme="majorHAnsi" w:hAnsiTheme="majorHAnsi" w:cstheme="majorHAnsi"/>
          <w:b/>
          <w:bCs/>
          <w:szCs w:val="22"/>
          <w:u w:val="single"/>
        </w:rPr>
        <w:t>on the impact of police unions regard them as having a negative effect</w:t>
      </w:r>
      <w:r w:rsidRPr="000F1DC3">
        <w:rPr>
          <w:rFonts w:asciiTheme="majorHAnsi" w:hAnsiTheme="majorHAnsi" w:cstheme="majorHAnsi"/>
          <w:szCs w:val="22"/>
          <w:u w:val="single"/>
        </w:rPr>
        <w:t xml:space="preserve">, particularly </w:t>
      </w:r>
      <w:r w:rsidRPr="000F1DC3">
        <w:rPr>
          <w:rFonts w:asciiTheme="majorHAnsi" w:hAnsiTheme="majorHAnsi" w:cstheme="majorHAnsi"/>
          <w:b/>
          <w:bCs/>
          <w:szCs w:val="22"/>
          <w:u w:val="single"/>
        </w:rPr>
        <w:t>on innovation, accountability, and police — community relations</w:t>
      </w:r>
      <w:r w:rsidRPr="000F1DC3">
        <w:rPr>
          <w:rFonts w:asciiTheme="majorHAnsi" w:hAnsiTheme="majorHAnsi" w:cstheme="majorHAnsi"/>
          <w:sz w:val="12"/>
          <w:szCs w:val="22"/>
        </w:rPr>
        <w:t xml:space="preserve">,” as a review in the journal Police Practice and Research put it. Researchers say unionized officers draw more excessive-force complaints and are more likely to kill civilians, particularly nonwhite ones. Here are some key findings: </w:t>
      </w:r>
      <w:r w:rsidRPr="000F1DC3">
        <w:rPr>
          <w:rFonts w:asciiTheme="majorHAnsi" w:hAnsiTheme="majorHAnsi" w:cstheme="majorHAnsi"/>
          <w:szCs w:val="22"/>
          <w:highlight w:val="yellow"/>
          <w:u w:val="single"/>
        </w:rPr>
        <w:t>Unionization emboldens violent officers</w:t>
      </w:r>
      <w:r w:rsidRPr="000F1DC3">
        <w:rPr>
          <w:rFonts w:asciiTheme="majorHAnsi" w:hAnsiTheme="majorHAnsi" w:cstheme="majorHAnsi"/>
          <w:szCs w:val="22"/>
          <w:u w:val="single"/>
        </w:rPr>
        <w:t xml:space="preserve"> A recent</w:t>
      </w:r>
      <w:r w:rsidRPr="000F1DC3">
        <w:rPr>
          <w:rFonts w:asciiTheme="majorHAnsi" w:hAnsiTheme="majorHAnsi" w:cstheme="majorHAnsi"/>
          <w:sz w:val="12"/>
          <w:szCs w:val="22"/>
        </w:rPr>
        <w:t xml:space="preserve"> University of Chicago working </w:t>
      </w:r>
      <w:r w:rsidRPr="000F1DC3">
        <w:rPr>
          <w:rFonts w:asciiTheme="majorHAnsi" w:hAnsiTheme="majorHAnsi" w:cstheme="majorHAnsi"/>
          <w:szCs w:val="22"/>
          <w:u w:val="single"/>
        </w:rPr>
        <w:t xml:space="preserve">paper found </w:t>
      </w:r>
      <w:r w:rsidRPr="000F1DC3">
        <w:rPr>
          <w:rFonts w:asciiTheme="majorHAnsi" w:hAnsiTheme="majorHAnsi" w:cstheme="majorHAnsi"/>
          <w:szCs w:val="22"/>
          <w:highlight w:val="yellow"/>
          <w:u w:val="single"/>
        </w:rPr>
        <w:t>violent misconduct</w:t>
      </w:r>
      <w:r w:rsidRPr="000F1DC3">
        <w:rPr>
          <w:rFonts w:asciiTheme="majorHAnsi" w:hAnsiTheme="majorHAnsi" w:cstheme="majorHAnsi"/>
          <w:szCs w:val="22"/>
          <w:u w:val="single"/>
        </w:rPr>
        <w:t xml:space="preserve"> among sheriff’s officers </w:t>
      </w:r>
      <w:r w:rsidRPr="000F1DC3">
        <w:rPr>
          <w:rFonts w:asciiTheme="majorHAnsi" w:hAnsiTheme="majorHAnsi" w:cstheme="majorHAnsi"/>
          <w:szCs w:val="22"/>
          <w:highlight w:val="yellow"/>
          <w:u w:val="single"/>
        </w:rPr>
        <w:t xml:space="preserve">increased </w:t>
      </w:r>
      <w:r w:rsidRPr="000F1DC3">
        <w:rPr>
          <w:rFonts w:asciiTheme="majorHAnsi" w:hAnsiTheme="majorHAnsi" w:cstheme="majorHAnsi"/>
          <w:szCs w:val="22"/>
          <w:u w:val="single"/>
        </w:rPr>
        <w:t xml:space="preserve">about </w:t>
      </w:r>
      <w:r w:rsidRPr="000F1DC3">
        <w:rPr>
          <w:rFonts w:asciiTheme="majorHAnsi" w:hAnsiTheme="majorHAnsi" w:cstheme="majorHAnsi"/>
          <w:szCs w:val="22"/>
          <w:highlight w:val="yellow"/>
          <w:u w:val="single"/>
        </w:rPr>
        <w:t>40 percent after</w:t>
      </w:r>
      <w:r w:rsidRPr="000F1DC3">
        <w:rPr>
          <w:rFonts w:asciiTheme="majorHAnsi" w:hAnsiTheme="majorHAnsi" w:cstheme="majorHAnsi"/>
          <w:szCs w:val="22"/>
          <w:u w:val="single"/>
        </w:rPr>
        <w:t xml:space="preserve"> a state supreme court ruling </w:t>
      </w:r>
      <w:r w:rsidRPr="000F1DC3">
        <w:rPr>
          <w:rFonts w:asciiTheme="majorHAnsi" w:hAnsiTheme="majorHAnsi" w:cstheme="majorHAnsi"/>
          <w:szCs w:val="22"/>
          <w:highlight w:val="yellow"/>
          <w:u w:val="single"/>
        </w:rPr>
        <w:t>allowing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officers to unionize</w:t>
      </w:r>
      <w:r w:rsidRPr="000F1DC3">
        <w:rPr>
          <w:rFonts w:asciiTheme="majorHAnsi" w:hAnsiTheme="majorHAnsi" w:cstheme="majorHAnsi"/>
          <w:sz w:val="12"/>
          <w:szCs w:val="22"/>
        </w:rPr>
        <w:t xml:space="preserve">. The incidents examined in this paper are among the most serious types of violent misconduct, including sexual assault and excessive force. It’s worth noting the baseline numbers of these types of incidents are very low, such that the 40 percent increase translates into roughly one additional violent incident per sheriff’s office every five years. Certain </w:t>
      </w:r>
      <w:r w:rsidRPr="000F1DC3">
        <w:rPr>
          <w:rFonts w:asciiTheme="majorHAnsi" w:hAnsiTheme="majorHAnsi" w:cstheme="majorHAnsi"/>
          <w:szCs w:val="22"/>
          <w:highlight w:val="yellow"/>
          <w:u w:val="single"/>
        </w:rPr>
        <w:t>union-</w:t>
      </w:r>
      <w:r w:rsidRPr="000F1DC3">
        <w:rPr>
          <w:rFonts w:asciiTheme="majorHAnsi" w:hAnsiTheme="majorHAnsi" w:cstheme="majorHAnsi"/>
          <w:szCs w:val="22"/>
          <w:u w:val="single"/>
        </w:rPr>
        <w:t xml:space="preserve">negotiated </w:t>
      </w:r>
      <w:r w:rsidRPr="000F1DC3">
        <w:rPr>
          <w:rFonts w:asciiTheme="majorHAnsi" w:hAnsiTheme="majorHAnsi" w:cstheme="majorHAnsi"/>
          <w:szCs w:val="22"/>
          <w:highlight w:val="yellow"/>
          <w:u w:val="single"/>
        </w:rPr>
        <w:t>contract</w:t>
      </w:r>
      <w:r w:rsidRPr="000F1DC3">
        <w:rPr>
          <w:rFonts w:asciiTheme="majorHAnsi" w:hAnsiTheme="majorHAnsi" w:cstheme="majorHAnsi"/>
          <w:szCs w:val="22"/>
          <w:u w:val="single"/>
        </w:rPr>
        <w:t xml:space="preserve"> provision</w:t>
      </w:r>
      <w:r w:rsidRPr="000F1DC3">
        <w:rPr>
          <w:rFonts w:asciiTheme="majorHAnsi" w:hAnsiTheme="majorHAnsi" w:cstheme="majorHAnsi"/>
          <w:szCs w:val="22"/>
          <w:highlight w:val="yellow"/>
          <w:u w:val="single"/>
        </w:rPr>
        <w:t>s</w:t>
      </w:r>
      <w:r w:rsidRPr="000F1DC3">
        <w:rPr>
          <w:rFonts w:asciiTheme="majorHAnsi" w:hAnsiTheme="majorHAnsi" w:cstheme="majorHAnsi"/>
          <w:sz w:val="12"/>
          <w:szCs w:val="22"/>
        </w:rPr>
        <w:t xml:space="preserve"> — including time limits on misconduct investigations, expungement of misconduct records, and mechanisms allowing officers to challenge disciplinary findings — </w:t>
      </w:r>
      <w:r w:rsidRPr="000F1DC3">
        <w:rPr>
          <w:rFonts w:asciiTheme="majorHAnsi" w:hAnsiTheme="majorHAnsi" w:cstheme="majorHAnsi"/>
          <w:szCs w:val="22"/>
          <w:highlight w:val="yellow"/>
          <w:u w:val="single"/>
        </w:rPr>
        <w:t>make it</w:t>
      </w:r>
      <w:r w:rsidRPr="000F1DC3">
        <w:rPr>
          <w:rFonts w:asciiTheme="majorHAnsi" w:hAnsiTheme="majorHAnsi" w:cstheme="majorHAnsi"/>
          <w:szCs w:val="22"/>
          <w:u w:val="single"/>
        </w:rPr>
        <w:t xml:space="preserve"> more </w:t>
      </w:r>
      <w:r w:rsidRPr="000F1DC3">
        <w:rPr>
          <w:rFonts w:asciiTheme="majorHAnsi" w:hAnsiTheme="majorHAnsi" w:cstheme="majorHAnsi"/>
          <w:szCs w:val="22"/>
          <w:highlight w:val="yellow"/>
          <w:u w:val="single"/>
        </w:rPr>
        <w:t>difficult to</w:t>
      </w:r>
      <w:r w:rsidRPr="000F1DC3">
        <w:rPr>
          <w:rFonts w:asciiTheme="majorHAnsi" w:hAnsiTheme="majorHAnsi" w:cstheme="majorHAnsi"/>
          <w:szCs w:val="22"/>
          <w:u w:val="single"/>
        </w:rPr>
        <w:t xml:space="preserve"> detect and </w:t>
      </w:r>
      <w:r w:rsidRPr="000F1DC3">
        <w:rPr>
          <w:rFonts w:asciiTheme="majorHAnsi" w:hAnsiTheme="majorHAnsi" w:cstheme="majorHAnsi"/>
          <w:szCs w:val="22"/>
          <w:highlight w:val="yellow"/>
          <w:u w:val="single"/>
        </w:rPr>
        <w:t>punish officers</w:t>
      </w:r>
      <w:r w:rsidRPr="000F1DC3">
        <w:rPr>
          <w:rFonts w:asciiTheme="majorHAnsi" w:hAnsiTheme="majorHAnsi" w:cstheme="majorHAnsi"/>
          <w:sz w:val="12"/>
          <w:szCs w:val="22"/>
        </w:rPr>
        <w:t xml:space="preserve"> who abuse their position, the researchers say. Additionally, the authors write, </w:t>
      </w:r>
      <w:r w:rsidRPr="000F1DC3">
        <w:rPr>
          <w:rFonts w:asciiTheme="majorHAnsi" w:hAnsiTheme="majorHAnsi" w:cstheme="majorHAnsi"/>
          <w:szCs w:val="22"/>
          <w:highlight w:val="yellow"/>
          <w:u w:val="single"/>
        </w:rPr>
        <w:t>unionization “may</w:t>
      </w:r>
      <w:r w:rsidRPr="000F1DC3">
        <w:rPr>
          <w:rFonts w:asciiTheme="majorHAnsi" w:hAnsiTheme="majorHAnsi" w:cstheme="majorHAnsi"/>
          <w:szCs w:val="22"/>
          <w:u w:val="single"/>
        </w:rPr>
        <w:t xml:space="preserve"> increase solidarity among officers and thereby </w:t>
      </w:r>
      <w:r w:rsidRPr="000F1DC3">
        <w:rPr>
          <w:rFonts w:asciiTheme="majorHAnsi" w:hAnsiTheme="majorHAnsi" w:cstheme="majorHAnsi"/>
          <w:szCs w:val="22"/>
          <w:highlight w:val="yellow"/>
          <w:u w:val="single"/>
        </w:rPr>
        <w:t>strengthen a code of silence that impedes the detection of misconduct</w:t>
      </w:r>
      <w:r w:rsidRPr="000F1DC3">
        <w:rPr>
          <w:rFonts w:asciiTheme="majorHAnsi" w:hAnsiTheme="majorHAnsi" w:cstheme="majorHAnsi"/>
          <w:szCs w:val="22"/>
          <w:u w:val="single"/>
        </w:rPr>
        <w:t>.”</w:t>
      </w:r>
      <w:r w:rsidRPr="000F1DC3">
        <w:rPr>
          <w:rFonts w:asciiTheme="majorHAnsi" w:hAnsiTheme="majorHAnsi" w:cstheme="majorHAnsi"/>
          <w:sz w:val="12"/>
          <w:szCs w:val="22"/>
        </w:rPr>
        <w:t xml:space="preserve"> Use-of-force complaints more likely among unionized officers A 2006 report from the federal Bureau of Justice Statistics found </w:t>
      </w:r>
      <w:r w:rsidRPr="000F1DC3">
        <w:rPr>
          <w:rFonts w:asciiTheme="majorHAnsi" w:hAnsiTheme="majorHAnsi" w:cstheme="majorHAnsi"/>
          <w:szCs w:val="22"/>
          <w:highlight w:val="yellow"/>
          <w:u w:val="single"/>
        </w:rPr>
        <w:t>unionized police</w:t>
      </w:r>
      <w:r w:rsidRPr="000F1DC3">
        <w:rPr>
          <w:rFonts w:asciiTheme="majorHAnsi" w:hAnsiTheme="majorHAnsi" w:cstheme="majorHAnsi"/>
          <w:szCs w:val="22"/>
          <w:u w:val="single"/>
        </w:rPr>
        <w:t xml:space="preserve"> agencies </w:t>
      </w:r>
      <w:r w:rsidRPr="000F1DC3">
        <w:rPr>
          <w:rFonts w:asciiTheme="majorHAnsi" w:hAnsiTheme="majorHAnsi" w:cstheme="majorHAnsi"/>
          <w:szCs w:val="22"/>
          <w:highlight w:val="yellow"/>
          <w:u w:val="single"/>
        </w:rPr>
        <w:t>garnered 9.9 use-of-force complaints for every 100 officers</w:t>
      </w:r>
      <w:r w:rsidRPr="000F1DC3">
        <w:rPr>
          <w:rFonts w:asciiTheme="majorHAnsi" w:hAnsiTheme="majorHAnsi" w:cstheme="majorHAnsi"/>
          <w:szCs w:val="22"/>
          <w:u w:val="single"/>
        </w:rPr>
        <w:t xml:space="preserve">, compared with </w:t>
      </w:r>
      <w:r w:rsidRPr="000F1DC3">
        <w:rPr>
          <w:rFonts w:asciiTheme="majorHAnsi" w:hAnsiTheme="majorHAnsi" w:cstheme="majorHAnsi"/>
          <w:szCs w:val="22"/>
          <w:highlight w:val="yellow"/>
          <w:u w:val="single"/>
        </w:rPr>
        <w:t>7.3 for non-unionized agencies</w:t>
      </w:r>
      <w:r w:rsidRPr="000F1DC3">
        <w:rPr>
          <w:rFonts w:asciiTheme="majorHAnsi" w:hAnsiTheme="majorHAnsi" w:cstheme="majorHAnsi"/>
          <w:sz w:val="12"/>
          <w:szCs w:val="22"/>
        </w:rPr>
        <w:t xml:space="preserve">. During the disciplinary process, about 7 percent of those complaints were sustained, or found to have merit, in unionized agencies. In nonunion agencies, the sustain rate was more than double, at 15 percent. In effect, officers in </w:t>
      </w:r>
      <w:r w:rsidRPr="000F1DC3">
        <w:rPr>
          <w:rFonts w:asciiTheme="majorHAnsi" w:hAnsiTheme="majorHAnsi" w:cstheme="majorHAnsi"/>
          <w:szCs w:val="22"/>
          <w:u w:val="single"/>
        </w:rPr>
        <w:t>unionized police forces are more likely to be the subjects of an excessive-force complaint, but more likely to beat the allegations in disciplinary hearings</w:t>
      </w:r>
      <w:r w:rsidRPr="000F1DC3">
        <w:rPr>
          <w:rFonts w:asciiTheme="majorHAnsi" w:hAnsiTheme="majorHAnsi" w:cstheme="majorHAnsi"/>
          <w:sz w:val="12"/>
          <w:szCs w:val="22"/>
        </w:rPr>
        <w:t xml:space="preserve">. Lengthy appeals processes make it more difficult to fire ‘bad apples’ Writing in the University of Pennsylvania Law Review, Stephen </w:t>
      </w:r>
      <w:proofErr w:type="spellStart"/>
      <w:r w:rsidRPr="000F1DC3">
        <w:rPr>
          <w:rFonts w:asciiTheme="majorHAnsi" w:hAnsiTheme="majorHAnsi" w:cstheme="majorHAnsi"/>
          <w:sz w:val="12"/>
          <w:szCs w:val="22"/>
        </w:rPr>
        <w:t>Rushin</w:t>
      </w:r>
      <w:proofErr w:type="spellEnd"/>
      <w:r w:rsidRPr="000F1DC3">
        <w:rPr>
          <w:rFonts w:asciiTheme="majorHAnsi" w:hAnsiTheme="majorHAnsi" w:cstheme="majorHAnsi"/>
          <w:sz w:val="12"/>
          <w:szCs w:val="22"/>
        </w:rPr>
        <w:t xml:space="preserve"> analyzed 656 police union contracts to examine the role of the disciplinary appeals process in misconduct cases. “The median police department in the data set offers police officers as many as four layers of appellate review in disciplinary cases,” he found. Some provided six or seven layers of review. After those levels are exhausted, most departments then allow officers accused of misconduct to appeal to a third-party arbitrator. More than half gave the offending officers some control over the selection of the arbitrator. The result, as detailed in a 2017 Washington Post investigation, is that </w:t>
      </w:r>
      <w:r w:rsidRPr="000F1DC3">
        <w:rPr>
          <w:rFonts w:asciiTheme="majorHAnsi" w:hAnsiTheme="majorHAnsi" w:cstheme="majorHAnsi"/>
          <w:szCs w:val="22"/>
          <w:highlight w:val="yellow"/>
          <w:u w:val="single"/>
        </w:rPr>
        <w:t>a</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stunningly </w:t>
      </w:r>
      <w:r w:rsidRPr="000F1DC3">
        <w:rPr>
          <w:rFonts w:asciiTheme="majorHAnsi" w:hAnsiTheme="majorHAnsi" w:cstheme="majorHAnsi"/>
          <w:szCs w:val="22"/>
          <w:highlight w:val="yellow"/>
          <w:u w:val="single"/>
        </w:rPr>
        <w:t>high percentage of officers fired for misconduct are</w:t>
      </w:r>
      <w:r w:rsidRPr="000F1DC3">
        <w:rPr>
          <w:rFonts w:asciiTheme="majorHAnsi" w:hAnsiTheme="majorHAnsi" w:cstheme="majorHAnsi"/>
          <w:sz w:val="12"/>
          <w:szCs w:val="22"/>
        </w:rPr>
        <w:t xml:space="preserve"> eventually </w:t>
      </w:r>
      <w:r w:rsidRPr="000F1DC3">
        <w:rPr>
          <w:rFonts w:asciiTheme="majorHAnsi" w:hAnsiTheme="majorHAnsi" w:cstheme="majorHAnsi"/>
          <w:szCs w:val="22"/>
          <w:highlight w:val="yellow"/>
          <w:u w:val="single"/>
        </w:rPr>
        <w:t>rehired after</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a lengthy </w:t>
      </w:r>
      <w:r w:rsidRPr="000F1DC3">
        <w:rPr>
          <w:rFonts w:asciiTheme="majorHAnsi" w:hAnsiTheme="majorHAnsi" w:cstheme="majorHAnsi"/>
          <w:szCs w:val="22"/>
          <w:highlight w:val="yellow"/>
          <w:u w:val="single"/>
        </w:rPr>
        <w:t>appeals</w:t>
      </w:r>
      <w:r w:rsidRPr="000F1DC3">
        <w:rPr>
          <w:rFonts w:asciiTheme="majorHAnsi" w:hAnsiTheme="majorHAnsi" w:cstheme="majorHAnsi"/>
          <w:sz w:val="12"/>
          <w:szCs w:val="22"/>
        </w:rPr>
        <w:t xml:space="preserve"> process. </w:t>
      </w:r>
      <w:r w:rsidRPr="000F1DC3">
        <w:rPr>
          <w:rFonts w:asciiTheme="majorHAnsi" w:hAnsiTheme="majorHAnsi" w:cstheme="majorHAnsi"/>
          <w:szCs w:val="22"/>
          <w:u w:val="single"/>
        </w:rPr>
        <w:t>In Washington, D.C.</w:t>
      </w:r>
      <w:r w:rsidRPr="000F1DC3">
        <w:rPr>
          <w:rFonts w:asciiTheme="majorHAnsi" w:hAnsiTheme="majorHAnsi" w:cstheme="majorHAnsi"/>
          <w:sz w:val="12"/>
          <w:szCs w:val="22"/>
        </w:rPr>
        <w:t xml:space="preserve">, for instance, </w:t>
      </w:r>
      <w:r w:rsidRPr="000F1DC3">
        <w:rPr>
          <w:rFonts w:asciiTheme="majorHAnsi" w:hAnsiTheme="majorHAnsi" w:cstheme="majorHAnsi"/>
          <w:szCs w:val="22"/>
          <w:u w:val="single"/>
        </w:rPr>
        <w:t>45 percent</w:t>
      </w:r>
      <w:r w:rsidRPr="000F1DC3">
        <w:rPr>
          <w:rFonts w:asciiTheme="majorHAnsi" w:hAnsiTheme="majorHAnsi" w:cstheme="majorHAnsi"/>
          <w:sz w:val="12"/>
          <w:szCs w:val="22"/>
        </w:rPr>
        <w:t xml:space="preserve"> of the officers fired for misconduct from 2006 to 2017 were rehired on appeal. In Philadelphia, the share is 62 percent. In San Antonio, it’s 70 percent. Other contract provisions also shield police from accountability In a separate paper in the Duke Law Journal, </w:t>
      </w:r>
      <w:proofErr w:type="spellStart"/>
      <w:r w:rsidRPr="000F1DC3">
        <w:rPr>
          <w:rFonts w:asciiTheme="majorHAnsi" w:hAnsiTheme="majorHAnsi" w:cstheme="majorHAnsi"/>
          <w:sz w:val="12"/>
          <w:szCs w:val="22"/>
        </w:rPr>
        <w:t>Rushin</w:t>
      </w:r>
      <w:proofErr w:type="spellEnd"/>
      <w:r w:rsidRPr="000F1DC3">
        <w:rPr>
          <w:rFonts w:asciiTheme="majorHAnsi" w:hAnsiTheme="majorHAnsi" w:cstheme="majorHAnsi"/>
          <w:sz w:val="12"/>
          <w:szCs w:val="22"/>
        </w:rPr>
        <w:t xml:space="preserve"> analyzed 178 police </w:t>
      </w:r>
      <w:r w:rsidRPr="000F1DC3">
        <w:rPr>
          <w:rFonts w:asciiTheme="majorHAnsi" w:hAnsiTheme="majorHAnsi" w:cstheme="majorHAnsi"/>
          <w:szCs w:val="22"/>
          <w:highlight w:val="yellow"/>
          <w:u w:val="single"/>
        </w:rPr>
        <w:t>union contracts</w:t>
      </w:r>
      <w:r w:rsidRPr="000F1DC3">
        <w:rPr>
          <w:rFonts w:asciiTheme="majorHAnsi" w:hAnsiTheme="majorHAnsi" w:cstheme="majorHAnsi"/>
          <w:sz w:val="12"/>
          <w:szCs w:val="22"/>
        </w:rPr>
        <w:t xml:space="preserve"> and found a number of </w:t>
      </w:r>
      <w:r w:rsidRPr="000F1DC3">
        <w:rPr>
          <w:rFonts w:asciiTheme="majorHAnsi" w:hAnsiTheme="majorHAnsi" w:cstheme="majorHAnsi"/>
          <w:szCs w:val="22"/>
          <w:u w:val="single"/>
        </w:rPr>
        <w:t>provisions</w:t>
      </w:r>
      <w:r w:rsidRPr="000F1DC3">
        <w:rPr>
          <w:rFonts w:asciiTheme="majorHAnsi" w:hAnsiTheme="majorHAnsi" w:cstheme="majorHAnsi"/>
          <w:sz w:val="12"/>
          <w:szCs w:val="22"/>
        </w:rPr>
        <w:t xml:space="preserve"> that </w:t>
      </w:r>
      <w:r w:rsidRPr="000F1DC3">
        <w:rPr>
          <w:rFonts w:asciiTheme="majorHAnsi" w:hAnsiTheme="majorHAnsi" w:cstheme="majorHAnsi"/>
          <w:szCs w:val="22"/>
          <w:u w:val="single"/>
        </w:rPr>
        <w:t xml:space="preserve">played a role in </w:t>
      </w:r>
      <w:r w:rsidRPr="000F1DC3">
        <w:rPr>
          <w:rFonts w:asciiTheme="majorHAnsi" w:hAnsiTheme="majorHAnsi" w:cstheme="majorHAnsi"/>
          <w:szCs w:val="22"/>
          <w:highlight w:val="yellow"/>
          <w:u w:val="single"/>
        </w:rPr>
        <w:t>shield</w:t>
      </w:r>
      <w:r w:rsidRPr="000F1DC3">
        <w:rPr>
          <w:rFonts w:asciiTheme="majorHAnsi" w:hAnsiTheme="majorHAnsi" w:cstheme="majorHAnsi"/>
          <w:szCs w:val="22"/>
          <w:u w:val="single"/>
        </w:rPr>
        <w:t xml:space="preserve">ing </w:t>
      </w:r>
      <w:r w:rsidRPr="000F1DC3">
        <w:rPr>
          <w:rFonts w:asciiTheme="majorHAnsi" w:hAnsiTheme="majorHAnsi" w:cstheme="majorHAnsi"/>
          <w:szCs w:val="22"/>
          <w:highlight w:val="yellow"/>
          <w:u w:val="single"/>
        </w:rPr>
        <w:t>police from the consequences of misconduct</w:t>
      </w:r>
      <w:r w:rsidRPr="000F1DC3">
        <w:rPr>
          <w:rFonts w:asciiTheme="majorHAnsi" w:hAnsiTheme="majorHAnsi" w:cstheme="majorHAnsi"/>
          <w:sz w:val="12"/>
          <w:szCs w:val="22"/>
        </w:rPr>
        <w:t>, including provisions that “</w:t>
      </w:r>
      <w:r w:rsidRPr="000F1DC3">
        <w:rPr>
          <w:rFonts w:asciiTheme="majorHAnsi" w:hAnsiTheme="majorHAnsi" w:cstheme="majorHAnsi"/>
          <w:szCs w:val="22"/>
          <w:u w:val="single"/>
        </w:rPr>
        <w:t xml:space="preserve">limit </w:t>
      </w:r>
      <w:r w:rsidRPr="000F1DC3">
        <w:rPr>
          <w:rFonts w:asciiTheme="majorHAnsi" w:hAnsiTheme="majorHAnsi" w:cstheme="majorHAnsi"/>
          <w:sz w:val="12"/>
          <w:szCs w:val="22"/>
        </w:rPr>
        <w:t xml:space="preserve">officer </w:t>
      </w:r>
      <w:r w:rsidRPr="000F1DC3">
        <w:rPr>
          <w:rFonts w:asciiTheme="majorHAnsi" w:hAnsiTheme="majorHAnsi" w:cstheme="majorHAnsi"/>
          <w:szCs w:val="22"/>
          <w:u w:val="single"/>
        </w:rPr>
        <w:t>interrogations</w:t>
      </w:r>
      <w:r w:rsidRPr="000F1DC3">
        <w:rPr>
          <w:rFonts w:asciiTheme="majorHAnsi" w:hAnsiTheme="majorHAnsi" w:cstheme="majorHAnsi"/>
          <w:sz w:val="12"/>
          <w:szCs w:val="22"/>
        </w:rPr>
        <w:t xml:space="preserve"> after alleged misconduct, </w:t>
      </w:r>
      <w:r w:rsidRPr="000F1DC3">
        <w:rPr>
          <w:rFonts w:asciiTheme="majorHAnsi" w:hAnsiTheme="majorHAnsi" w:cstheme="majorHAnsi"/>
          <w:szCs w:val="22"/>
          <w:u w:val="single"/>
        </w:rPr>
        <w:t>mandate the destruction of disciplinary records</w:t>
      </w:r>
      <w:r w:rsidRPr="000F1DC3">
        <w:rPr>
          <w:rFonts w:asciiTheme="majorHAnsi" w:hAnsiTheme="majorHAnsi" w:cstheme="majorHAnsi"/>
          <w:sz w:val="12"/>
          <w:szCs w:val="22"/>
        </w:rPr>
        <w:t xml:space="preserve">, </w:t>
      </w:r>
      <w:r w:rsidRPr="000F1DC3">
        <w:rPr>
          <w:rFonts w:asciiTheme="majorHAnsi" w:hAnsiTheme="majorHAnsi" w:cstheme="majorHAnsi"/>
          <w:szCs w:val="22"/>
          <w:u w:val="single"/>
        </w:rPr>
        <w:t>ban</w:t>
      </w:r>
      <w:r w:rsidRPr="000F1DC3">
        <w:rPr>
          <w:rFonts w:asciiTheme="majorHAnsi" w:hAnsiTheme="majorHAnsi" w:cstheme="majorHAnsi"/>
          <w:sz w:val="12"/>
          <w:szCs w:val="22"/>
        </w:rPr>
        <w:t xml:space="preserve"> civilian </w:t>
      </w:r>
      <w:r w:rsidRPr="000F1DC3">
        <w:rPr>
          <w:rFonts w:asciiTheme="majorHAnsi" w:hAnsiTheme="majorHAnsi" w:cstheme="majorHAnsi"/>
          <w:szCs w:val="22"/>
          <w:u w:val="single"/>
        </w:rPr>
        <w:t>oversight, prevent anonymous civilian complaints, indemnify officers in the event of civil suits, and limit the length of internal investigations.</w:t>
      </w:r>
      <w:r w:rsidRPr="000F1DC3">
        <w:rPr>
          <w:rFonts w:asciiTheme="majorHAnsi" w:hAnsiTheme="majorHAnsi" w:cstheme="majorHAnsi"/>
          <w:sz w:val="12"/>
          <w:szCs w:val="22"/>
        </w:rPr>
        <w:t xml:space="preserve">” He found that “overall, 156 of the 178 police union contracts examined in this study — around 88 percent — contained at least one provision that could thwart legitimate disciplinary actions against officers engaged in misconduct.” Police unions advocate shielding disciplinary records from public view Writing in the Stanford Law &amp; Policy Review, Katherine </w:t>
      </w:r>
      <w:proofErr w:type="spellStart"/>
      <w:r w:rsidRPr="000F1DC3">
        <w:rPr>
          <w:rFonts w:asciiTheme="majorHAnsi" w:hAnsiTheme="majorHAnsi" w:cstheme="majorHAnsi"/>
          <w:sz w:val="12"/>
          <w:szCs w:val="22"/>
        </w:rPr>
        <w:t>Bies</w:t>
      </w:r>
      <w:proofErr w:type="spellEnd"/>
      <w:r w:rsidRPr="000F1DC3">
        <w:rPr>
          <w:rFonts w:asciiTheme="majorHAnsi" w:hAnsiTheme="majorHAnsi" w:cstheme="majorHAnsi"/>
          <w:sz w:val="12"/>
          <w:szCs w:val="22"/>
        </w:rPr>
        <w:t xml:space="preserve"> notes that “police disciplinary records are public in only 12 states,” due in no small part to lobbying efforts by police unions. The article deals specifically with the efforts of police unions to pass laws in two states — New York’s notorious Section 50-a and a similar law in California — that shield disciplinary records from public scrutiny. “Police </w:t>
      </w:r>
      <w:r w:rsidRPr="000F1DC3">
        <w:rPr>
          <w:rFonts w:asciiTheme="majorHAnsi" w:hAnsiTheme="majorHAnsi" w:cstheme="majorHAnsi"/>
          <w:szCs w:val="22"/>
          <w:u w:val="single"/>
        </w:rPr>
        <w:t>unions</w:t>
      </w:r>
      <w:r w:rsidRPr="000F1DC3">
        <w:rPr>
          <w:rFonts w:asciiTheme="majorHAnsi" w:hAnsiTheme="majorHAnsi" w:cstheme="majorHAnsi"/>
          <w:sz w:val="12"/>
          <w:szCs w:val="22"/>
        </w:rPr>
        <w:t xml:space="preserve"> often strategically frame any </w:t>
      </w:r>
      <w:r w:rsidRPr="000F1DC3">
        <w:rPr>
          <w:rFonts w:asciiTheme="majorHAnsi" w:hAnsiTheme="majorHAnsi" w:cstheme="majorHAnsi"/>
          <w:szCs w:val="22"/>
          <w:u w:val="single"/>
        </w:rPr>
        <w:t>opposition to their agenda of secrecy as endangering public safety and harming the public interest</w:t>
      </w:r>
      <w:r w:rsidRPr="000F1DC3">
        <w:rPr>
          <w:rFonts w:asciiTheme="majorHAnsi" w:hAnsiTheme="majorHAnsi" w:cstheme="majorHAnsi"/>
          <w:sz w:val="12"/>
          <w:szCs w:val="22"/>
        </w:rPr>
        <w:t xml:space="preserve">,” </w:t>
      </w:r>
      <w:proofErr w:type="spellStart"/>
      <w:r w:rsidRPr="000F1DC3">
        <w:rPr>
          <w:rFonts w:asciiTheme="majorHAnsi" w:hAnsiTheme="majorHAnsi" w:cstheme="majorHAnsi"/>
          <w:sz w:val="12"/>
          <w:szCs w:val="22"/>
        </w:rPr>
        <w:t>Bies</w:t>
      </w:r>
      <w:proofErr w:type="spellEnd"/>
      <w:r w:rsidRPr="000F1DC3">
        <w:rPr>
          <w:rFonts w:asciiTheme="majorHAnsi" w:hAnsiTheme="majorHAnsi" w:cstheme="majorHAnsi"/>
          <w:sz w:val="12"/>
          <w:szCs w:val="22"/>
        </w:rPr>
        <w:t xml:space="preserve"> writes. “However, police unions often conflate ‘the public interest’ with the private interests of police officers.” </w:t>
      </w:r>
      <w:r w:rsidRPr="000F1DC3">
        <w:rPr>
          <w:rFonts w:asciiTheme="majorHAnsi" w:hAnsiTheme="majorHAnsi" w:cstheme="majorHAnsi"/>
          <w:szCs w:val="22"/>
          <w:highlight w:val="yellow"/>
          <w:u w:val="single"/>
        </w:rPr>
        <w:t>Unionized police may be more likely to kill civilians</w:t>
      </w:r>
      <w:r w:rsidRPr="000F1DC3">
        <w:rPr>
          <w:rFonts w:asciiTheme="majorHAnsi" w:hAnsiTheme="majorHAnsi" w:cstheme="majorHAnsi"/>
          <w:szCs w:val="22"/>
          <w:u w:val="single"/>
        </w:rPr>
        <w:t xml:space="preserve">, particularly nonwhite ones </w:t>
      </w:r>
      <w:r w:rsidRPr="000F1DC3">
        <w:rPr>
          <w:rFonts w:asciiTheme="majorHAnsi" w:hAnsiTheme="majorHAnsi" w:cstheme="majorHAnsi"/>
          <w:sz w:val="12"/>
          <w:szCs w:val="22"/>
        </w:rPr>
        <w:t xml:space="preserve">Economist Rob </w:t>
      </w:r>
      <w:proofErr w:type="spellStart"/>
      <w:r w:rsidRPr="000F1DC3">
        <w:rPr>
          <w:rFonts w:asciiTheme="majorHAnsi" w:hAnsiTheme="majorHAnsi" w:cstheme="majorHAnsi"/>
          <w:sz w:val="12"/>
          <w:szCs w:val="22"/>
        </w:rPr>
        <w:t>Gillezeau</w:t>
      </w:r>
      <w:proofErr w:type="spellEnd"/>
      <w:r w:rsidRPr="000F1DC3">
        <w:rPr>
          <w:rFonts w:asciiTheme="majorHAnsi" w:hAnsiTheme="majorHAnsi" w:cstheme="majorHAnsi"/>
          <w:sz w:val="12"/>
          <w:szCs w:val="22"/>
        </w:rPr>
        <w:t xml:space="preserve"> recently previewed his research examining the relationship between unionization and police killings of U.S. citizens. While provisional, his initial results suggest the </w:t>
      </w:r>
      <w:r w:rsidRPr="000F1DC3">
        <w:rPr>
          <w:rFonts w:asciiTheme="majorHAnsi" w:hAnsiTheme="majorHAnsi" w:cstheme="majorHAnsi"/>
          <w:szCs w:val="22"/>
          <w:highlight w:val="yellow"/>
          <w:u w:val="single"/>
        </w:rPr>
        <w:t>police unionizatio</w:t>
      </w:r>
      <w:r w:rsidRPr="000F1DC3">
        <w:rPr>
          <w:rFonts w:asciiTheme="majorHAnsi" w:hAnsiTheme="majorHAnsi" w:cstheme="majorHAnsi"/>
          <w:szCs w:val="22"/>
          <w:u w:val="single"/>
        </w:rPr>
        <w:t xml:space="preserve">n happening in the 1950s through the 1980s </w:t>
      </w:r>
      <w:r w:rsidRPr="000F1DC3">
        <w:rPr>
          <w:rFonts w:asciiTheme="majorHAnsi" w:hAnsiTheme="majorHAnsi" w:cstheme="majorHAnsi"/>
          <w:szCs w:val="22"/>
          <w:highlight w:val="yellow"/>
          <w:u w:val="single"/>
        </w:rPr>
        <w:t>led to “about 60 to 70″ additional civilians killed by police each year</w:t>
      </w:r>
      <w:r w:rsidRPr="000F1DC3">
        <w:rPr>
          <w:rFonts w:asciiTheme="majorHAnsi" w:hAnsiTheme="majorHAnsi" w:cstheme="majorHAnsi"/>
          <w:sz w:val="12"/>
          <w:szCs w:val="22"/>
        </w:rPr>
        <w:t>. The “overwhelming majority” of those civilians were nonwhite. “With the caveat that this is very early work, it looks like collective bargaining rights are being used to protect the ability of officers to discriminate in the disproportionate use of force against the nonwhite population,” he recently said on Twitter.</w:t>
      </w:r>
    </w:p>
    <w:p w14:paraId="2B2C0746" w14:textId="77777777" w:rsidR="00703370" w:rsidRPr="004A1BFB" w:rsidRDefault="00703370" w:rsidP="00703370"/>
    <w:p w14:paraId="531FCF63" w14:textId="77777777" w:rsidR="00703370" w:rsidRDefault="00703370" w:rsidP="00703370">
      <w:pPr>
        <w:pStyle w:val="Heading1"/>
      </w:pPr>
      <w:r>
        <w:lastRenderedPageBreak/>
        <w:t>Case</w:t>
      </w:r>
    </w:p>
    <w:p w14:paraId="0663E355" w14:textId="77777777" w:rsidR="00703370" w:rsidRPr="00D46F33" w:rsidRDefault="00703370" w:rsidP="00703370">
      <w:pPr>
        <w:pStyle w:val="ListParagraph"/>
        <w:keepNext/>
        <w:keepLines/>
        <w:numPr>
          <w:ilvl w:val="0"/>
          <w:numId w:val="12"/>
        </w:numPr>
        <w:spacing w:before="40" w:after="0"/>
        <w:outlineLvl w:val="3"/>
        <w:rPr>
          <w:rFonts w:eastAsia="MS Gothic"/>
          <w:b/>
          <w:iCs/>
          <w:sz w:val="26"/>
        </w:rPr>
      </w:pPr>
      <w:r w:rsidRPr="00D46F33">
        <w:rPr>
          <w:rFonts w:eastAsia="MS Gothic"/>
          <w:b/>
          <w:iCs/>
          <w:sz w:val="26"/>
        </w:rPr>
        <w:t xml:space="preserve">Turn: More strikes lead to backlash bills that weaken unions – empirically proven. </w:t>
      </w:r>
      <w:proofErr w:type="spellStart"/>
      <w:r w:rsidRPr="00D46F33">
        <w:rPr>
          <w:rFonts w:eastAsia="MS Gothic"/>
          <w:b/>
          <w:iCs/>
          <w:sz w:val="26"/>
        </w:rPr>
        <w:t>Partelow</w:t>
      </w:r>
      <w:proofErr w:type="spellEnd"/>
      <w:r w:rsidRPr="00D46F33">
        <w:rPr>
          <w:rFonts w:eastAsia="MS Gothic"/>
          <w:b/>
          <w:iCs/>
          <w:sz w:val="26"/>
        </w:rPr>
        <w:t xml:space="preserve"> ‘19</w:t>
      </w:r>
    </w:p>
    <w:p w14:paraId="4114E99A" w14:textId="77777777" w:rsidR="00703370" w:rsidRPr="002E25ED" w:rsidRDefault="00703370" w:rsidP="00703370">
      <w:pPr>
        <w:rPr>
          <w:rFonts w:eastAsia="Cambria"/>
        </w:rPr>
      </w:pPr>
      <w:r w:rsidRPr="002E25ED">
        <w:rPr>
          <w:rFonts w:eastAsia="Cambria"/>
        </w:rPr>
        <w:t xml:space="preserve">Lisette </w:t>
      </w:r>
      <w:proofErr w:type="spellStart"/>
      <w:r w:rsidRPr="002E25ED">
        <w:rPr>
          <w:rFonts w:eastAsia="Cambria"/>
        </w:rPr>
        <w:t>Partelow</w:t>
      </w:r>
      <w:proofErr w:type="spellEnd"/>
      <w:r w:rsidRPr="002E25ED">
        <w:rPr>
          <w:rFonts w:eastAsia="Cambria"/>
        </w:rPr>
        <w:t xml:space="preserve"> [Lisette </w:t>
      </w:r>
      <w:proofErr w:type="spellStart"/>
      <w:r w:rsidRPr="002E25ED">
        <w:rPr>
          <w:rFonts w:eastAsia="Cambria"/>
        </w:rPr>
        <w:t>Partelow</w:t>
      </w:r>
      <w:proofErr w:type="spellEnd"/>
      <w:r w:rsidRPr="002E25ED">
        <w:rPr>
          <w:rFonts w:eastAsia="Cambria"/>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2E25ED">
        <w:rPr>
          <w:rFonts w:eastAsia="Cambria"/>
        </w:rPr>
        <w:t>MJen</w:t>
      </w:r>
      <w:proofErr w:type="spellEnd"/>
      <w:r w:rsidRPr="002E25ED">
        <w:rPr>
          <w:rFonts w:eastAsia="Cambria"/>
        </w:rPr>
        <w:t>]</w:t>
      </w:r>
    </w:p>
    <w:p w14:paraId="5A529BD9" w14:textId="77777777" w:rsidR="00703370" w:rsidRPr="002E25ED" w:rsidRDefault="00703370" w:rsidP="00703370">
      <w:pPr>
        <w:spacing w:after="0" w:line="240" w:lineRule="auto"/>
        <w:ind w:left="720"/>
        <w:textAlignment w:val="baseline"/>
        <w:rPr>
          <w:rFonts w:eastAsia="Cambria"/>
          <w:u w:val="single"/>
          <w:lang w:val="en-HK" w:eastAsia="zh-CN"/>
        </w:rPr>
      </w:pPr>
      <w:r w:rsidRPr="002E25ED">
        <w:rPr>
          <w:rFonts w:eastAsia="Times New Roman"/>
          <w:color w:val="2C2C25"/>
          <w:spacing w:val="1"/>
          <w:sz w:val="14"/>
          <w:szCs w:val="81"/>
          <w:bdr w:val="none" w:sz="0" w:space="0" w:color="auto" w:frame="1"/>
          <w:lang w:val="en-HK" w:eastAsia="zh-CN"/>
        </w:rPr>
        <w:t>I</w:t>
      </w:r>
      <w:r w:rsidRPr="002E25ED">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44" w:tgtFrame="_blank" w:history="1">
        <w:r w:rsidRPr="002E25ED">
          <w:rPr>
            <w:rFonts w:eastAsia="Times New Roman"/>
            <w:color w:val="333333"/>
            <w:spacing w:val="1"/>
            <w:sz w:val="24"/>
            <w:u w:val="single"/>
            <w:bdr w:val="none" w:sz="0" w:space="0" w:color="auto" w:frame="1"/>
            <w:lang w:val="en-HK" w:eastAsia="zh-CN"/>
          </w:rPr>
          <w:t>proposals in states</w:t>
        </w:r>
      </w:hyperlink>
      <w:r w:rsidRPr="002E25ED">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2E25ED">
        <w:rPr>
          <w:rFonts w:eastAsia="Cambria"/>
          <w:u w:val="single"/>
          <w:lang w:val="en-HK" w:eastAsia="zh-CN"/>
        </w:rPr>
        <w:t xml:space="preserve">, a predictable backlash has also emerged. </w:t>
      </w:r>
      <w:r w:rsidRPr="002E25ED">
        <w:rPr>
          <w:rFonts w:eastAsia="Cambria"/>
          <w:highlight w:val="yellow"/>
          <w:u w:val="single"/>
          <w:lang w:val="en-HK" w:eastAsia="zh-CN"/>
        </w:rPr>
        <w:t>Legislators</w:t>
      </w:r>
      <w:r w:rsidRPr="002E25ED">
        <w:rPr>
          <w:rFonts w:eastAsia="Cambria"/>
          <w:u w:val="single"/>
          <w:lang w:val="en-HK" w:eastAsia="zh-CN"/>
        </w:rPr>
        <w:t xml:space="preserve"> </w:t>
      </w:r>
      <w:r w:rsidRPr="002E25ED">
        <w:rPr>
          <w:rFonts w:eastAsia="Cambria"/>
          <w:highlight w:val="yellow"/>
          <w:u w:val="single"/>
          <w:lang w:val="en-HK" w:eastAsia="zh-CN"/>
        </w:rPr>
        <w:t>in</w:t>
      </w:r>
      <w:r w:rsidRPr="002E25ED">
        <w:rPr>
          <w:rFonts w:eastAsia="Cambria"/>
          <w:u w:val="single"/>
          <w:lang w:val="en-HK" w:eastAsia="zh-CN"/>
        </w:rPr>
        <w:t xml:space="preserve"> some states that were </w:t>
      </w:r>
      <w:r w:rsidRPr="002E25ED">
        <w:rPr>
          <w:rFonts w:eastAsia="Cambria"/>
          <w:highlight w:val="yellow"/>
          <w:u w:val="single"/>
          <w:lang w:val="en-HK" w:eastAsia="zh-CN"/>
        </w:rPr>
        <w:t xml:space="preserve">hotbeds of teacher activism are </w:t>
      </w:r>
      <w:hyperlink r:id="rId45" w:tgtFrame="_blank" w:history="1">
        <w:r w:rsidRPr="002E25ED">
          <w:rPr>
            <w:rFonts w:eastAsia="Cambria"/>
            <w:highlight w:val="yellow"/>
            <w:u w:val="single"/>
            <w:lang w:val="en-HK" w:eastAsia="zh-CN"/>
          </w:rPr>
          <w:t>introducing bills</w:t>
        </w:r>
      </w:hyperlink>
      <w:r w:rsidRPr="002E25ED">
        <w:rPr>
          <w:rFonts w:eastAsia="Cambria"/>
          <w:highlight w:val="yellow"/>
          <w:u w:val="single"/>
          <w:lang w:val="en-HK" w:eastAsia="zh-CN"/>
        </w:rPr>
        <w:t xml:space="preserve"> to</w:t>
      </w:r>
      <w:r w:rsidRPr="002E25ED">
        <w:rPr>
          <w:rFonts w:eastAsia="Cambria"/>
          <w:u w:val="single"/>
          <w:lang w:val="en-HK" w:eastAsia="zh-CN"/>
        </w:rPr>
        <w:t xml:space="preserve"> explicitly </w:t>
      </w:r>
      <w:r w:rsidRPr="002E25ED">
        <w:rPr>
          <w:rFonts w:eastAsia="Cambria"/>
          <w:highlight w:val="yellow"/>
          <w:u w:val="single"/>
          <w:lang w:val="en-HK" w:eastAsia="zh-CN"/>
        </w:rPr>
        <w:t>prohibit walkouts</w:t>
      </w:r>
      <w:r w:rsidRPr="002E25ED">
        <w:rPr>
          <w:rFonts w:eastAsia="Cambria"/>
          <w:u w:val="single"/>
          <w:lang w:val="en-HK" w:eastAsia="zh-CN"/>
        </w:rPr>
        <w:t xml:space="preserve"> </w:t>
      </w:r>
      <w:r w:rsidRPr="002E25ED">
        <w:rPr>
          <w:rFonts w:eastAsia="Cambria"/>
          <w:highlight w:val="yellow"/>
          <w:u w:val="single"/>
          <w:lang w:val="en-HK" w:eastAsia="zh-CN"/>
        </w:rPr>
        <w:t>or punish teachers</w:t>
      </w:r>
      <w:r w:rsidRPr="002E25ED">
        <w:rPr>
          <w:rFonts w:eastAsia="Cambria"/>
          <w:u w:val="single"/>
          <w:lang w:val="en-HK" w:eastAsia="zh-CN"/>
        </w:rPr>
        <w:t xml:space="preserve"> who participate, often </w:t>
      </w:r>
      <w:r w:rsidRPr="002E25ED">
        <w:rPr>
          <w:rFonts w:eastAsia="Cambria"/>
          <w:highlight w:val="yellow"/>
          <w:u w:val="single"/>
          <w:lang w:val="en-HK" w:eastAsia="zh-CN"/>
        </w:rPr>
        <w:t>with</w:t>
      </w:r>
      <w:r w:rsidRPr="002E25ED">
        <w:rPr>
          <w:rFonts w:eastAsia="Cambria"/>
          <w:u w:val="single"/>
          <w:lang w:val="en-HK" w:eastAsia="zh-CN"/>
        </w:rPr>
        <w:t xml:space="preserve"> a sprinkling of </w:t>
      </w:r>
      <w:r w:rsidRPr="002E25ED">
        <w:rPr>
          <w:rFonts w:eastAsia="Cambria"/>
          <w:highlight w:val="yellow"/>
          <w:u w:val="single"/>
          <w:lang w:val="en-HK" w:eastAsia="zh-CN"/>
        </w:rPr>
        <w:t>additional anti-union provisions</w:t>
      </w:r>
      <w:r w:rsidRPr="002E25ED">
        <w:rPr>
          <w:rFonts w:eastAsia="Cambria"/>
          <w:u w:val="single"/>
          <w:lang w:val="en-HK" w:eastAsia="zh-CN"/>
        </w:rPr>
        <w:t xml:space="preserve">. </w:t>
      </w:r>
      <w:r w:rsidRPr="002E25ED">
        <w:rPr>
          <w:rFonts w:eastAsia="Cambria"/>
          <w:b/>
          <w:bCs/>
          <w:highlight w:val="yellow"/>
          <w:u w:val="single"/>
          <w:lang w:val="en-HK" w:eastAsia="zh-CN"/>
        </w:rPr>
        <w:t>Weakening unions and refusing to invest in education</w:t>
      </w:r>
      <w:r w:rsidRPr="002E25ED">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2E25ED">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46" w:tgtFrame="_blank" w:history="1">
        <w:r w:rsidRPr="002E25ED">
          <w:rPr>
            <w:rFonts w:eastAsia="Times New Roman"/>
            <w:color w:val="333333"/>
            <w:spacing w:val="1"/>
            <w:sz w:val="24"/>
            <w:u w:val="single"/>
            <w:bdr w:val="none" w:sz="0" w:space="0" w:color="auto" w:frame="1"/>
            <w:lang w:val="en-HK" w:eastAsia="zh-CN"/>
          </w:rPr>
          <w:t>half a dozen states</w:t>
        </w:r>
      </w:hyperlink>
      <w:r w:rsidRPr="002E25ED">
        <w:rPr>
          <w:rFonts w:eastAsia="Times New Roman"/>
          <w:color w:val="2C2C25"/>
          <w:spacing w:val="1"/>
          <w:sz w:val="14"/>
          <w:lang w:val="en-HK" w:eastAsia="zh-CN"/>
        </w:rPr>
        <w:t xml:space="preserve">. The </w:t>
      </w:r>
      <w:hyperlink r:id="rId47" w:tgtFrame="_blank" w:history="1">
        <w:r w:rsidRPr="002E25ED">
          <w:rPr>
            <w:rFonts w:eastAsia="Times New Roman"/>
            <w:color w:val="333333"/>
            <w:spacing w:val="1"/>
            <w:sz w:val="24"/>
            <w:u w:val="single"/>
            <w:bdr w:val="none" w:sz="0" w:space="0" w:color="auto" w:frame="1"/>
            <w:lang w:val="en-HK" w:eastAsia="zh-CN"/>
          </w:rPr>
          <w:t>decade of disinvestment</w:t>
        </w:r>
      </w:hyperlink>
      <w:r w:rsidRPr="002E25ED">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48" w:tgtFrame="_blank" w:history="1">
        <w:r w:rsidRPr="002E25ED">
          <w:rPr>
            <w:rFonts w:eastAsia="Times New Roman"/>
            <w:color w:val="333333"/>
            <w:spacing w:val="1"/>
            <w:sz w:val="24"/>
            <w:u w:val="single"/>
            <w:bdr w:val="none" w:sz="0" w:space="0" w:color="auto" w:frame="1"/>
            <w:lang w:val="en-HK" w:eastAsia="zh-CN"/>
          </w:rPr>
          <w:t>result</w:t>
        </w:r>
      </w:hyperlink>
      <w:r w:rsidRPr="002E25ED">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49" w:tgtFrame="_blank" w:history="1">
        <w:r w:rsidRPr="002E25ED">
          <w:rPr>
            <w:rFonts w:eastAsia="Times New Roman"/>
            <w:color w:val="333333"/>
            <w:spacing w:val="1"/>
            <w:sz w:val="24"/>
            <w:u w:val="single"/>
            <w:bdr w:val="none" w:sz="0" w:space="0" w:color="auto" w:frame="1"/>
            <w:lang w:val="en-HK" w:eastAsia="zh-CN"/>
          </w:rPr>
          <w:t>crumbling schools</w:t>
        </w:r>
      </w:hyperlink>
      <w:r w:rsidRPr="002E25ED">
        <w:rPr>
          <w:rFonts w:eastAsia="Times New Roman"/>
          <w:color w:val="2C2C25"/>
          <w:spacing w:val="1"/>
          <w:sz w:val="14"/>
          <w:lang w:val="en-HK" w:eastAsia="zh-CN"/>
        </w:rPr>
        <w:t xml:space="preserve">, students learning from </w:t>
      </w:r>
      <w:hyperlink r:id="rId50" w:tgtFrame="_blank" w:history="1">
        <w:r w:rsidRPr="002E25ED">
          <w:rPr>
            <w:rFonts w:eastAsia="Times New Roman"/>
            <w:color w:val="333333"/>
            <w:spacing w:val="1"/>
            <w:sz w:val="24"/>
            <w:u w:val="single"/>
            <w:bdr w:val="none" w:sz="0" w:space="0" w:color="auto" w:frame="1"/>
            <w:lang w:val="en-HK" w:eastAsia="zh-CN"/>
          </w:rPr>
          <w:t>decades-old textbooks</w:t>
        </w:r>
      </w:hyperlink>
      <w:r w:rsidRPr="002E25ED">
        <w:rPr>
          <w:rFonts w:eastAsia="Times New Roman"/>
          <w:color w:val="2C2C25"/>
          <w:spacing w:val="1"/>
          <w:sz w:val="14"/>
          <w:lang w:val="en-HK" w:eastAsia="zh-CN"/>
        </w:rPr>
        <w:t xml:space="preserve">, high teacher turnover, and staff </w:t>
      </w:r>
      <w:hyperlink r:id="rId51" w:tgtFrame="_blank" w:history="1">
        <w:r w:rsidRPr="002E25ED">
          <w:rPr>
            <w:rFonts w:eastAsia="Times New Roman"/>
            <w:color w:val="333333"/>
            <w:spacing w:val="1"/>
            <w:sz w:val="24"/>
            <w:u w:val="single"/>
            <w:bdr w:val="none" w:sz="0" w:space="0" w:color="auto" w:frame="1"/>
            <w:lang w:val="en-HK" w:eastAsia="zh-CN"/>
          </w:rPr>
          <w:t>shortages</w:t>
        </w:r>
      </w:hyperlink>
      <w:r w:rsidRPr="002E25ED">
        <w:rPr>
          <w:rFonts w:eastAsia="Times New Roman"/>
          <w:color w:val="2C2C25"/>
          <w:spacing w:val="1"/>
          <w:sz w:val="14"/>
          <w:lang w:val="en-HK" w:eastAsia="zh-CN"/>
        </w:rPr>
        <w:t xml:space="preserve"> in these states became common. Teachers had reached their </w:t>
      </w:r>
      <w:hyperlink r:id="rId52" w:tgtFrame="_blank" w:history="1">
        <w:r w:rsidRPr="002E25ED">
          <w:rPr>
            <w:rFonts w:eastAsia="Times New Roman"/>
            <w:color w:val="333333"/>
            <w:spacing w:val="1"/>
            <w:sz w:val="24"/>
            <w:u w:val="single"/>
            <w:bdr w:val="none" w:sz="0" w:space="0" w:color="auto" w:frame="1"/>
            <w:lang w:val="en-HK" w:eastAsia="zh-CN"/>
          </w:rPr>
          <w:t>boiling point</w:t>
        </w:r>
      </w:hyperlink>
      <w:r w:rsidRPr="002E25ED">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53" w:tgtFrame="_blank" w:history="1">
        <w:r w:rsidRPr="002E25ED">
          <w:rPr>
            <w:rFonts w:eastAsia="Times New Roman"/>
            <w:color w:val="333333"/>
            <w:spacing w:val="1"/>
            <w:sz w:val="24"/>
            <w:u w:val="single"/>
            <w:bdr w:val="none" w:sz="0" w:space="0" w:color="auto" w:frame="1"/>
            <w:lang w:val="en-HK" w:eastAsia="zh-CN"/>
          </w:rPr>
          <w:t>education funding</w:t>
        </w:r>
      </w:hyperlink>
      <w:r w:rsidRPr="002E25ED">
        <w:rPr>
          <w:rFonts w:eastAsia="Times New Roman"/>
          <w:color w:val="2C2C25"/>
          <w:spacing w:val="1"/>
          <w:sz w:val="14"/>
          <w:lang w:val="en-HK" w:eastAsia="zh-CN"/>
        </w:rPr>
        <w:t xml:space="preserve"> agreed to enact significant </w:t>
      </w:r>
      <w:hyperlink r:id="rId54" w:tgtFrame="_blank" w:history="1">
        <w:r w:rsidRPr="002E25ED">
          <w:rPr>
            <w:rFonts w:eastAsia="Times New Roman"/>
            <w:color w:val="333333"/>
            <w:spacing w:val="1"/>
            <w:sz w:val="24"/>
            <w:u w:val="single"/>
            <w:bdr w:val="none" w:sz="0" w:space="0" w:color="auto" w:frame="1"/>
            <w:lang w:val="en-HK" w:eastAsia="zh-CN"/>
          </w:rPr>
          <w:t>pay raises</w:t>
        </w:r>
      </w:hyperlink>
      <w:r w:rsidRPr="002E25ED">
        <w:rPr>
          <w:rFonts w:eastAsia="Times New Roman"/>
          <w:color w:val="2C2C25"/>
          <w:spacing w:val="1"/>
          <w:sz w:val="14"/>
          <w:lang w:val="en-HK" w:eastAsia="zh-CN"/>
        </w:rPr>
        <w:t xml:space="preserve"> and increases in education funding. For example, in Arizona, Republican Gov. Doug </w:t>
      </w:r>
      <w:proofErr w:type="spellStart"/>
      <w:r w:rsidRPr="002E25ED">
        <w:rPr>
          <w:rFonts w:eastAsia="Times New Roman"/>
          <w:color w:val="2C2C25"/>
          <w:spacing w:val="1"/>
          <w:sz w:val="14"/>
          <w:lang w:val="en-HK" w:eastAsia="zh-CN"/>
        </w:rPr>
        <w:t>Ducey</w:t>
      </w:r>
      <w:proofErr w:type="spellEnd"/>
      <w:r w:rsidRPr="002E25ED">
        <w:rPr>
          <w:rFonts w:eastAsia="Times New Roman"/>
          <w:color w:val="2C2C25"/>
          <w:spacing w:val="1"/>
          <w:sz w:val="14"/>
          <w:lang w:val="en-HK" w:eastAsia="zh-CN"/>
        </w:rPr>
        <w:t xml:space="preserve"> was forced to sign off on a teacher pay bill he had </w:t>
      </w:r>
      <w:hyperlink r:id="rId55" w:tgtFrame="_blank" w:history="1">
        <w:r w:rsidRPr="002E25ED">
          <w:rPr>
            <w:rFonts w:eastAsia="Times New Roman"/>
            <w:color w:val="333333"/>
            <w:spacing w:val="1"/>
            <w:sz w:val="24"/>
            <w:u w:val="single"/>
            <w:bdr w:val="none" w:sz="0" w:space="0" w:color="auto" w:frame="1"/>
            <w:lang w:val="en-HK" w:eastAsia="zh-CN"/>
          </w:rPr>
          <w:t>previously opposed</w:t>
        </w:r>
      </w:hyperlink>
      <w:r w:rsidRPr="002E25ED">
        <w:rPr>
          <w:rFonts w:eastAsia="Times New Roman"/>
          <w:color w:val="2C2C25"/>
          <w:spacing w:val="1"/>
          <w:sz w:val="14"/>
          <w:lang w:val="en-HK" w:eastAsia="zh-CN"/>
        </w:rPr>
        <w:t xml:space="preserve"> that provided a </w:t>
      </w:r>
      <w:hyperlink r:id="rId56" w:tgtFrame="_blank" w:history="1">
        <w:r w:rsidRPr="002E25ED">
          <w:rPr>
            <w:rFonts w:eastAsia="Times New Roman"/>
            <w:color w:val="333333"/>
            <w:spacing w:val="1"/>
            <w:sz w:val="24"/>
            <w:u w:val="single"/>
            <w:bdr w:val="none" w:sz="0" w:space="0" w:color="auto" w:frame="1"/>
            <w:lang w:val="en-HK" w:eastAsia="zh-CN"/>
          </w:rPr>
          <w:t>20 percent raise</w:t>
        </w:r>
      </w:hyperlink>
      <w:r w:rsidRPr="002E25ED">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57" w:tgtFrame="_blank" w:history="1">
        <w:r w:rsidRPr="002E25ED">
          <w:rPr>
            <w:rFonts w:eastAsia="Times New Roman"/>
            <w:color w:val="333333"/>
            <w:spacing w:val="1"/>
            <w:sz w:val="24"/>
            <w:u w:val="single"/>
            <w:bdr w:val="none" w:sz="0" w:space="0" w:color="auto" w:frame="1"/>
            <w:lang w:val="en-HK" w:eastAsia="zh-CN"/>
          </w:rPr>
          <w:t>deep-red states</w:t>
        </w:r>
      </w:hyperlink>
      <w:r w:rsidRPr="002E25ED">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58" w:tgtFrame="_blank" w:history="1">
        <w:r w:rsidRPr="002E25ED">
          <w:rPr>
            <w:rFonts w:eastAsia="Times New Roman"/>
            <w:color w:val="333333"/>
            <w:spacing w:val="1"/>
            <w:sz w:val="24"/>
            <w:u w:val="single"/>
            <w:bdr w:val="none" w:sz="0" w:space="0" w:color="auto" w:frame="1"/>
            <w:lang w:val="en-HK" w:eastAsia="zh-CN"/>
          </w:rPr>
          <w:t>paid less</w:t>
        </w:r>
      </w:hyperlink>
      <w:r w:rsidRPr="002E25ED">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59" w:tgtFrame="_blank" w:history="1">
        <w:r w:rsidRPr="002E25ED">
          <w:rPr>
            <w:rFonts w:eastAsia="Times New Roman"/>
            <w:color w:val="333333"/>
            <w:spacing w:val="1"/>
            <w:sz w:val="24"/>
            <w:u w:val="single"/>
            <w:bdr w:val="none" w:sz="0" w:space="0" w:color="auto" w:frame="1"/>
            <w:lang w:val="en-HK" w:eastAsia="zh-CN"/>
          </w:rPr>
          <w:t>support for increasing teacher pay</w:t>
        </w:r>
      </w:hyperlink>
      <w:r w:rsidRPr="002E25ED">
        <w:rPr>
          <w:rFonts w:eastAsia="Times New Roman"/>
          <w:color w:val="2C2C25"/>
          <w:spacing w:val="1"/>
          <w:sz w:val="14"/>
          <w:lang w:val="en-HK" w:eastAsia="zh-CN"/>
        </w:rPr>
        <w:t xml:space="preserve">, particularly in the states where walkouts occurred. </w:t>
      </w:r>
      <w:r w:rsidRPr="002E25ED">
        <w:rPr>
          <w:rFonts w:eastAsia="Cambria"/>
          <w:u w:val="single"/>
          <w:lang w:val="en-HK" w:eastAsia="zh-CN"/>
        </w:rPr>
        <w:t xml:space="preserve">But even as some conservative </w:t>
      </w:r>
      <w:r w:rsidRPr="002E25ED">
        <w:rPr>
          <w:rFonts w:eastAsia="Cambria"/>
          <w:highlight w:val="yellow"/>
          <w:u w:val="single"/>
          <w:lang w:val="en-HK" w:eastAsia="zh-CN"/>
        </w:rPr>
        <w:t>policymakers</w:t>
      </w:r>
      <w:r w:rsidRPr="002E25ED">
        <w:rPr>
          <w:rFonts w:eastAsia="Cambria"/>
          <w:u w:val="single"/>
          <w:lang w:val="en-HK" w:eastAsia="zh-CN"/>
        </w:rPr>
        <w:t xml:space="preserve"> agree to raise teacher salaries, as the 2019 legislative sessions have begun, others </w:t>
      </w:r>
      <w:r w:rsidRPr="002E25ED">
        <w:rPr>
          <w:rFonts w:eastAsia="Cambria"/>
          <w:highlight w:val="yellow"/>
          <w:u w:val="single"/>
          <w:lang w:val="en-HK" w:eastAsia="zh-CN"/>
        </w:rPr>
        <w:t>in Arizona, Oklahoma, and West Virginia have introduced</w:t>
      </w:r>
      <w:r w:rsidRPr="002E25ED">
        <w:rPr>
          <w:rFonts w:eastAsia="Cambria"/>
          <w:u w:val="single"/>
          <w:lang w:val="en-HK" w:eastAsia="zh-CN"/>
        </w:rPr>
        <w:t xml:space="preserve"> </w:t>
      </w:r>
      <w:r w:rsidRPr="002E25ED">
        <w:rPr>
          <w:rFonts w:eastAsia="Cambria"/>
          <w:highlight w:val="yellow"/>
          <w:u w:val="single"/>
          <w:lang w:val="en-HK" w:eastAsia="zh-CN"/>
        </w:rPr>
        <w:t>bills</w:t>
      </w:r>
      <w:r w:rsidRPr="002E25ED">
        <w:rPr>
          <w:rFonts w:eastAsia="Cambria"/>
          <w:u w:val="single"/>
          <w:lang w:val="en-HK" w:eastAsia="zh-CN"/>
        </w:rPr>
        <w:t xml:space="preserve"> </w:t>
      </w:r>
      <w:r w:rsidRPr="002E25ED">
        <w:rPr>
          <w:rFonts w:eastAsia="Cambria"/>
          <w:highlight w:val="yellow"/>
          <w:u w:val="single"/>
          <w:lang w:val="en-HK" w:eastAsia="zh-CN"/>
        </w:rPr>
        <w:t>that</w:t>
      </w:r>
      <w:r w:rsidRPr="002E25ED">
        <w:rPr>
          <w:rFonts w:eastAsia="Cambria"/>
          <w:u w:val="single"/>
          <w:lang w:val="en-HK" w:eastAsia="zh-CN"/>
        </w:rPr>
        <w:t xml:space="preserve"> would </w:t>
      </w:r>
      <w:hyperlink r:id="rId60" w:tgtFrame="_blank" w:history="1">
        <w:r w:rsidRPr="002E25ED">
          <w:rPr>
            <w:rFonts w:eastAsia="Cambria"/>
            <w:highlight w:val="yellow"/>
            <w:u w:val="single"/>
            <w:lang w:val="en-HK" w:eastAsia="zh-CN"/>
          </w:rPr>
          <w:t>make walkouts illegal</w:t>
        </w:r>
      </w:hyperlink>
      <w:r w:rsidRPr="002E25ED">
        <w:rPr>
          <w:rFonts w:eastAsia="Cambria"/>
          <w:highlight w:val="yellow"/>
          <w:u w:val="single"/>
          <w:lang w:val="en-HK" w:eastAsia="zh-CN"/>
        </w:rPr>
        <w:t xml:space="preserve"> and penalize</w:t>
      </w:r>
      <w:r w:rsidRPr="002E25ED">
        <w:rPr>
          <w:rFonts w:eastAsia="Cambria"/>
          <w:u w:val="single"/>
          <w:lang w:val="en-HK" w:eastAsia="zh-CN"/>
        </w:rPr>
        <w:t xml:space="preserve"> teachers </w:t>
      </w:r>
      <w:r w:rsidRPr="002E25ED">
        <w:rPr>
          <w:rFonts w:eastAsia="Cambria"/>
          <w:highlight w:val="yellow"/>
          <w:u w:val="single"/>
          <w:lang w:val="en-HK" w:eastAsia="zh-CN"/>
        </w:rPr>
        <w:t>with</w:t>
      </w:r>
      <w:r w:rsidRPr="002E25ED">
        <w:rPr>
          <w:rFonts w:eastAsia="Cambria"/>
          <w:u w:val="single"/>
          <w:lang w:val="en-HK" w:eastAsia="zh-CN"/>
        </w:rPr>
        <w:t xml:space="preserve"> </w:t>
      </w:r>
      <w:r w:rsidRPr="002E25ED">
        <w:rPr>
          <w:rFonts w:eastAsia="Cambria"/>
          <w:highlight w:val="yellow"/>
          <w:u w:val="single"/>
          <w:lang w:val="en-HK" w:eastAsia="zh-CN"/>
        </w:rPr>
        <w:t>fines</w:t>
      </w:r>
      <w:r w:rsidRPr="002E25ED">
        <w:rPr>
          <w:rFonts w:eastAsia="Cambria"/>
          <w:u w:val="single"/>
          <w:lang w:val="en-HK" w:eastAsia="zh-CN"/>
        </w:rPr>
        <w:t xml:space="preserve">, </w:t>
      </w:r>
      <w:r w:rsidRPr="002E25ED">
        <w:rPr>
          <w:rFonts w:eastAsia="Cambria"/>
          <w:highlight w:val="yellow"/>
          <w:u w:val="single"/>
          <w:lang w:val="en-HK" w:eastAsia="zh-CN"/>
        </w:rPr>
        <w:t>loss</w:t>
      </w:r>
      <w:r w:rsidRPr="002E25ED">
        <w:rPr>
          <w:rFonts w:eastAsia="Cambria"/>
          <w:u w:val="single"/>
          <w:lang w:val="en-HK" w:eastAsia="zh-CN"/>
        </w:rPr>
        <w:t xml:space="preserve"> </w:t>
      </w:r>
      <w:r w:rsidRPr="002E25ED">
        <w:rPr>
          <w:rFonts w:eastAsia="Cambria"/>
          <w:highlight w:val="yellow"/>
          <w:u w:val="single"/>
          <w:lang w:val="en-HK" w:eastAsia="zh-CN"/>
        </w:rPr>
        <w:t>of</w:t>
      </w:r>
      <w:r w:rsidRPr="002E25ED">
        <w:rPr>
          <w:rFonts w:eastAsia="Cambria"/>
          <w:u w:val="single"/>
          <w:lang w:val="en-HK" w:eastAsia="zh-CN"/>
        </w:rPr>
        <w:t xml:space="preserve"> their teaching </w:t>
      </w:r>
      <w:r w:rsidRPr="002E25ED">
        <w:rPr>
          <w:rFonts w:eastAsia="Cambria"/>
          <w:highlight w:val="yellow"/>
          <w:u w:val="single"/>
          <w:lang w:val="en-HK" w:eastAsia="zh-CN"/>
        </w:rPr>
        <w:t>licenses</w:t>
      </w:r>
      <w:r w:rsidRPr="002E25ED">
        <w:rPr>
          <w:rFonts w:eastAsia="Cambria"/>
          <w:u w:val="single"/>
          <w:lang w:val="en-HK" w:eastAsia="zh-CN"/>
        </w:rPr>
        <w:t xml:space="preserve">, or even </w:t>
      </w:r>
      <w:hyperlink r:id="rId61" w:tgtFrame="_blank" w:history="1">
        <w:r w:rsidRPr="002E25ED">
          <w:rPr>
            <w:rFonts w:eastAsia="Cambria"/>
            <w:highlight w:val="yellow"/>
            <w:u w:val="single"/>
            <w:lang w:val="en-HK" w:eastAsia="zh-CN"/>
          </w:rPr>
          <w:t>jail time</w:t>
        </w:r>
      </w:hyperlink>
      <w:r w:rsidRPr="002E25ED">
        <w:rPr>
          <w:rFonts w:eastAsia="Cambria"/>
          <w:u w:val="single"/>
          <w:lang w:val="en-HK" w:eastAsia="zh-CN"/>
        </w:rPr>
        <w:t xml:space="preserve">. Some of the bills also contain </w:t>
      </w:r>
      <w:r w:rsidRPr="002E25ED">
        <w:rPr>
          <w:rFonts w:eastAsia="Cambria"/>
          <w:highlight w:val="yellow"/>
          <w:u w:val="single"/>
          <w:lang w:val="en-HK" w:eastAsia="zh-CN"/>
        </w:rPr>
        <w:t>provisions</w:t>
      </w:r>
      <w:r w:rsidRPr="002E25ED">
        <w:rPr>
          <w:rFonts w:eastAsia="Cambria"/>
          <w:u w:val="single"/>
          <w:lang w:val="en-HK" w:eastAsia="zh-CN"/>
        </w:rPr>
        <w:t xml:space="preserve"> </w:t>
      </w:r>
      <w:r w:rsidRPr="002E25ED">
        <w:rPr>
          <w:rFonts w:eastAsia="Cambria"/>
          <w:highlight w:val="yellow"/>
          <w:u w:val="single"/>
          <w:lang w:val="en-HK" w:eastAsia="zh-CN"/>
        </w:rPr>
        <w:t>designed</w:t>
      </w:r>
      <w:r w:rsidRPr="002E25ED">
        <w:rPr>
          <w:rFonts w:eastAsia="Cambria"/>
          <w:u w:val="single"/>
          <w:lang w:val="en-HK" w:eastAsia="zh-CN"/>
        </w:rPr>
        <w:t xml:space="preserve"> </w:t>
      </w:r>
      <w:r w:rsidRPr="002E25ED">
        <w:rPr>
          <w:rFonts w:eastAsia="Cambria"/>
          <w:highlight w:val="yellow"/>
          <w:u w:val="single"/>
          <w:lang w:val="en-HK" w:eastAsia="zh-CN"/>
        </w:rPr>
        <w:t>specifically</w:t>
      </w:r>
      <w:r w:rsidRPr="002E25ED">
        <w:rPr>
          <w:rFonts w:eastAsia="Cambria"/>
          <w:u w:val="single"/>
          <w:lang w:val="en-HK" w:eastAsia="zh-CN"/>
        </w:rPr>
        <w:t xml:space="preserve"> </w:t>
      </w:r>
      <w:r w:rsidRPr="002E25ED">
        <w:rPr>
          <w:rFonts w:eastAsia="Cambria"/>
          <w:highlight w:val="yellow"/>
          <w:u w:val="single"/>
          <w:lang w:val="en-HK" w:eastAsia="zh-CN"/>
        </w:rPr>
        <w:t>to</w:t>
      </w:r>
      <w:r w:rsidRPr="002E25ED">
        <w:rPr>
          <w:rFonts w:eastAsia="Cambria"/>
          <w:u w:val="single"/>
          <w:lang w:val="en-HK" w:eastAsia="zh-CN"/>
        </w:rPr>
        <w:t xml:space="preserve"> </w:t>
      </w:r>
      <w:r w:rsidRPr="002E25ED">
        <w:rPr>
          <w:rFonts w:eastAsia="Cambria"/>
          <w:highlight w:val="yellow"/>
          <w:u w:val="single"/>
          <w:lang w:val="en-HK" w:eastAsia="zh-CN"/>
        </w:rPr>
        <w:t>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such as </w:t>
      </w:r>
      <w:r w:rsidRPr="002E25ED">
        <w:rPr>
          <w:rFonts w:eastAsia="Cambria"/>
          <w:highlight w:val="yellow"/>
          <w:u w:val="single"/>
          <w:lang w:val="en-HK" w:eastAsia="zh-CN"/>
        </w:rPr>
        <w:t xml:space="preserve">a requirement that teachers must </w:t>
      </w:r>
      <w:hyperlink r:id="rId62" w:tgtFrame="_blank" w:history="1">
        <w:r w:rsidRPr="002E25ED">
          <w:rPr>
            <w:rFonts w:eastAsia="Cambria"/>
            <w:highlight w:val="yellow"/>
            <w:u w:val="single"/>
            <w:lang w:val="en-HK" w:eastAsia="zh-CN"/>
          </w:rPr>
          <w:t>opt in to dues each year</w:t>
        </w:r>
      </w:hyperlink>
      <w:r w:rsidRPr="002E25ED">
        <w:rPr>
          <w:rFonts w:eastAsia="Cambria"/>
          <w:highlight w:val="yellow"/>
          <w:u w:val="single"/>
          <w:lang w:val="en-HK" w:eastAsia="zh-CN"/>
        </w:rPr>
        <w:t>,</w:t>
      </w:r>
      <w:r w:rsidRPr="002E25ED">
        <w:rPr>
          <w:rFonts w:eastAsia="Cambria"/>
          <w:u w:val="single"/>
          <w:lang w:val="en-HK" w:eastAsia="zh-CN"/>
        </w:rPr>
        <w:t xml:space="preserve"> which sponsors hope </w:t>
      </w:r>
      <w:r w:rsidRPr="002E25ED">
        <w:rPr>
          <w:rFonts w:eastAsia="Cambria"/>
          <w:highlight w:val="yellow"/>
          <w:u w:val="single"/>
          <w:lang w:val="en-HK" w:eastAsia="zh-CN"/>
        </w:rPr>
        <w:t>will reduce membership by adding an extra step to the process</w:t>
      </w:r>
      <w:r w:rsidRPr="002E25ED">
        <w:rPr>
          <w:rFonts w:eastAsia="Cambria"/>
          <w:u w:val="single"/>
          <w:lang w:val="en-HK" w:eastAsia="zh-CN"/>
        </w:rPr>
        <w:t xml:space="preserve">. Legislators in walkout states have also introduced </w:t>
      </w:r>
      <w:r w:rsidRPr="002E25ED">
        <w:rPr>
          <w:rFonts w:eastAsia="Cambria"/>
          <w:highlight w:val="yellow"/>
          <w:u w:val="single"/>
          <w:lang w:val="en-HK" w:eastAsia="zh-CN"/>
        </w:rPr>
        <w:t xml:space="preserve">stand-alone proposals designed to </w:t>
      </w:r>
      <w:r w:rsidRPr="002E25ED">
        <w:rPr>
          <w:rFonts w:eastAsia="Cambria"/>
          <w:b/>
          <w:bCs/>
          <w:highlight w:val="yellow"/>
          <w:u w:val="single"/>
          <w:lang w:val="en-HK" w:eastAsia="zh-CN"/>
        </w:rPr>
        <w:t xml:space="preserve">make </w:t>
      </w:r>
      <w:r w:rsidRPr="002E25ED">
        <w:rPr>
          <w:rFonts w:eastAsia="Cambria"/>
          <w:b/>
          <w:bCs/>
          <w:u w:val="single"/>
          <w:lang w:val="en-HK" w:eastAsia="zh-CN"/>
        </w:rPr>
        <w:t xml:space="preserve">union </w:t>
      </w:r>
      <w:r w:rsidRPr="002E25ED">
        <w:rPr>
          <w:rFonts w:eastAsia="Cambria"/>
          <w:b/>
          <w:bCs/>
          <w:highlight w:val="yellow"/>
          <w:u w:val="single"/>
          <w:lang w:val="en-HK" w:eastAsia="zh-CN"/>
        </w:rPr>
        <w:t xml:space="preserve">membership </w:t>
      </w:r>
      <w:r w:rsidRPr="002E25ED">
        <w:rPr>
          <w:rFonts w:eastAsia="Cambria"/>
          <w:b/>
          <w:bCs/>
          <w:u w:val="single"/>
          <w:lang w:val="en-HK" w:eastAsia="zh-CN"/>
        </w:rPr>
        <w:t>more difficult</w:t>
      </w:r>
      <w:r w:rsidRPr="002E25ED">
        <w:rPr>
          <w:rFonts w:eastAsia="Cambria"/>
          <w:u w:val="single"/>
          <w:lang w:val="en-HK" w:eastAsia="zh-CN"/>
        </w:rPr>
        <w:t xml:space="preserve"> and, therefore</w:t>
      </w:r>
      <w:r w:rsidRPr="002E25ED">
        <w:rPr>
          <w:rFonts w:eastAsia="Cambria"/>
          <w:highlight w:val="yellow"/>
          <w:u w:val="single"/>
          <w:lang w:val="en-HK" w:eastAsia="zh-CN"/>
        </w:rPr>
        <w:t>, less likely</w:t>
      </w:r>
      <w:r w:rsidRPr="002E25ED">
        <w:rPr>
          <w:rFonts w:eastAsia="Cambria"/>
          <w:u w:val="single"/>
          <w:lang w:val="en-HK" w:eastAsia="zh-CN"/>
        </w:rPr>
        <w:t xml:space="preserve">, such as a </w:t>
      </w:r>
      <w:r w:rsidRPr="002E25ED">
        <w:rPr>
          <w:rFonts w:eastAsia="Cambria"/>
          <w:highlight w:val="yellow"/>
          <w:u w:val="single"/>
          <w:lang w:val="en-HK" w:eastAsia="zh-CN"/>
        </w:rPr>
        <w:t>prohibition on</w:t>
      </w:r>
      <w:r w:rsidRPr="002E25ED">
        <w:rPr>
          <w:rFonts w:eastAsia="Cambria"/>
          <w:u w:val="single"/>
          <w:lang w:val="en-HK" w:eastAsia="zh-CN"/>
        </w:rPr>
        <w:t xml:space="preserve"> districts </w:t>
      </w:r>
      <w:hyperlink r:id="rId63" w:tgtFrame="_blank" w:history="1">
        <w:r w:rsidRPr="002E25ED">
          <w:rPr>
            <w:rFonts w:eastAsia="Cambria"/>
            <w:highlight w:val="yellow"/>
            <w:u w:val="single"/>
            <w:lang w:val="en-HK" w:eastAsia="zh-CN"/>
          </w:rPr>
          <w:t>withholding union dues</w:t>
        </w:r>
      </w:hyperlink>
      <w:r w:rsidRPr="002E25ED">
        <w:rPr>
          <w:rFonts w:eastAsia="Cambria"/>
          <w:u w:val="single"/>
          <w:lang w:val="en-HK" w:eastAsia="zh-CN"/>
        </w:rPr>
        <w:t xml:space="preserve"> </w:t>
      </w:r>
      <w:r w:rsidRPr="002E25ED">
        <w:rPr>
          <w:rFonts w:eastAsia="Cambria"/>
          <w:highlight w:val="yellow"/>
          <w:u w:val="single"/>
          <w:lang w:val="en-HK" w:eastAsia="zh-CN"/>
        </w:rPr>
        <w:t>from</w:t>
      </w:r>
      <w:r w:rsidRPr="002E25ED">
        <w:rPr>
          <w:rFonts w:eastAsia="Cambria"/>
          <w:u w:val="single"/>
          <w:lang w:val="en-HK" w:eastAsia="zh-CN"/>
        </w:rPr>
        <w:t xml:space="preserve"> teachers’ </w:t>
      </w:r>
      <w:proofErr w:type="spellStart"/>
      <w:r w:rsidRPr="002E25ED">
        <w:rPr>
          <w:rFonts w:eastAsia="Cambria"/>
          <w:highlight w:val="yellow"/>
          <w:u w:val="single"/>
          <w:lang w:val="en-HK" w:eastAsia="zh-CN"/>
        </w:rPr>
        <w:t>paychecks</w:t>
      </w:r>
      <w:proofErr w:type="spellEnd"/>
      <w:r w:rsidRPr="002E25ED">
        <w:rPr>
          <w:rFonts w:eastAsia="Cambria"/>
          <w:u w:val="single"/>
          <w:lang w:val="en-HK" w:eastAsia="zh-CN"/>
        </w:rPr>
        <w:t xml:space="preserve">. </w:t>
      </w:r>
      <w:r w:rsidRPr="002E25ED">
        <w:rPr>
          <w:rFonts w:eastAsia="Cambria"/>
          <w:highlight w:val="yellow"/>
          <w:u w:val="single"/>
          <w:lang w:val="en-HK" w:eastAsia="zh-CN"/>
        </w:rPr>
        <w:t>These backlash bills</w:t>
      </w:r>
      <w:r w:rsidRPr="002E25ED">
        <w:rPr>
          <w:rFonts w:eastAsia="Cambria"/>
          <w:u w:val="single"/>
          <w:lang w:val="en-HK" w:eastAsia="zh-CN"/>
        </w:rPr>
        <w:t xml:space="preserve"> hint at a much more familiar conservative education agenda of </w:t>
      </w:r>
      <w:r w:rsidRPr="002E25ED">
        <w:rPr>
          <w:rFonts w:eastAsia="Cambria"/>
          <w:highlight w:val="yellow"/>
          <w:u w:val="single"/>
          <w:lang w:val="en-HK" w:eastAsia="zh-CN"/>
        </w:rPr>
        <w:t>slash</w:t>
      </w:r>
      <w:r w:rsidRPr="002E25ED">
        <w:rPr>
          <w:rFonts w:eastAsia="Cambria"/>
          <w:u w:val="single"/>
          <w:lang w:val="en-HK" w:eastAsia="zh-CN"/>
        </w:rPr>
        <w:t xml:space="preserve">ing </w:t>
      </w:r>
      <w:r w:rsidRPr="002E25ED">
        <w:rPr>
          <w:rFonts w:eastAsia="Cambria"/>
          <w:highlight w:val="yellow"/>
          <w:u w:val="single"/>
          <w:lang w:val="en-HK" w:eastAsia="zh-CN"/>
        </w:rPr>
        <w:t>funding and work</w:t>
      </w:r>
      <w:r w:rsidRPr="002E25ED">
        <w:rPr>
          <w:rFonts w:eastAsia="Cambria"/>
          <w:u w:val="single"/>
          <w:lang w:val="en-HK" w:eastAsia="zh-CN"/>
        </w:rPr>
        <w:t xml:space="preserve">ing </w:t>
      </w:r>
      <w:r w:rsidRPr="002E25ED">
        <w:rPr>
          <w:rFonts w:eastAsia="Cambria"/>
          <w:highlight w:val="yellow"/>
          <w:u w:val="single"/>
          <w:lang w:val="en-HK" w:eastAsia="zh-CN"/>
        </w:rPr>
        <w:t>to 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After all, it is </w:t>
      </w:r>
      <w:r w:rsidRPr="002E25ED">
        <w:rPr>
          <w:rFonts w:eastAsia="Cambria"/>
          <w:highlight w:val="yellow"/>
          <w:u w:val="single"/>
          <w:lang w:val="en-HK" w:eastAsia="zh-CN"/>
        </w:rPr>
        <w:t>this agenda</w:t>
      </w:r>
      <w:r w:rsidRPr="002E25ED">
        <w:rPr>
          <w:rFonts w:eastAsia="Cambria"/>
          <w:u w:val="single"/>
          <w:lang w:val="en-HK" w:eastAsia="zh-CN"/>
        </w:rPr>
        <w:t xml:space="preserve"> that </w:t>
      </w:r>
      <w:r w:rsidRPr="002E25ED">
        <w:rPr>
          <w:rFonts w:eastAsia="Cambria"/>
          <w:highlight w:val="yellow"/>
          <w:u w:val="single"/>
          <w:lang w:val="en-HK" w:eastAsia="zh-CN"/>
        </w:rPr>
        <w:t>led to stagnant</w:t>
      </w:r>
      <w:r w:rsidRPr="002E25ED">
        <w:rPr>
          <w:rFonts w:eastAsia="Cambria"/>
          <w:u w:val="single"/>
          <w:lang w:val="en-HK" w:eastAsia="zh-CN"/>
        </w:rPr>
        <w:t xml:space="preserve"> teacher </w:t>
      </w:r>
      <w:r w:rsidRPr="002E25ED">
        <w:rPr>
          <w:rFonts w:eastAsia="Cambria"/>
          <w:highlight w:val="yellow"/>
          <w:u w:val="single"/>
          <w:lang w:val="en-HK" w:eastAsia="zh-CN"/>
        </w:rPr>
        <w:t>salaries</w:t>
      </w:r>
      <w:r w:rsidRPr="002E25ED">
        <w:rPr>
          <w:rFonts w:eastAsia="Cambria"/>
          <w:u w:val="single"/>
          <w:lang w:val="en-HK" w:eastAsia="zh-CN"/>
        </w:rPr>
        <w:t xml:space="preserve">, </w:t>
      </w:r>
      <w:r w:rsidRPr="002E25ED">
        <w:rPr>
          <w:rFonts w:eastAsia="Cambria"/>
          <w:highlight w:val="yellow"/>
          <w:u w:val="single"/>
          <w:lang w:val="en-HK" w:eastAsia="zh-CN"/>
        </w:rPr>
        <w:t>deplorable</w:t>
      </w:r>
      <w:r w:rsidRPr="002E25ED">
        <w:rPr>
          <w:rFonts w:eastAsia="Cambria"/>
          <w:u w:val="single"/>
          <w:lang w:val="en-HK" w:eastAsia="zh-CN"/>
        </w:rPr>
        <w:t xml:space="preserve"> </w:t>
      </w:r>
      <w:r w:rsidRPr="002E25ED">
        <w:rPr>
          <w:rFonts w:eastAsia="Cambria"/>
          <w:highlight w:val="yellow"/>
          <w:u w:val="single"/>
          <w:lang w:val="en-HK" w:eastAsia="zh-CN"/>
        </w:rPr>
        <w:t>conditions</w:t>
      </w:r>
      <w:r w:rsidRPr="002E25ED">
        <w:rPr>
          <w:rFonts w:eastAsia="Cambria"/>
          <w:u w:val="single"/>
          <w:lang w:val="en-HK" w:eastAsia="zh-CN"/>
        </w:rPr>
        <w:t xml:space="preserve"> in many school buildings, </w:t>
      </w:r>
      <w:r w:rsidRPr="002E25ED">
        <w:rPr>
          <w:rFonts w:eastAsia="Cambria"/>
          <w:highlight w:val="yellow"/>
          <w:u w:val="single"/>
          <w:lang w:val="en-HK" w:eastAsia="zh-CN"/>
        </w:rPr>
        <w:t>and consequences</w:t>
      </w:r>
      <w:r w:rsidRPr="002E25ED">
        <w:rPr>
          <w:rFonts w:eastAsia="Cambria"/>
          <w:u w:val="single"/>
          <w:lang w:val="en-HK" w:eastAsia="zh-CN"/>
        </w:rPr>
        <w:t xml:space="preserve"> </w:t>
      </w:r>
      <w:r w:rsidRPr="002E25ED">
        <w:rPr>
          <w:rFonts w:eastAsia="Cambria"/>
          <w:highlight w:val="yellow"/>
          <w:u w:val="single"/>
          <w:lang w:val="en-HK" w:eastAsia="zh-CN"/>
        </w:rPr>
        <w:t>for</w:t>
      </w:r>
      <w:r w:rsidRPr="002E25ED">
        <w:rPr>
          <w:rFonts w:eastAsia="Cambria"/>
          <w:u w:val="single"/>
          <w:lang w:val="en-HK" w:eastAsia="zh-CN"/>
        </w:rPr>
        <w:t xml:space="preserve"> students whose schools were </w:t>
      </w:r>
      <w:r w:rsidRPr="002E25ED">
        <w:rPr>
          <w:rFonts w:eastAsia="Cambria"/>
          <w:highlight w:val="yellow"/>
          <w:u w:val="single"/>
          <w:lang w:val="en-HK" w:eastAsia="zh-CN"/>
        </w:rPr>
        <w:t>chronically underfunded</w:t>
      </w:r>
      <w:r w:rsidRPr="002E25ED">
        <w:rPr>
          <w:rFonts w:eastAsia="Cambria"/>
          <w:u w:val="single"/>
          <w:lang w:val="en-HK" w:eastAsia="zh-CN"/>
        </w:rPr>
        <w:t xml:space="preserve"> in the first place. </w:t>
      </w:r>
      <w:r w:rsidRPr="002E25ED">
        <w:rPr>
          <w:rFonts w:eastAsia="Times New Roman"/>
          <w:color w:val="2C2C25"/>
          <w:spacing w:val="1"/>
          <w:sz w:val="14"/>
          <w:lang w:val="en-HK" w:eastAsia="zh-CN"/>
        </w:rPr>
        <w:t>Supporting increases to teacher pay and greater investment in schools is the right thing to do for America’s students</w:t>
      </w:r>
      <w:r w:rsidRPr="002E25ED">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2E31CB0B" w14:textId="77777777" w:rsidR="00703370" w:rsidRPr="002E25ED" w:rsidRDefault="00703370" w:rsidP="00703370">
      <w:pPr>
        <w:spacing w:line="240" w:lineRule="auto"/>
        <w:rPr>
          <w:rFonts w:eastAsia="Cambria"/>
          <w:lang w:val="en-HK"/>
        </w:rPr>
      </w:pPr>
    </w:p>
    <w:p w14:paraId="47473E76" w14:textId="77777777" w:rsidR="00703370" w:rsidRPr="00D46F33" w:rsidRDefault="00703370" w:rsidP="00703370">
      <w:pPr>
        <w:pStyle w:val="ListParagraph"/>
        <w:keepNext/>
        <w:keepLines/>
        <w:numPr>
          <w:ilvl w:val="0"/>
          <w:numId w:val="12"/>
        </w:numPr>
        <w:spacing w:before="40" w:after="0"/>
        <w:outlineLvl w:val="3"/>
        <w:rPr>
          <w:rFonts w:eastAsia="MS Gothic"/>
          <w:b/>
          <w:iCs/>
          <w:sz w:val="26"/>
        </w:rPr>
      </w:pPr>
      <w:r w:rsidRPr="00D46F33">
        <w:rPr>
          <w:rFonts w:eastAsia="MS Gothic"/>
          <w:b/>
          <w:iCs/>
          <w:sz w:val="26"/>
        </w:rPr>
        <w:t>Turn again: The right to strike just leads businesses to take stronger steps to stop unionization.</w:t>
      </w:r>
    </w:p>
    <w:p w14:paraId="13340A10" w14:textId="77777777" w:rsidR="00703370" w:rsidRPr="002E25ED" w:rsidRDefault="00703370" w:rsidP="00703370">
      <w:pPr>
        <w:rPr>
          <w:rFonts w:eastAsia="Cambria"/>
        </w:rPr>
      </w:pPr>
      <w:r w:rsidRPr="002E25ED">
        <w:rPr>
          <w:rFonts w:eastAsia="Cambria"/>
        </w:rPr>
        <w:t xml:space="preserve">Gordon </w:t>
      </w:r>
      <w:proofErr w:type="spellStart"/>
      <w:r w:rsidRPr="002E25ED">
        <w:rPr>
          <w:rFonts w:eastAsia="Cambria"/>
          <w:b/>
          <w:bCs/>
          <w:sz w:val="26"/>
        </w:rPr>
        <w:t>Lafer</w:t>
      </w:r>
      <w:proofErr w:type="spellEnd"/>
      <w:r w:rsidRPr="002E25ED">
        <w:rPr>
          <w:rFonts w:eastAsia="Cambria"/>
          <w:b/>
          <w:bCs/>
          <w:sz w:val="26"/>
        </w:rPr>
        <w:t>, 20</w:t>
      </w:r>
      <w:r w:rsidRPr="002E25ED">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4E72CF72" w14:textId="77777777" w:rsidR="00703370" w:rsidRPr="002E25ED" w:rsidRDefault="00703370" w:rsidP="00703370">
      <w:pPr>
        <w:shd w:val="clear" w:color="auto" w:fill="FFFFFF"/>
        <w:spacing w:after="0" w:line="240" w:lineRule="auto"/>
        <w:ind w:left="720"/>
        <w:textAlignment w:val="baseline"/>
        <w:rPr>
          <w:rFonts w:eastAsia="Times New Roman"/>
          <w:color w:val="333333"/>
          <w:sz w:val="12"/>
        </w:rPr>
      </w:pPr>
      <w:r w:rsidRPr="002E25ED">
        <w:rPr>
          <w:rFonts w:eastAsia="Times New Roman"/>
          <w:color w:val="333333"/>
          <w:sz w:val="12"/>
        </w:rPr>
        <w:t xml:space="preserve">NLRB elections are fundamentally framed by one-sided control over communication, with no free-speech rights for workers. Under current law, </w:t>
      </w:r>
      <w:r w:rsidRPr="002E25ED">
        <w:rPr>
          <w:rFonts w:eastAsia="Times New Roman"/>
          <w:u w:val="single"/>
        </w:rPr>
        <w:t>employers may require workers to attend mass anti-union meetings as often as once a day</w:t>
      </w:r>
      <w:r w:rsidRPr="002E25ED">
        <w:rPr>
          <w:rFonts w:eastAsia="Times New Roman"/>
          <w:color w:val="333333"/>
          <w:sz w:val="12"/>
        </w:rPr>
        <w:t xml:space="preserve"> (mandatory meetings at which the employer delivers anti-union messaging are dubbed “captive audience meetings” in labor law). </w:t>
      </w:r>
      <w:r w:rsidRPr="002E25ED">
        <w:rPr>
          <w:rFonts w:eastAsia="Times New Roman"/>
          <w:u w:val="single"/>
        </w:rPr>
        <w:t>Not only is the union not granted equal time, but pro-union employees may be required to attend</w:t>
      </w:r>
      <w:r w:rsidRPr="002E25ED">
        <w:rPr>
          <w:rFonts w:eastAsia="Times New Roman"/>
          <w:color w:val="333333"/>
          <w:sz w:val="12"/>
        </w:rPr>
        <w:t xml:space="preserve"> on condition that they not ask questions; </w:t>
      </w:r>
      <w:r w:rsidRPr="002E25ED">
        <w:rPr>
          <w:rFonts w:eastAsia="Times New Roman"/>
          <w:u w:val="single"/>
        </w:rPr>
        <w:t>those who speak up</w:t>
      </w:r>
      <w:r w:rsidRPr="002E25ED">
        <w:rPr>
          <w:rFonts w:eastAsia="Times New Roman"/>
          <w:color w:val="333333"/>
          <w:sz w:val="12"/>
        </w:rPr>
        <w:t xml:space="preserve"> despite this condition </w:t>
      </w:r>
      <w:r w:rsidRPr="002E25ED">
        <w:rPr>
          <w:rFonts w:eastAsia="Times New Roman"/>
          <w:u w:val="single"/>
        </w:rPr>
        <w:t>can be legally fired</w:t>
      </w:r>
      <w:r w:rsidRPr="002E25ED">
        <w:rPr>
          <w:rFonts w:eastAsia="Times New Roman"/>
          <w:color w:val="333333"/>
          <w:sz w:val="12"/>
        </w:rPr>
        <w:t xml:space="preserve"> on the spot.</w:t>
      </w:r>
      <w:hyperlink r:id="rId64" w:anchor="_note19" w:history="1">
        <w:r w:rsidRPr="002E25ED">
          <w:rPr>
            <w:rFonts w:eastAsia="MS Gothic"/>
            <w:color w:val="034BB0"/>
            <w:sz w:val="12"/>
            <w:szCs w:val="16"/>
            <w:bdr w:val="single" w:sz="6" w:space="1" w:color="034BB0" w:frame="1"/>
          </w:rPr>
          <w:t>19</w:t>
        </w:r>
      </w:hyperlink>
      <w:r w:rsidRPr="002E25ED">
        <w:rPr>
          <w:rFonts w:eastAsia="Times New Roman"/>
          <w:color w:val="333333"/>
          <w:sz w:val="12"/>
        </w:rPr>
        <w:t xml:space="preserve"> The most recent data show that </w:t>
      </w:r>
      <w:r w:rsidRPr="002E25ED">
        <w:rPr>
          <w:rFonts w:eastAsia="Times New Roman"/>
          <w:highlight w:val="yellow"/>
          <w:u w:val="single"/>
        </w:rPr>
        <w:t>nearly 90% of employers force employees to attend</w:t>
      </w:r>
      <w:r w:rsidRPr="002E25ED">
        <w:rPr>
          <w:rFonts w:eastAsia="Times New Roman"/>
          <w:color w:val="333333"/>
          <w:sz w:val="12"/>
        </w:rPr>
        <w:t xml:space="preserve"> such </w:t>
      </w:r>
      <w:r w:rsidRPr="002E25ED">
        <w:rPr>
          <w:rFonts w:eastAsia="Times New Roman"/>
          <w:highlight w:val="yellow"/>
          <w:u w:val="single"/>
        </w:rPr>
        <w:t>anti-union campaign rallies</w:t>
      </w:r>
      <w:r w:rsidRPr="002E25ED">
        <w:rPr>
          <w:rFonts w:eastAsia="Times New Roman"/>
          <w:color w:val="333333"/>
          <w:sz w:val="12"/>
        </w:rPr>
        <w:t>, with the average employer holding 10 such mandatory meetings during the course of an election campaign.</w:t>
      </w:r>
      <w:hyperlink r:id="rId65" w:anchor="_note20" w:history="1">
        <w:r w:rsidRPr="002E25ED">
          <w:rPr>
            <w:rFonts w:eastAsia="MS Gothic"/>
            <w:color w:val="034BB0"/>
            <w:sz w:val="12"/>
            <w:szCs w:val="16"/>
            <w:bdr w:val="single" w:sz="6" w:space="1" w:color="034BB0" w:frame="1"/>
          </w:rPr>
          <w:t>20</w:t>
        </w:r>
      </w:hyperlink>
      <w:r w:rsidRPr="002E25ED">
        <w:rPr>
          <w:rFonts w:eastAsia="Times New Roman"/>
          <w:color w:val="333333"/>
          <w:sz w:val="12"/>
        </w:rPr>
        <w:t xml:space="preserve"> ¶ In addition to group meetings, employers typically have </w:t>
      </w:r>
      <w:r w:rsidRPr="002E25ED">
        <w:rPr>
          <w:rFonts w:eastAsia="Times New Roman"/>
          <w:u w:val="single"/>
        </w:rPr>
        <w:t>supervisors talk</w:t>
      </w:r>
      <w:r w:rsidRPr="002E25ED">
        <w:rPr>
          <w:rFonts w:eastAsia="Times New Roman"/>
          <w:color w:val="333333"/>
          <w:sz w:val="12"/>
        </w:rPr>
        <w:t xml:space="preserve"> one-on-one </w:t>
      </w:r>
      <w:r w:rsidRPr="002E25ED">
        <w:rPr>
          <w:rFonts w:eastAsia="Times New Roman"/>
          <w:u w:val="single"/>
        </w:rPr>
        <w:t>with</w:t>
      </w:r>
      <w:r w:rsidRPr="002E25ED">
        <w:rPr>
          <w:rFonts w:eastAsia="Times New Roman"/>
          <w:color w:val="333333"/>
          <w:sz w:val="12"/>
        </w:rPr>
        <w:t xml:space="preserve"> each of their </w:t>
      </w:r>
      <w:r w:rsidRPr="002E25ED">
        <w:rPr>
          <w:rFonts w:eastAsia="Times New Roman"/>
          <w:u w:val="single"/>
        </w:rPr>
        <w:t>direct subordinates</w:t>
      </w:r>
      <w:r w:rsidRPr="002E25ED">
        <w:rPr>
          <w:rFonts w:eastAsia="Times New Roman"/>
          <w:color w:val="333333"/>
          <w:sz w:val="12"/>
        </w:rPr>
        <w:t>.</w:t>
      </w:r>
      <w:hyperlink r:id="rId66" w:anchor="_note21" w:history="1">
        <w:r w:rsidRPr="002E25ED">
          <w:rPr>
            <w:rFonts w:eastAsia="MS Gothic"/>
            <w:color w:val="034BB0"/>
            <w:sz w:val="12"/>
            <w:szCs w:val="16"/>
            <w:bdr w:val="single" w:sz="6" w:space="1" w:color="034BB0" w:frame="1"/>
          </w:rPr>
          <w:t>21</w:t>
        </w:r>
      </w:hyperlink>
      <w:r w:rsidRPr="002E25ED">
        <w:rPr>
          <w:rFonts w:eastAsia="Times New Roman"/>
          <w:color w:val="333333"/>
          <w:sz w:val="12"/>
        </w:rPr>
        <w:t xml:space="preserve"> In these conversations, </w:t>
      </w:r>
      <w:r w:rsidRPr="002E25ED">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2E25ED">
        <w:rPr>
          <w:rFonts w:eastAsia="Times New Roman"/>
          <w:u w:val="single"/>
        </w:rPr>
        <w:t xml:space="preserve">their </w:t>
      </w:r>
      <w:r w:rsidRPr="002E25ED">
        <w:rPr>
          <w:rFonts w:eastAsia="Times New Roman"/>
          <w:highlight w:val="yellow"/>
          <w:u w:val="single"/>
        </w:rPr>
        <w:t>underlings oppose unionization</w:t>
      </w:r>
      <w:r w:rsidRPr="002E25ED">
        <w:rPr>
          <w:rFonts w:eastAsia="Times New Roman"/>
          <w:color w:val="333333"/>
          <w:sz w:val="12"/>
        </w:rPr>
        <w:t xml:space="preserve">. As one longtime consultant explained, </w:t>
      </w:r>
      <w:r w:rsidRPr="002E25ED">
        <w:rPr>
          <w:rFonts w:eastAsia="Times New Roman"/>
          <w:u w:val="single"/>
        </w:rPr>
        <w:t xml:space="preserve">a supervisor’s message is especially powerful because </w:t>
      </w:r>
      <w:r w:rsidRPr="002E25ED">
        <w:rPr>
          <w:rFonts w:eastAsia="Times New Roman"/>
          <w:highlight w:val="yellow"/>
          <w:u w:val="single"/>
        </w:rPr>
        <w:t>“the warnings…come from…the people counted on for that good review and that weekly paycheck.”</w:t>
      </w:r>
      <w:hyperlink r:id="rId67" w:anchor="_note22" w:history="1">
        <w:r w:rsidRPr="002E25ED">
          <w:rPr>
            <w:rFonts w:eastAsia="MS Gothic"/>
            <w:highlight w:val="yellow"/>
            <w:u w:val="single"/>
          </w:rPr>
          <w:t>22</w:t>
        </w:r>
      </w:hyperlink>
      <w:r w:rsidRPr="002E25ED">
        <w:rPr>
          <w:rFonts w:eastAsia="Times New Roman"/>
          <w:u w:val="single"/>
        </w:rPr>
        <w:t xml:space="preserve"> </w:t>
      </w:r>
      <w:r w:rsidRPr="002E25ED">
        <w:rPr>
          <w:rFonts w:eastAsia="Times New Roman"/>
          <w:sz w:val="12"/>
        </w:rPr>
        <w:t>¶</w:t>
      </w:r>
      <w:r w:rsidRPr="002E25ED">
        <w:rPr>
          <w:rFonts w:eastAsia="Times New Roman"/>
          <w:u w:val="single"/>
        </w:rPr>
        <w:t xml:space="preserve"> </w:t>
      </w:r>
      <w:r w:rsidRPr="002E25ED">
        <w:rPr>
          <w:rFonts w:eastAsia="Times New Roman"/>
          <w:color w:val="333333"/>
          <w:sz w:val="12"/>
        </w:rPr>
        <w:t xml:space="preserve">Within this lopsided campaign environment, </w:t>
      </w:r>
      <w:r w:rsidRPr="002E25ED">
        <w:rPr>
          <w:rFonts w:eastAsia="Times New Roman"/>
          <w:highlight w:val="yellow"/>
          <w:u w:val="single"/>
        </w:rPr>
        <w:t>the employer’s message typically focuses on</w:t>
      </w:r>
      <w:r w:rsidRPr="002E25ED">
        <w:rPr>
          <w:rFonts w:eastAsia="Times New Roman"/>
          <w:color w:val="333333"/>
          <w:sz w:val="12"/>
        </w:rPr>
        <w:t xml:space="preserve"> a few </w:t>
      </w:r>
      <w:r w:rsidRPr="002E25ED">
        <w:rPr>
          <w:rFonts w:eastAsia="Times New Roman"/>
          <w:highlight w:val="yellow"/>
          <w:u w:val="single"/>
        </w:rPr>
        <w:t>key themes</w:t>
      </w:r>
      <w:r w:rsidRPr="002E25ED">
        <w:rPr>
          <w:rFonts w:eastAsia="Times New Roman"/>
          <w:color w:val="333333"/>
          <w:sz w:val="12"/>
        </w:rPr>
        <w:t xml:space="preserve">: </w:t>
      </w:r>
      <w:r w:rsidRPr="002E25ED">
        <w:rPr>
          <w:rFonts w:eastAsia="Times New Roman"/>
          <w:highlight w:val="yellow"/>
          <w:u w:val="single"/>
        </w:rPr>
        <w:t>unions will drive employers out of business</w:t>
      </w:r>
      <w:r w:rsidRPr="002E25ED">
        <w:rPr>
          <w:rFonts w:eastAsia="Times New Roman"/>
          <w:color w:val="333333"/>
          <w:sz w:val="12"/>
          <w:highlight w:val="yellow"/>
        </w:rPr>
        <w:t xml:space="preserve">, </w:t>
      </w:r>
      <w:r w:rsidRPr="002E25ED">
        <w:rPr>
          <w:rFonts w:eastAsia="Times New Roman"/>
          <w:highlight w:val="yellow"/>
          <w:u w:val="single"/>
        </w:rPr>
        <w:t>unions only care about</w:t>
      </w:r>
      <w:r w:rsidRPr="002E25ED">
        <w:rPr>
          <w:rFonts w:eastAsia="Times New Roman"/>
          <w:color w:val="333333"/>
          <w:sz w:val="12"/>
        </w:rPr>
        <w:t xml:space="preserve"> extorting </w:t>
      </w:r>
      <w:r w:rsidRPr="002E25ED">
        <w:rPr>
          <w:rFonts w:eastAsia="Times New Roman"/>
          <w:highlight w:val="yellow"/>
          <w:u w:val="single"/>
        </w:rPr>
        <w:t>dues</w:t>
      </w:r>
      <w:r w:rsidRPr="002E25ED">
        <w:rPr>
          <w:rFonts w:eastAsia="Times New Roman"/>
          <w:color w:val="333333"/>
          <w:sz w:val="12"/>
        </w:rPr>
        <w:t xml:space="preserve"> payments from workers, and unionization is futile because </w:t>
      </w:r>
      <w:r w:rsidRPr="002E25ED">
        <w:rPr>
          <w:rFonts w:eastAsia="Times New Roman"/>
          <w:highlight w:val="yellow"/>
          <w:u w:val="single"/>
        </w:rPr>
        <w:t>employees can’t make management do something it doesn’t want to do</w:t>
      </w:r>
      <w:r w:rsidRPr="002E25ED">
        <w:rPr>
          <w:rFonts w:eastAsia="Times New Roman"/>
          <w:color w:val="333333"/>
          <w:sz w:val="12"/>
        </w:rPr>
        <w:t>.</w:t>
      </w:r>
      <w:hyperlink r:id="rId68" w:anchor="_note23" w:history="1">
        <w:r w:rsidRPr="002E25ED">
          <w:rPr>
            <w:rFonts w:eastAsia="MS Gothic"/>
            <w:color w:val="034BB0"/>
            <w:sz w:val="12"/>
            <w:szCs w:val="16"/>
            <w:bdr w:val="single" w:sz="6" w:space="1" w:color="034BB0" w:frame="1"/>
          </w:rPr>
          <w:t>23</w:t>
        </w:r>
      </w:hyperlink>
      <w:r w:rsidRPr="002E25ED">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0" w:name="Table-2"/>
      <w:bookmarkEnd w:id="0"/>
      <w:r w:rsidRPr="002E25ED">
        <w:rPr>
          <w:rFonts w:eastAsia="Times New Roman"/>
          <w:u w:val="single"/>
        </w:rPr>
        <w:t xml:space="preserve"> </w:t>
      </w:r>
      <w:r w:rsidRPr="002E25ED">
        <w:rPr>
          <w:rFonts w:eastAsia="Times New Roman"/>
          <w:highlight w:val="yellow"/>
          <w:u w:val="single"/>
        </w:rPr>
        <w:t>It is common</w:t>
      </w:r>
      <w:r w:rsidRPr="002E25ED">
        <w:rPr>
          <w:rFonts w:eastAsia="Times New Roman"/>
          <w:u w:val="single"/>
        </w:rPr>
        <w:t xml:space="preserve"> for unionization</w:t>
      </w:r>
      <w:r w:rsidRPr="002E25ED">
        <w:rPr>
          <w:rFonts w:eastAsia="Times New Roman"/>
          <w:color w:val="333333"/>
          <w:sz w:val="12"/>
        </w:rPr>
        <w:t xml:space="preserve"> drives </w:t>
      </w:r>
      <w:r w:rsidRPr="002E25ED">
        <w:rPr>
          <w:rFonts w:eastAsia="Times New Roman"/>
          <w:highlight w:val="yellow"/>
          <w:u w:val="single"/>
        </w:rPr>
        <w:t>to start with two-thirds of employees</w:t>
      </w:r>
      <w:r w:rsidRPr="002E25ED">
        <w:rPr>
          <w:rFonts w:eastAsia="Times New Roman"/>
          <w:color w:val="333333"/>
          <w:sz w:val="12"/>
        </w:rPr>
        <w:t xml:space="preserve"> supporting unionization </w:t>
      </w:r>
      <w:r w:rsidRPr="002E25ED">
        <w:rPr>
          <w:rFonts w:eastAsia="Times New Roman"/>
          <w:highlight w:val="yellow"/>
          <w:u w:val="single"/>
        </w:rPr>
        <w:t>and</w:t>
      </w:r>
      <w:r w:rsidRPr="002E25ED">
        <w:rPr>
          <w:rFonts w:eastAsia="Times New Roman"/>
          <w:u w:val="single"/>
        </w:rPr>
        <w:t xml:space="preserve"> still </w:t>
      </w:r>
      <w:r w:rsidRPr="002E25ED">
        <w:rPr>
          <w:rFonts w:eastAsia="Times New Roman"/>
          <w:highlight w:val="yellow"/>
          <w:u w:val="single"/>
        </w:rPr>
        <w:t>end in a “no”</w:t>
      </w:r>
      <w:r w:rsidRPr="002E25ED">
        <w:rPr>
          <w:rFonts w:eastAsia="Times New Roman"/>
          <w:u w:val="single"/>
        </w:rPr>
        <w:t xml:space="preserve"> vote</w:t>
      </w:r>
      <w:r w:rsidRPr="002E25ED">
        <w:rPr>
          <w:rFonts w:eastAsia="Times New Roman"/>
          <w:color w:val="333333"/>
          <w:sz w:val="12"/>
        </w:rPr>
        <w:t xml:space="preserve">. This reversal points to the anti-democratic dynamics of NLRB elections: </w:t>
      </w:r>
      <w:r w:rsidRPr="002E25ED">
        <w:rPr>
          <w:rFonts w:eastAsia="Times New Roman"/>
          <w:highlight w:val="yellow"/>
          <w:u w:val="single"/>
        </w:rPr>
        <w:t>voters are not</w:t>
      </w:r>
      <w:r w:rsidRPr="002E25ED">
        <w:rPr>
          <w:rFonts w:eastAsia="Times New Roman"/>
          <w:color w:val="333333"/>
          <w:sz w:val="12"/>
        </w:rPr>
        <w:t xml:space="preserve"> being </w:t>
      </w:r>
      <w:proofErr w:type="gramStart"/>
      <w:r w:rsidRPr="002E25ED">
        <w:rPr>
          <w:rFonts w:eastAsia="Times New Roman"/>
          <w:highlight w:val="yellow"/>
          <w:u w:val="single"/>
        </w:rPr>
        <w:t>convinced</w:t>
      </w:r>
      <w:r w:rsidRPr="002E25ED">
        <w:rPr>
          <w:rFonts w:eastAsia="Times New Roman"/>
          <w:color w:val="333333"/>
          <w:sz w:val="12"/>
          <w:highlight w:val="yellow"/>
        </w:rPr>
        <w:t xml:space="preserve"> </w:t>
      </w:r>
      <w:r w:rsidRPr="002E25ED">
        <w:rPr>
          <w:rFonts w:eastAsia="Times New Roman"/>
          <w:b/>
          <w:iCs/>
          <w:color w:val="333333"/>
          <w:highlight w:val="yellow"/>
          <w:u w:val="single"/>
          <w:bdr w:val="none" w:sz="0" w:space="0" w:color="auto" w:frame="1"/>
        </w:rPr>
        <w:t> </w:t>
      </w:r>
      <w:r w:rsidRPr="002E25ED">
        <w:rPr>
          <w:rFonts w:eastAsia="Times New Roman"/>
          <w:highlight w:val="yellow"/>
          <w:u w:val="single"/>
        </w:rPr>
        <w:t>of</w:t>
      </w:r>
      <w:proofErr w:type="gramEnd"/>
      <w:r w:rsidRPr="002E25ED">
        <w:rPr>
          <w:rFonts w:eastAsia="Times New Roman"/>
          <w:highlight w:val="yellow"/>
          <w:u w:val="single"/>
        </w:rPr>
        <w:t xml:space="preserve"> the merits of remaining without representation</w:t>
      </w:r>
      <w:r w:rsidRPr="002E25ED">
        <w:rPr>
          <w:rFonts w:eastAsia="Times New Roman"/>
          <w:color w:val="333333"/>
          <w:sz w:val="12"/>
          <w:highlight w:val="yellow"/>
        </w:rPr>
        <w:t>—</w:t>
      </w:r>
      <w:r w:rsidRPr="002E25ED">
        <w:rPr>
          <w:rFonts w:eastAsia="Times New Roman"/>
          <w:highlight w:val="yellow"/>
          <w:u w:val="single"/>
        </w:rPr>
        <w:t>they are</w:t>
      </w:r>
      <w:r w:rsidRPr="002E25ED">
        <w:rPr>
          <w:rFonts w:eastAsia="Times New Roman"/>
          <w:color w:val="333333"/>
          <w:sz w:val="12"/>
        </w:rPr>
        <w:t xml:space="preserve"> being </w:t>
      </w:r>
      <w:r w:rsidRPr="002E25ED">
        <w:rPr>
          <w:rFonts w:eastAsia="Times New Roman"/>
          <w:highlight w:val="yellow"/>
          <w:u w:val="single"/>
        </w:rPr>
        <w:t>intimidated</w:t>
      </w:r>
      <w:r w:rsidRPr="002E25ED">
        <w:rPr>
          <w:rFonts w:eastAsia="Times New Roman"/>
          <w:color w:val="333333"/>
          <w:sz w:val="12"/>
        </w:rPr>
        <w:t xml:space="preserve"> into the belief that unionization is at best futile and at worst dangerous. </w:t>
      </w:r>
      <w:r w:rsidRPr="002E25ED">
        <w:rPr>
          <w:rFonts w:eastAsia="Times New Roman"/>
          <w:u w:val="single"/>
        </w:rPr>
        <w:t xml:space="preserve">When </w:t>
      </w:r>
      <w:r w:rsidRPr="002E25ED">
        <w:rPr>
          <w:rFonts w:eastAsia="Times New Roman"/>
          <w:highlight w:val="yellow"/>
          <w:u w:val="single"/>
        </w:rPr>
        <w:t>a</w:t>
      </w:r>
      <w:r w:rsidRPr="002E25ED">
        <w:rPr>
          <w:rFonts w:eastAsia="Times New Roman"/>
          <w:u w:val="single"/>
        </w:rPr>
        <w:t xml:space="preserve"> large </w:t>
      </w:r>
      <w:r w:rsidRPr="002E25ED">
        <w:rPr>
          <w:rFonts w:eastAsia="Times New Roman"/>
          <w:highlight w:val="yellow"/>
          <w:u w:val="single"/>
        </w:rPr>
        <w:t>national survey asked workers</w:t>
      </w:r>
      <w:r w:rsidRPr="002E25ED">
        <w:rPr>
          <w:rFonts w:eastAsia="Times New Roman"/>
          <w:color w:val="333333"/>
          <w:sz w:val="12"/>
        </w:rPr>
        <w:t xml:space="preserve"> who had been through an election </w:t>
      </w:r>
      <w:r w:rsidRPr="002E25ED">
        <w:rPr>
          <w:rFonts w:eastAsia="Times New Roman"/>
          <w:b/>
          <w:iCs/>
          <w:highlight w:val="yellow"/>
          <w:u w:val="single"/>
        </w:rPr>
        <w:t>to name “the most important reason people voted against union representation,” the single most common response was management pressure, including fear of job loss</w:t>
      </w:r>
      <w:r w:rsidRPr="002E25ED">
        <w:rPr>
          <w:rFonts w:eastAsia="Times New Roman"/>
          <w:color w:val="333333"/>
          <w:sz w:val="12"/>
        </w:rPr>
        <w:t>.</w:t>
      </w:r>
      <w:hyperlink r:id="rId69" w:anchor="_note24" w:history="1">
        <w:r w:rsidRPr="002E25ED">
          <w:rPr>
            <w:rFonts w:eastAsia="MS Gothic"/>
            <w:color w:val="034BB0"/>
            <w:sz w:val="12"/>
            <w:szCs w:val="16"/>
            <w:bdr w:val="single" w:sz="6" w:space="1" w:color="034BB0" w:frame="1"/>
          </w:rPr>
          <w:t>24</w:t>
        </w:r>
      </w:hyperlink>
      <w:r w:rsidRPr="002E25ED">
        <w:rPr>
          <w:rFonts w:eastAsia="Times New Roman"/>
          <w:color w:val="333333"/>
          <w:sz w:val="12"/>
        </w:rPr>
        <w:t xml:space="preserve"> Those who vote on this basis are not expressing </w:t>
      </w:r>
      <w:r w:rsidRPr="002E25ED">
        <w:rPr>
          <w:rFonts w:eastAsia="Times New Roman"/>
          <w:color w:val="333333"/>
          <w:sz w:val="12"/>
        </w:rPr>
        <w:lastRenderedPageBreak/>
        <w:t>a </w:t>
      </w:r>
      <w:r w:rsidRPr="002E25ED">
        <w:rPr>
          <w:rFonts w:eastAsia="Times New Roman"/>
          <w:sz w:val="12"/>
        </w:rPr>
        <w:t>preference</w:t>
      </w:r>
      <w:r w:rsidRPr="002E25ED">
        <w:rPr>
          <w:rFonts w:eastAsia="Times New Roman"/>
          <w:b/>
          <w:iCs/>
          <w:color w:val="333333"/>
          <w:u w:val="single"/>
          <w:bdr w:val="none" w:sz="0" w:space="0" w:color="auto" w:frame="1"/>
        </w:rPr>
        <w:t> </w:t>
      </w:r>
      <w:r w:rsidRPr="002E25ED">
        <w:rPr>
          <w:rFonts w:eastAsia="Times New Roman"/>
          <w:color w:val="333333"/>
          <w:sz w:val="12"/>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258D14C5" w14:textId="77777777" w:rsidR="00703370" w:rsidRPr="002E25ED" w:rsidRDefault="00703370" w:rsidP="00703370">
      <w:pPr>
        <w:shd w:val="clear" w:color="auto" w:fill="FFFFFF"/>
        <w:spacing w:after="0" w:line="240" w:lineRule="auto"/>
        <w:ind w:left="720"/>
        <w:textAlignment w:val="baseline"/>
        <w:rPr>
          <w:rFonts w:eastAsia="Times New Roman"/>
          <w:color w:val="333333"/>
          <w:sz w:val="12"/>
        </w:rPr>
      </w:pPr>
    </w:p>
    <w:p w14:paraId="30628091" w14:textId="77777777" w:rsidR="00703370" w:rsidRPr="002E25ED" w:rsidRDefault="00703370" w:rsidP="00703370">
      <w:pPr>
        <w:rPr>
          <w:rFonts w:eastAsia="Cambria"/>
        </w:rPr>
      </w:pPr>
      <w:r w:rsidRPr="002E25ED">
        <w:rPr>
          <w:rFonts w:eastAsia="MS Gothic" w:cs="Times New Roman"/>
          <w:b/>
          <w:iCs/>
          <w:sz w:val="26"/>
        </w:rPr>
        <w:t xml:space="preserve">The turns outweigh the </w:t>
      </w:r>
      <w:proofErr w:type="spellStart"/>
      <w:r w:rsidRPr="002E25ED">
        <w:rPr>
          <w:rFonts w:eastAsia="MS Gothic" w:cs="Times New Roman"/>
          <w:b/>
          <w:iCs/>
          <w:sz w:val="26"/>
        </w:rPr>
        <w:t>Aff</w:t>
      </w:r>
      <w:proofErr w:type="spellEnd"/>
      <w:r w:rsidRPr="002E25ED">
        <w:rPr>
          <w:rFonts w:eastAsia="MS Gothic" w:cs="Times New Roman"/>
          <w:b/>
          <w:iCs/>
          <w:sz w:val="26"/>
        </w:rPr>
        <w:t xml:space="preserve">. Their solvency is all about how </w:t>
      </w:r>
      <w:r w:rsidRPr="002E25ED">
        <w:rPr>
          <w:rFonts w:eastAsia="MS Gothic" w:cs="Times New Roman"/>
          <w:b/>
          <w:i/>
          <w:iCs/>
          <w:sz w:val="26"/>
        </w:rPr>
        <w:t>unionization</w:t>
      </w:r>
      <w:r w:rsidRPr="002E25ED">
        <w:rPr>
          <w:rFonts w:eastAsia="MS Gothic" w:cs="Times New Roman"/>
          <w:b/>
          <w:iCs/>
          <w:sz w:val="26"/>
        </w:rPr>
        <w:t xml:space="preserve"> is key, not a stronger right to strike. Whatever marginal increase in bargaining power they achieve is drowned out by the fact that there will be much lower union density in the first place.</w:t>
      </w:r>
    </w:p>
    <w:p w14:paraId="4DEAFA97" w14:textId="77777777" w:rsidR="00703370" w:rsidRDefault="00703370" w:rsidP="00703370">
      <w:pPr>
        <w:pStyle w:val="Heading4"/>
        <w:numPr>
          <w:ilvl w:val="0"/>
          <w:numId w:val="12"/>
        </w:numPr>
      </w:pPr>
      <w:r>
        <w:t xml:space="preserve">Turn: Increasing the cost of labor will just accelerate automation, outsourcing, and offshoring. Alt causes and backlash from firms deck </w:t>
      </w:r>
      <w:proofErr w:type="spellStart"/>
      <w:r>
        <w:t>aff</w:t>
      </w:r>
      <w:proofErr w:type="spellEnd"/>
      <w:r>
        <w:t xml:space="preserve"> solvency.</w:t>
      </w:r>
    </w:p>
    <w:p w14:paraId="4A9C4A5F" w14:textId="77777777" w:rsidR="00703370" w:rsidRPr="002F1F3C" w:rsidRDefault="00703370" w:rsidP="00703370">
      <w:proofErr w:type="spellStart"/>
      <w:r>
        <w:rPr>
          <w:rStyle w:val="Style13ptBold"/>
        </w:rPr>
        <w:t>Groshen</w:t>
      </w:r>
      <w:proofErr w:type="spellEnd"/>
      <w:r>
        <w:rPr>
          <w:rStyle w:val="Style13ptBold"/>
        </w:rPr>
        <w:t xml:space="preserve"> &amp; Holzer ’19 - </w:t>
      </w:r>
      <w:r w:rsidRPr="002F1F3C">
        <w:t xml:space="preserve">Erica </w:t>
      </w:r>
      <w:proofErr w:type="spellStart"/>
      <w:r w:rsidRPr="002F1F3C">
        <w:t>Groshen</w:t>
      </w:r>
      <w:proofErr w:type="spellEnd"/>
      <w:r>
        <w:t xml:space="preserve"> [</w:t>
      </w:r>
      <w:r w:rsidRPr="002F1F3C">
        <w:t xml:space="preserve">Senior </w:t>
      </w:r>
      <w:proofErr w:type="spellStart"/>
      <w:r w:rsidRPr="002F1F3C">
        <w:t>Economics</w:t>
      </w:r>
      <w:proofErr w:type="spellEnd"/>
      <w:r w:rsidRPr="002F1F3C">
        <w:t xml:space="preserve"> Advisor at the Cornell University School of Industrial and Labor Relations and Research Fellow at the Upjohn Institute for Employment Research</w:t>
      </w:r>
      <w:r>
        <w:t>]</w:t>
      </w:r>
      <w:r w:rsidRPr="002F1F3C">
        <w:t xml:space="preserve"> and Harry J. Holzer</w:t>
      </w:r>
      <w:r>
        <w:t xml:space="preserve"> [Prof. of Public Policy, Georgetown U.], “</w:t>
      </w:r>
      <w:r w:rsidRPr="002F1F3C">
        <w:t>Helping workers requires more than silver bullets</w:t>
      </w:r>
      <w:r>
        <w:t xml:space="preserve">,” </w:t>
      </w:r>
      <w:r>
        <w:rPr>
          <w:i/>
        </w:rPr>
        <w:t>Brookings Institution</w:t>
      </w:r>
      <w:r>
        <w:t xml:space="preserve"> (Web). Nov. 25, 2019. Accessed Nov. 19, 2021. &lt;</w:t>
      </w:r>
      <w:hyperlink r:id="rId70" w:history="1">
        <w:r w:rsidRPr="0056252B">
          <w:rPr>
            <w:rStyle w:val="Hyperlink"/>
          </w:rPr>
          <w:t>https://www.brookings.edu/opinions/helping-workers-requires-more-than-silver-bullets/</w:t>
        </w:r>
      </w:hyperlink>
      <w:r>
        <w:t>&gt; AT</w:t>
      </w:r>
    </w:p>
    <w:p w14:paraId="68DDFE58" w14:textId="77777777" w:rsidR="00703370" w:rsidRPr="002F1F3C" w:rsidRDefault="00703370" w:rsidP="00703370">
      <w:pPr>
        <w:ind w:left="720"/>
        <w:rPr>
          <w:sz w:val="12"/>
        </w:rPr>
      </w:pPr>
      <w:r w:rsidRPr="002F1F3C">
        <w:rPr>
          <w:sz w:val="12"/>
        </w:rPr>
        <w:t>But no single silver bullet solution exists that can solve our skills and earnings problems.</w:t>
      </w:r>
      <w:r>
        <w:rPr>
          <w:sz w:val="12"/>
        </w:rPr>
        <w:t xml:space="preserve"> </w:t>
      </w:r>
      <w:r w:rsidRPr="002F1F3C">
        <w:rPr>
          <w:sz w:val="12"/>
        </w:rPr>
        <w:t xml:space="preserve">Why? Because no single or dominant cause explains stagnating earnings or rising inequality in the US. Thus, simplistic </w:t>
      </w:r>
      <w:r w:rsidRPr="002F1F3C">
        <w:rPr>
          <w:rStyle w:val="StyleUnderline"/>
          <w:highlight w:val="yellow"/>
        </w:rPr>
        <w:t>“silver bullet” policies</w:t>
      </w:r>
      <w:r w:rsidRPr="002F1F3C">
        <w:rPr>
          <w:sz w:val="12"/>
        </w:rPr>
        <w:t xml:space="preserve"> would likely be ineffective or even </w:t>
      </w:r>
      <w:r w:rsidRPr="002F1F3C">
        <w:rPr>
          <w:rStyle w:val="StyleUnderline"/>
          <w:highlight w:val="yellow"/>
        </w:rPr>
        <w:t xml:space="preserve">do more harm than </w:t>
      </w:r>
      <w:proofErr w:type="gramStart"/>
      <w:r w:rsidRPr="002F1F3C">
        <w:rPr>
          <w:rStyle w:val="StyleUnderline"/>
          <w:highlight w:val="yellow"/>
        </w:rPr>
        <w:t>good.</w:t>
      </w:r>
      <w:r w:rsidRPr="00934A0C">
        <w:rPr>
          <w:sz w:val="12"/>
        </w:rPr>
        <w:t>¶</w:t>
      </w:r>
      <w:proofErr w:type="gramEnd"/>
      <w:r w:rsidRPr="00934A0C">
        <w:rPr>
          <w:sz w:val="12"/>
        </w:rPr>
        <w:t xml:space="preserve"> </w:t>
      </w:r>
      <w:r w:rsidRPr="002F1F3C">
        <w:rPr>
          <w:sz w:val="12"/>
        </w:rPr>
        <w:t>Some “silver bullets” are too scattershot.</w:t>
      </w:r>
      <w:r>
        <w:rPr>
          <w:sz w:val="12"/>
        </w:rPr>
        <w:t xml:space="preserve"> </w:t>
      </w:r>
      <w:r w:rsidRPr="002F1F3C">
        <w:rPr>
          <w:sz w:val="12"/>
        </w:rPr>
        <w:t xml:space="preserve">For instance, free college for all would shunt billions of dollars of tax revenue into subsidizing higher education for the wealthy at a time when federal budgets are already deeply in the red. A Universal Basic Income would be even more expensive, and could induce workers to stop seeking many new jobs that will be created over </w:t>
      </w:r>
      <w:proofErr w:type="gramStart"/>
      <w:r w:rsidRPr="002F1F3C">
        <w:rPr>
          <w:sz w:val="12"/>
        </w:rPr>
        <w:t>time.</w:t>
      </w:r>
      <w:r w:rsidRPr="00934A0C">
        <w:rPr>
          <w:sz w:val="12"/>
        </w:rPr>
        <w:t>¶</w:t>
      </w:r>
      <w:proofErr w:type="gramEnd"/>
      <w:r w:rsidRPr="00934A0C">
        <w:rPr>
          <w:sz w:val="12"/>
        </w:rPr>
        <w:t xml:space="preserve"> </w:t>
      </w:r>
      <w:r w:rsidRPr="002F1F3C">
        <w:rPr>
          <w:sz w:val="12"/>
        </w:rPr>
        <w:t xml:space="preserve">Other proposals could harm those they aim to help or be ineffective. Imposing a uniform $15 federal minimum wage, even by 2025 (as many now propose), could induce employers to eliminate jobs for low-wage workers in already distressed communities. </w:t>
      </w:r>
      <w:r w:rsidRPr="002F1F3C">
        <w:rPr>
          <w:rStyle w:val="StyleUnderline"/>
          <w:highlight w:val="yellow"/>
        </w:rPr>
        <w:t>Proposals to expand unionism alone</w:t>
      </w:r>
      <w:r w:rsidRPr="002F1F3C">
        <w:rPr>
          <w:sz w:val="12"/>
        </w:rPr>
        <w:t xml:space="preserve"> </w:t>
      </w:r>
      <w:r w:rsidRPr="002F1F3C">
        <w:rPr>
          <w:rStyle w:val="StyleUnderline"/>
          <w:highlight w:val="yellow"/>
        </w:rPr>
        <w:t>might generate only small increases, in light of employers’ ability of to resist collective bargaining by automating, relocating their facilities, or outsourcing</w:t>
      </w:r>
      <w:r w:rsidRPr="002F1F3C">
        <w:rPr>
          <w:sz w:val="12"/>
        </w:rPr>
        <w:t xml:space="preserve"> work to other </w:t>
      </w:r>
      <w:proofErr w:type="gramStart"/>
      <w:r w:rsidRPr="002F1F3C">
        <w:rPr>
          <w:sz w:val="12"/>
        </w:rPr>
        <w:t>firms.</w:t>
      </w:r>
      <w:r w:rsidRPr="00934A0C">
        <w:rPr>
          <w:sz w:val="12"/>
        </w:rPr>
        <w:t>¶</w:t>
      </w:r>
      <w:proofErr w:type="gramEnd"/>
      <w:r w:rsidRPr="00934A0C">
        <w:rPr>
          <w:sz w:val="12"/>
        </w:rPr>
        <w:t xml:space="preserve"> </w:t>
      </w:r>
      <w:r w:rsidRPr="002F1F3C">
        <w:rPr>
          <w:sz w:val="12"/>
        </w:rPr>
        <w:t xml:space="preserve">To sensibly raise wages and reduce inequality among American workers, we must recognize that </w:t>
      </w:r>
      <w:r w:rsidRPr="002F1F3C">
        <w:rPr>
          <w:rStyle w:val="StyleUnderline"/>
          <w:highlight w:val="yellow"/>
        </w:rPr>
        <w:t>a confluence of causes are at work</w:t>
      </w:r>
      <w:r w:rsidRPr="002F1F3C">
        <w:rPr>
          <w:sz w:val="12"/>
        </w:rPr>
        <w:t xml:space="preserve">, which requires a combination of evidence-based policy responses. The causes include labor market forces like </w:t>
      </w:r>
      <w:r w:rsidRPr="002F1F3C">
        <w:rPr>
          <w:rStyle w:val="StyleUnderline"/>
          <w:highlight w:val="yellow"/>
        </w:rPr>
        <w:t>technical change, globalization</w:t>
      </w:r>
      <w:r w:rsidRPr="002F1F3C">
        <w:rPr>
          <w:sz w:val="12"/>
        </w:rPr>
        <w:t xml:space="preserve">, and </w:t>
      </w:r>
      <w:r w:rsidRPr="002F1F3C">
        <w:rPr>
          <w:rStyle w:val="StyleUnderline"/>
          <w:highlight w:val="yellow"/>
        </w:rPr>
        <w:t>too few well-educated workers</w:t>
      </w:r>
      <w:r w:rsidRPr="002F1F3C">
        <w:rPr>
          <w:sz w:val="12"/>
        </w:rPr>
        <w:t xml:space="preserve">; they also include </w:t>
      </w:r>
      <w:r w:rsidRPr="002F1F3C">
        <w:rPr>
          <w:rStyle w:val="StyleUnderline"/>
          <w:highlight w:val="yellow"/>
        </w:rPr>
        <w:t>changes in labor institutions beyond weakened unions</w:t>
      </w:r>
      <w:r w:rsidRPr="002F1F3C">
        <w:rPr>
          <w:sz w:val="12"/>
        </w:rPr>
        <w:t xml:space="preserve"> and a lack of worker “voice.” Indeed, a growing set of employer practices, such as outsourcing some activities to other firms (which is often called employment “fissuring”) likely contribute to weak outcomes as well. Such practices break the time-honored links between a firm’s profitability and its workers’ earnings, and diminish employer interest in training workers to make them more </w:t>
      </w:r>
      <w:proofErr w:type="gramStart"/>
      <w:r w:rsidRPr="002F1F3C">
        <w:rPr>
          <w:sz w:val="12"/>
        </w:rPr>
        <w:t>productive.</w:t>
      </w:r>
      <w:r w:rsidRPr="00934A0C">
        <w:rPr>
          <w:sz w:val="12"/>
        </w:rPr>
        <w:t>¶</w:t>
      </w:r>
      <w:proofErr w:type="gramEnd"/>
      <w:r w:rsidRPr="00934A0C">
        <w:rPr>
          <w:sz w:val="12"/>
        </w:rPr>
        <w:t xml:space="preserve"> </w:t>
      </w:r>
      <w:r w:rsidRPr="002F1F3C">
        <w:rPr>
          <w:sz w:val="12"/>
        </w:rPr>
        <w:t xml:space="preserve">Without important, systematic policy changes, the earnings and employment of US workers – especially those without college degrees – will likely continue to deteriorate. More </w:t>
      </w:r>
      <w:r w:rsidRPr="002F1F3C">
        <w:rPr>
          <w:rStyle w:val="StyleUnderline"/>
          <w:highlight w:val="yellow"/>
        </w:rPr>
        <w:t>trade and automation</w:t>
      </w:r>
      <w:r w:rsidRPr="002F1F3C">
        <w:rPr>
          <w:sz w:val="12"/>
        </w:rPr>
        <w:t xml:space="preserve"> in the form of robotics and artificial intelligence (AI) </w:t>
      </w:r>
      <w:r w:rsidRPr="002F1F3C">
        <w:rPr>
          <w:rStyle w:val="StyleUnderline"/>
          <w:highlight w:val="yellow"/>
        </w:rPr>
        <w:t>will</w:t>
      </w:r>
      <w:r w:rsidRPr="002F1F3C">
        <w:rPr>
          <w:sz w:val="12"/>
        </w:rPr>
        <w:t xml:space="preserve"> almost certainly </w:t>
      </w:r>
      <w:r w:rsidRPr="002F1F3C">
        <w:rPr>
          <w:rStyle w:val="StyleUnderline"/>
          <w:highlight w:val="yellow"/>
        </w:rPr>
        <w:t>lead millions of workers to be displaced</w:t>
      </w:r>
      <w:r w:rsidRPr="002F1F3C">
        <w:rPr>
          <w:sz w:val="12"/>
        </w:rPr>
        <w:t>, while our failure to adequately fund public institutions of higher education and workforce services will limit workers’ readiness for new jobs that will be created. In other areas – including federal wage and hour laws, worker rights to representation on the job, and employer staffing arrangements – we are surely still moving in the wrong direction.</w:t>
      </w:r>
    </w:p>
    <w:p w14:paraId="27735C06" w14:textId="77777777" w:rsidR="00703370" w:rsidRPr="00D46F33" w:rsidRDefault="00703370" w:rsidP="00703370"/>
    <w:p w14:paraId="33D6D1BC" w14:textId="3877FB38" w:rsidR="00AC5BB6" w:rsidRPr="0006715F" w:rsidRDefault="00AC5BB6" w:rsidP="00AC5BB6">
      <w:pPr>
        <w:pStyle w:val="Heading4"/>
        <w:numPr>
          <w:ilvl w:val="0"/>
          <w:numId w:val="12"/>
        </w:numPr>
        <w:rPr>
          <w:rFonts w:ascii="Times New Roman" w:hAnsi="Times New Roman" w:cs="Times New Roman"/>
        </w:rPr>
      </w:pPr>
      <w:r w:rsidRPr="0006715F">
        <w:rPr>
          <w:rFonts w:ascii="Times New Roman" w:hAnsi="Times New Roman" w:cs="Times New Roman"/>
        </w:rPr>
        <w:t xml:space="preserve">Don’t whitewash nuke war. Nuclear strikes target </w:t>
      </w:r>
      <w:r w:rsidRPr="0006715F">
        <w:rPr>
          <w:rFonts w:ascii="Times New Roman" w:hAnsi="Times New Roman" w:cs="Times New Roman"/>
          <w:u w:val="single"/>
        </w:rPr>
        <w:t>urban centers</w:t>
      </w:r>
      <w:r w:rsidRPr="0006715F">
        <w:rPr>
          <w:rFonts w:ascii="Times New Roman" w:hAnsi="Times New Roman" w:cs="Times New Roman"/>
        </w:rPr>
        <w:t xml:space="preserve"> which </w:t>
      </w:r>
      <w:r w:rsidRPr="0006715F">
        <w:rPr>
          <w:rFonts w:ascii="Times New Roman" w:hAnsi="Times New Roman" w:cs="Times New Roman"/>
          <w:u w:val="single"/>
        </w:rPr>
        <w:t>necessitates</w:t>
      </w:r>
      <w:r w:rsidRPr="0006715F">
        <w:rPr>
          <w:rFonts w:ascii="Times New Roman" w:hAnsi="Times New Roman" w:cs="Times New Roman"/>
        </w:rPr>
        <w:t xml:space="preserve"> acknowledging their risk to avoid oppression. </w:t>
      </w:r>
    </w:p>
    <w:p w14:paraId="5338F54F" w14:textId="77777777" w:rsidR="00AC5BB6" w:rsidRPr="0006715F" w:rsidRDefault="00AC5BB6" w:rsidP="00AC5BB6">
      <w:pPr>
        <w:rPr>
          <w:rFonts w:ascii="Times New Roman" w:hAnsi="Times New Roman" w:cs="Times New Roman"/>
        </w:rPr>
      </w:pPr>
      <w:r w:rsidRPr="0006715F">
        <w:rPr>
          <w:rFonts w:ascii="Times New Roman" w:hAnsi="Times New Roman" w:cs="Times New Roman"/>
        </w:rPr>
        <w:t xml:space="preserve">Nicole </w:t>
      </w:r>
      <w:proofErr w:type="spellStart"/>
      <w:r w:rsidRPr="0006715F">
        <w:rPr>
          <w:rFonts w:ascii="Times New Roman" w:hAnsi="Times New Roman" w:cs="Times New Roman"/>
        </w:rPr>
        <w:t>Akoukou</w:t>
      </w:r>
      <w:proofErr w:type="spellEnd"/>
      <w:r w:rsidRPr="0006715F">
        <w:rPr>
          <w:rFonts w:ascii="Times New Roman" w:hAnsi="Times New Roman" w:cs="Times New Roman"/>
        </w:rPr>
        <w:t xml:space="preserve"> </w:t>
      </w:r>
      <w:r w:rsidRPr="0006715F">
        <w:rPr>
          <w:rStyle w:val="Style13ptBold"/>
          <w:rFonts w:ascii="Times New Roman" w:hAnsi="Times New Roman" w:cs="Times New Roman"/>
        </w:rPr>
        <w:t>Thompson 18</w:t>
      </w:r>
      <w:r w:rsidRPr="0006715F">
        <w:rPr>
          <w:rFonts w:ascii="Times New Roman" w:hAnsi="Times New Roman" w:cs="Times New Roman"/>
        </w:rPr>
        <w:t xml:space="preserve">. Thompson. Chicago-based creative writer. "Why I will not allow the fear of a nuclear attack to be white-washed." </w:t>
      </w:r>
      <w:proofErr w:type="spellStart"/>
      <w:r w:rsidRPr="0006715F">
        <w:rPr>
          <w:rFonts w:ascii="Times New Roman" w:hAnsi="Times New Roman" w:cs="Times New Roman"/>
        </w:rPr>
        <w:t>RaceBaitR</w:t>
      </w:r>
      <w:proofErr w:type="spellEnd"/>
      <w:r w:rsidRPr="0006715F">
        <w:rPr>
          <w:rFonts w:ascii="Times New Roman" w:hAnsi="Times New Roman" w:cs="Times New Roman"/>
        </w:rPr>
        <w:t>. 4-6-2018. http://racebaitr.com/2018/04/06/2087/#</w:t>
      </w:r>
    </w:p>
    <w:p w14:paraId="54CE0EAA" w14:textId="77777777" w:rsidR="000F375E" w:rsidRDefault="00AC5BB6" w:rsidP="00AC5BB6">
      <w:pPr>
        <w:rPr>
          <w:rFonts w:ascii="Times New Roman" w:hAnsi="Times New Roman" w:cs="Times New Roman"/>
        </w:rPr>
      </w:pPr>
      <w:r w:rsidRPr="0006715F">
        <w:rPr>
          <w:rStyle w:val="StyleUnderline"/>
          <w:rFonts w:ascii="Times New Roman" w:hAnsi="Times New Roman" w:cs="Times New Roman"/>
        </w:rPr>
        <w:t>I couldn’t spare empathy for a white</w:t>
      </w:r>
      <w:r w:rsidRPr="0006715F">
        <w:rPr>
          <w:rFonts w:ascii="Times New Roman" w:hAnsi="Times New Roman" w:cs="Times New Roman"/>
        </w:rPr>
        <w:t xml:space="preserve"> woman </w:t>
      </w:r>
      <w:r w:rsidRPr="0006715F">
        <w:rPr>
          <w:rStyle w:val="StyleUnderline"/>
          <w:rFonts w:ascii="Times New Roman" w:hAnsi="Times New Roman" w:cs="Times New Roman"/>
        </w:rPr>
        <w:t xml:space="preserve">whose biggest fear was something that hadn’t happened yet and might not. Meanwhile, my </w:t>
      </w:r>
      <w:r w:rsidRPr="0006715F">
        <w:rPr>
          <w:rStyle w:val="StyleUnderline"/>
          <w:rFonts w:ascii="Times New Roman" w:hAnsi="Times New Roman" w:cs="Times New Roman"/>
          <w:highlight w:val="cyan"/>
        </w:rPr>
        <w:t>most significant fears were</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in motion</w:t>
      </w:r>
      <w:r w:rsidRPr="0006715F">
        <w:rPr>
          <w:rFonts w:ascii="Times New Roman" w:hAnsi="Times New Roman" w:cs="Times New Roman"/>
        </w:rPr>
        <w:t xml:space="preserve">: </w:t>
      </w:r>
      <w:r w:rsidRPr="0006715F">
        <w:rPr>
          <w:rStyle w:val="StyleUnderline"/>
          <w:rFonts w:ascii="Times New Roman" w:hAnsi="Times New Roman" w:cs="Times New Roman"/>
          <w:highlight w:val="cyan"/>
        </w:rPr>
        <w:t>women and men dying in cells</w:t>
      </w:r>
      <w:r w:rsidRPr="0006715F">
        <w:rPr>
          <w:rFonts w:ascii="Times New Roman" w:hAnsi="Times New Roman" w:cs="Times New Roman"/>
        </w:rPr>
        <w:t xml:space="preserve"> after being wrongly imprisoned, </w:t>
      </w:r>
      <w:r w:rsidRPr="0006715F">
        <w:rPr>
          <w:rStyle w:val="Emphasis"/>
          <w:rFonts w:ascii="Times New Roman" w:hAnsi="Times New Roman" w:cs="Times New Roman"/>
        </w:rPr>
        <w:t>choked out</w:t>
      </w:r>
      <w:r w:rsidRPr="0006715F">
        <w:rPr>
          <w:rStyle w:val="StyleUnderline"/>
          <w:rFonts w:ascii="Times New Roman" w:hAnsi="Times New Roman" w:cs="Times New Roman"/>
        </w:rPr>
        <w:t xml:space="preserve"> for peddling cigarettes, </w:t>
      </w:r>
      <w:r w:rsidRPr="0006715F">
        <w:rPr>
          <w:rStyle w:val="StyleUnderline"/>
          <w:rFonts w:ascii="Times New Roman" w:hAnsi="Times New Roman" w:cs="Times New Roman"/>
          <w:highlight w:val="cyan"/>
        </w:rPr>
        <w:t xml:space="preserve">or </w:t>
      </w:r>
      <w:r w:rsidRPr="0006715F">
        <w:rPr>
          <w:rFonts w:ascii="Times New Roman" w:hAnsi="Times New Roman" w:cs="Times New Roman"/>
          <w:highlight w:val="cyan"/>
        </w:rPr>
        <w:t xml:space="preserve">shot to </w:t>
      </w:r>
      <w:r w:rsidRPr="0006715F">
        <w:rPr>
          <w:rFonts w:ascii="Times New Roman" w:hAnsi="Times New Roman" w:cs="Times New Roman"/>
          <w:highlight w:val="cyan"/>
        </w:rPr>
        <w:lastRenderedPageBreak/>
        <w:t>death</w:t>
      </w:r>
      <w:r w:rsidRPr="0006715F">
        <w:rPr>
          <w:rFonts w:ascii="Times New Roman" w:hAnsi="Times New Roman" w:cs="Times New Roman"/>
        </w:rPr>
        <w:t xml:space="preserve"> during ‘routine’ traffic stops. I twitch when my partner is late, worried that a cantankerous cop has brutalized or shot him because he wouldn’t prostrate himself. </w:t>
      </w:r>
      <w:r w:rsidRPr="0006715F">
        <w:rPr>
          <w:rStyle w:val="StyleUnderline"/>
          <w:rFonts w:ascii="Times New Roman" w:hAnsi="Times New Roman" w:cs="Times New Roman"/>
        </w:rPr>
        <w:t>As a woman of color, I am aware of</w:t>
      </w:r>
      <w:r w:rsidRPr="0006715F">
        <w:rPr>
          <w:rFonts w:ascii="Times New Roman" w:hAnsi="Times New Roman" w:cs="Times New Roman"/>
        </w:rPr>
        <w:t xml:space="preserve"> the </w:t>
      </w:r>
      <w:r w:rsidRPr="0006715F">
        <w:rPr>
          <w:rStyle w:val="StyleUnderline"/>
          <w:rFonts w:ascii="Times New Roman" w:hAnsi="Times New Roman" w:cs="Times New Roman"/>
        </w:rPr>
        <w:t xml:space="preserve">multiple types of </w:t>
      </w:r>
      <w:r w:rsidRPr="0006715F">
        <w:rPr>
          <w:rStyle w:val="StyleUnderline"/>
          <w:rFonts w:ascii="Times New Roman" w:hAnsi="Times New Roman" w:cs="Times New Roman"/>
          <w:highlight w:val="cyan"/>
        </w:rPr>
        <w:t>violence that threaten</w:t>
      </w:r>
      <w:r w:rsidRPr="0006715F">
        <w:rPr>
          <w:rStyle w:val="StyleUnderline"/>
          <w:rFonts w:ascii="Times New Roman" w:hAnsi="Times New Roman" w:cs="Times New Roman"/>
        </w:rPr>
        <w:t xml:space="preserve"> me </w:t>
      </w:r>
      <w:r w:rsidRPr="0006715F">
        <w:rPr>
          <w:rStyle w:val="Emphasis"/>
          <w:rFonts w:ascii="Times New Roman" w:hAnsi="Times New Roman" w:cs="Times New Roman"/>
          <w:highlight w:val="cyan"/>
        </w:rPr>
        <w:t>currently—not theoretically</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Street harassment</w:t>
      </w:r>
      <w:r w:rsidRPr="0006715F">
        <w:rPr>
          <w:rFonts w:ascii="Times New Roman" w:hAnsi="Times New Roman" w:cs="Times New Roman"/>
        </w:rPr>
        <w:t xml:space="preserve">, excessively affecting me as a Black woman, has blindsided me since I was eleven. A premature body meant </w:t>
      </w:r>
      <w:r w:rsidRPr="0006715F">
        <w:rPr>
          <w:rStyle w:val="StyleUnderline"/>
          <w:rFonts w:ascii="Times New Roman" w:hAnsi="Times New Roman" w:cs="Times New Roman"/>
        </w:rPr>
        <w:t>being</w:t>
      </w:r>
      <w:r w:rsidRPr="0006715F">
        <w:rPr>
          <w:rFonts w:ascii="Times New Roman" w:hAnsi="Times New Roman" w:cs="Times New Roman"/>
        </w:rPr>
        <w:t xml:space="preserve"> </w:t>
      </w:r>
      <w:r w:rsidRPr="0006715F">
        <w:rPr>
          <w:rStyle w:val="Emphasis"/>
          <w:rFonts w:ascii="Times New Roman" w:hAnsi="Times New Roman" w:cs="Times New Roman"/>
        </w:rPr>
        <w:t>catcalled</w:t>
      </w:r>
      <w:r w:rsidRPr="0006715F">
        <w:rPr>
          <w:rFonts w:ascii="Times New Roman" w:hAnsi="Times New Roman" w:cs="Times New Roman"/>
        </w:rPr>
        <w:t xml:space="preserve"> before I’d discussed the birds and the bees. It meant being </w:t>
      </w:r>
      <w:r w:rsidRPr="0006715F">
        <w:rPr>
          <w:rStyle w:val="Emphasis"/>
          <w:rFonts w:ascii="Times New Roman" w:hAnsi="Times New Roman" w:cs="Times New Roman"/>
        </w:rPr>
        <w:t>followed</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whistled at</w:t>
      </w:r>
      <w:r w:rsidRPr="0006715F">
        <w:rPr>
          <w:rStyle w:val="StyleUnderline"/>
          <w:rFonts w:ascii="Times New Roman" w:hAnsi="Times New Roman" w:cs="Times New Roman"/>
        </w:rPr>
        <w:t xml:space="preserve">, or </w:t>
      </w:r>
      <w:r w:rsidRPr="0006715F">
        <w:rPr>
          <w:rStyle w:val="Emphasis"/>
          <w:rFonts w:ascii="Times New Roman" w:hAnsi="Times New Roman" w:cs="Times New Roman"/>
        </w:rPr>
        <w:t>groped</w:t>
      </w:r>
      <w:r w:rsidRPr="0006715F">
        <w:rPr>
          <w:rFonts w:ascii="Times New Roman" w:hAnsi="Times New Roman" w:cs="Times New Roman"/>
        </w:rPr>
        <w:t xml:space="preserve">. As an adult, while navigating through neighborhoods with extinguished </w:t>
      </w:r>
      <w:proofErr w:type="gramStart"/>
      <w:r w:rsidRPr="0006715F">
        <w:rPr>
          <w:rFonts w:ascii="Times New Roman" w:hAnsi="Times New Roman" w:cs="Times New Roman"/>
        </w:rPr>
        <w:t>street lights</w:t>
      </w:r>
      <w:proofErr w:type="gramEnd"/>
      <w:r w:rsidRPr="0006715F">
        <w:rPr>
          <w:rFonts w:ascii="Times New Roman" w:hAnsi="Times New Roman" w:cs="Times New Roman"/>
        </w:rPr>
        <w:t xml:space="preserve">, I noticed the correlation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w:t>
      </w:r>
      <w:proofErr w:type="spellStart"/>
      <w:r w:rsidRPr="0006715F">
        <w:rPr>
          <w:rFonts w:ascii="Times New Roman" w:hAnsi="Times New Roman" w:cs="Times New Roman"/>
        </w:rPr>
        <w:t>Ever</w:t>
      </w:r>
      <w:proofErr w:type="spellEnd"/>
      <w:r w:rsidRPr="0006715F">
        <w:rPr>
          <w:rFonts w:ascii="Times New Roman" w:hAnsi="Times New Roman" w:cs="Times New Roman"/>
        </w:rPr>
        <w:t xml:space="preserve">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w:t>
      </w:r>
      <w:proofErr w:type="gramStart"/>
      <w:r w:rsidRPr="0006715F">
        <w:rPr>
          <w:rFonts w:ascii="Times New Roman" w:hAnsi="Times New Roman" w:cs="Times New Roman"/>
        </w:rPr>
        <w:t>A majority of</w:t>
      </w:r>
      <w:proofErr w:type="gramEnd"/>
      <w:r w:rsidRPr="0006715F">
        <w:rPr>
          <w:rFonts w:ascii="Times New Roman" w:hAnsi="Times New Roman" w:cs="Times New Roman"/>
        </w:rPr>
        <w:t xml:space="preserve">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w:t>
      </w:r>
      <w:proofErr w:type="gramStart"/>
      <w:r w:rsidRPr="0006715F">
        <w:rPr>
          <w:rFonts w:ascii="Times New Roman" w:hAnsi="Times New Roman" w:cs="Times New Roman"/>
        </w:rPr>
        <w:t>to</w:t>
      </w:r>
      <w:proofErr w:type="gramEnd"/>
      <w:r w:rsidRPr="0006715F">
        <w:rPr>
          <w:rFonts w:ascii="Times New Roman" w:hAnsi="Times New Roman" w:cs="Times New Roman"/>
        </w:rPr>
        <w:t xml:space="preserve"> dinner I wasn’t in the mood for the “I can’t believe we’re all going to die because Trump is an idiot” shit. I shook my head, willing the meal to be over, and was grateful when the check arrived just as someone was asking me about my hair. My thinking wasn’t all too different from Michael Harriot’s ‘Why Black America Isn’t Worried About the Upcoming Nuclear Holocaust.” While the meal was partly pleasant, </w:t>
      </w:r>
      <w:r w:rsidRPr="0006715F">
        <w:rPr>
          <w:rStyle w:val="StyleUnderline"/>
          <w:rFonts w:ascii="Times New Roman" w:hAnsi="Times New Roman" w:cs="Times New Roman"/>
        </w:rPr>
        <w:t xml:space="preserve">I departed thinking, “fear of nuclear demolition is </w:t>
      </w:r>
      <w:r w:rsidRPr="0006715F">
        <w:rPr>
          <w:rStyle w:val="Emphasis"/>
          <w:rFonts w:ascii="Times New Roman" w:hAnsi="Times New Roman" w:cs="Times New Roman"/>
        </w:rPr>
        <w:t>just some white shit</w:t>
      </w:r>
      <w:r w:rsidRPr="0006715F">
        <w:rPr>
          <w:rFonts w:ascii="Times New Roman" w:hAnsi="Times New Roman" w:cs="Times New Roman"/>
        </w:rPr>
        <w:t xml:space="preserve">.” Sadly, that thought would not last long. </w:t>
      </w:r>
      <w:r w:rsidRPr="0006715F">
        <w:rPr>
          <w:rStyle w:val="StyleUnderline"/>
          <w:rFonts w:ascii="Times New Roman" w:hAnsi="Times New Roman" w:cs="Times New Roman"/>
        </w:rPr>
        <w:t>I still vibe with Harriot’s statement, “</w:t>
      </w:r>
      <w:r w:rsidRPr="0006715F">
        <w:rPr>
          <w:rStyle w:val="StyleUnderline"/>
          <w:rFonts w:ascii="Times New Roman" w:hAnsi="Times New Roman" w:cs="Times New Roman"/>
          <w:highlight w:val="cyan"/>
        </w:rPr>
        <w:t>Black people have lived under the specter of having</w:t>
      </w:r>
      <w:r w:rsidRPr="0006715F">
        <w:rPr>
          <w:rStyle w:val="StyleUnderline"/>
          <w:rFonts w:ascii="Times New Roman" w:hAnsi="Times New Roman" w:cs="Times New Roman"/>
        </w:rPr>
        <w:t xml:space="preserve"> our </w:t>
      </w:r>
      <w:r w:rsidRPr="0006715F">
        <w:rPr>
          <w:rStyle w:val="StyleUnderline"/>
          <w:rFonts w:ascii="Times New Roman" w:hAnsi="Times New Roman" w:cs="Times New Roman"/>
          <w:highlight w:val="cyan"/>
        </w:rPr>
        <w:t>existence erased</w:t>
      </w:r>
      <w:r w:rsidRPr="0006715F">
        <w:rPr>
          <w:rStyle w:val="StyleUnderline"/>
          <w:rFonts w:ascii="Times New Roman" w:hAnsi="Times New Roman" w:cs="Times New Roman"/>
        </w:rPr>
        <w:t xml:space="preserve"> on a white man’s whim since we stepped on</w:t>
      </w:r>
      <w:r w:rsidRPr="0006715F">
        <w:rPr>
          <w:rFonts w:ascii="Times New Roman" w:hAnsi="Times New Roman" w:cs="Times New Roman"/>
        </w:rPr>
        <w:t xml:space="preserve">to the </w:t>
      </w:r>
      <w:r w:rsidRPr="0006715F">
        <w:rPr>
          <w:rStyle w:val="StyleUnderline"/>
          <w:rFonts w:ascii="Times New Roman" w:hAnsi="Times New Roman" w:cs="Times New Roman"/>
        </w:rPr>
        <w:t>shore</w:t>
      </w:r>
      <w:r w:rsidRPr="0006715F">
        <w:rPr>
          <w:rFonts w:ascii="Times New Roman" w:hAnsi="Times New Roman" w:cs="Times New Roman"/>
        </w:rPr>
        <w:t xml:space="preserve"> at Jamestown Landing.” </w:t>
      </w:r>
      <w:r w:rsidRPr="0006715F">
        <w:rPr>
          <w:rStyle w:val="StyleUnderline"/>
          <w:rFonts w:ascii="Times New Roman" w:hAnsi="Times New Roman" w:cs="Times New Roman"/>
          <w:highlight w:val="cyan"/>
        </w:rPr>
        <w:t>However</w:t>
      </w:r>
      <w:r w:rsidRPr="0006715F">
        <w:rPr>
          <w:rFonts w:ascii="Times New Roman" w:hAnsi="Times New Roman" w:cs="Times New Roman"/>
        </w:rPr>
        <w:t xml:space="preserve">, a friend—a Black friend—ignited my nuclear paranoia by sharing theories about when it might happen and who faced the greatest threat. </w:t>
      </w:r>
      <w:proofErr w:type="gramStart"/>
      <w:r w:rsidRPr="0006715F">
        <w:rPr>
          <w:rFonts w:ascii="Times New Roman" w:hAnsi="Times New Roman" w:cs="Times New Roman"/>
        </w:rPr>
        <w:t>In an attempt to</w:t>
      </w:r>
      <w:proofErr w:type="gramEnd"/>
      <w:r w:rsidRPr="0006715F">
        <w:rPr>
          <w:rFonts w:ascii="Times New Roman" w:hAnsi="Times New Roman" w:cs="Times New Roman"/>
        </w:rPr>
        <w:t xml:space="preserve"> ease my friend’s fear, I leaned in to listen but accidentally toppled down the rabbit hole too. I forked through curated news feeds. I sifted through “fake news,” “actual news,” and foreign news sources. Suddenly, an idea took root: </w:t>
      </w:r>
      <w:r w:rsidRPr="0006715F">
        <w:rPr>
          <w:rStyle w:val="StyleUnderline"/>
          <w:rFonts w:ascii="Times New Roman" w:hAnsi="Times New Roman" w:cs="Times New Roman"/>
          <w:highlight w:val="cyan"/>
        </w:rPr>
        <w:t xml:space="preserve">nuclear strike would </w:t>
      </w:r>
      <w:r w:rsidRPr="0006715F">
        <w:rPr>
          <w:rStyle w:val="Emphasis"/>
          <w:rFonts w:ascii="Times New Roman" w:hAnsi="Times New Roman" w:cs="Times New Roman"/>
          <w:highlight w:val="cyan"/>
        </w:rPr>
        <w:t>disproportionately impact Black people</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brown people</w:t>
      </w:r>
      <w:r w:rsidRPr="0006715F">
        <w:rPr>
          <w:rStyle w:val="StyleUnderline"/>
          <w:rFonts w:ascii="Times New Roman" w:hAnsi="Times New Roman" w:cs="Times New Roman"/>
        </w:rPr>
        <w:t xml:space="preserve">, and </w:t>
      </w:r>
      <w:r w:rsidRPr="0006715F">
        <w:rPr>
          <w:rStyle w:val="Emphasis"/>
          <w:rFonts w:ascii="Times New Roman" w:hAnsi="Times New Roman" w:cs="Times New Roman"/>
        </w:rPr>
        <w:t>low-income individuals</w:t>
      </w:r>
      <w:r w:rsidRPr="0006715F">
        <w:rPr>
          <w:rStyle w:val="StyleUnderline"/>
          <w:rFonts w:ascii="Times New Roman" w:hAnsi="Times New Roman" w:cs="Times New Roman"/>
        </w:rPr>
        <w:t xml:space="preserve">. </w:t>
      </w:r>
      <w:r w:rsidRPr="0006715F">
        <w:rPr>
          <w:rStyle w:val="StyleUnderline"/>
          <w:rFonts w:ascii="Times New Roman" w:hAnsi="Times New Roman" w:cs="Times New Roman"/>
          <w:highlight w:val="cyan"/>
        </w:rPr>
        <w:t>North Korea won’t target</w:t>
      </w:r>
      <w:r w:rsidRPr="0006715F">
        <w:rPr>
          <w:rStyle w:val="StyleUnderline"/>
          <w:rFonts w:ascii="Times New Roman" w:hAnsi="Times New Roman" w:cs="Times New Roman"/>
        </w:rPr>
        <w:t xml:space="preserve"> the </w:t>
      </w:r>
      <w:r w:rsidRPr="0006715F">
        <w:rPr>
          <w:rStyle w:val="StyleUnderline"/>
          <w:rFonts w:ascii="Times New Roman" w:hAnsi="Times New Roman" w:cs="Times New Roman"/>
          <w:highlight w:val="cyan"/>
        </w:rPr>
        <w:t>plain sight racists</w:t>
      </w:r>
      <w:r w:rsidRPr="0006715F">
        <w:rPr>
          <w:rStyle w:val="StyleUnderline"/>
          <w:rFonts w:ascii="Times New Roman" w:hAnsi="Times New Roman" w:cs="Times New Roman"/>
        </w:rPr>
        <w:t xml:space="preserve"> </w:t>
      </w:r>
      <w:r w:rsidRPr="0006715F">
        <w:rPr>
          <w:rStyle w:val="StyleUnderline"/>
          <w:rFonts w:ascii="Times New Roman" w:hAnsi="Times New Roman" w:cs="Times New Roman"/>
          <w:highlight w:val="cyan"/>
        </w:rPr>
        <w:t>of</w:t>
      </w:r>
      <w:r w:rsidRPr="0006715F">
        <w:rPr>
          <w:rStyle w:val="StyleUnderline"/>
          <w:rFonts w:ascii="Times New Roman" w:hAnsi="Times New Roman" w:cs="Times New Roman"/>
        </w:rPr>
        <w:t xml:space="preserve"> </w:t>
      </w:r>
      <w:r w:rsidRPr="0006715F">
        <w:rPr>
          <w:rStyle w:val="Emphasis"/>
          <w:rFonts w:ascii="Times New Roman" w:hAnsi="Times New Roman" w:cs="Times New Roman"/>
          <w:highlight w:val="cyan"/>
        </w:rPr>
        <w:t>Portland</w:t>
      </w:r>
      <w:r w:rsidRPr="0006715F">
        <w:rPr>
          <w:rFonts w:ascii="Times New Roman" w:hAnsi="Times New Roman" w:cs="Times New Roman"/>
        </w:rPr>
        <w:t xml:space="preserve">, Oregon, </w:t>
      </w:r>
      <w:r w:rsidRPr="0006715F">
        <w:rPr>
          <w:rStyle w:val="StyleUnderline"/>
          <w:rFonts w:ascii="Times New Roman" w:hAnsi="Times New Roman" w:cs="Times New Roman"/>
        </w:rPr>
        <w:t xml:space="preserve">the violently </w:t>
      </w:r>
      <w:proofErr w:type="spellStart"/>
      <w:r w:rsidRPr="0006715F">
        <w:rPr>
          <w:rStyle w:val="StyleUnderline"/>
          <w:rFonts w:ascii="Times New Roman" w:hAnsi="Times New Roman" w:cs="Times New Roman"/>
          <w:highlight w:val="cyan"/>
        </w:rPr>
        <w:t>microaggressive</w:t>
      </w:r>
      <w:proofErr w:type="spellEnd"/>
      <w:r w:rsidRPr="0006715F">
        <w:rPr>
          <w:rStyle w:val="StyleUnderline"/>
          <w:rFonts w:ascii="Times New Roman" w:hAnsi="Times New Roman" w:cs="Times New Roman"/>
          <w:highlight w:val="cyan"/>
        </w:rPr>
        <w:t xml:space="preserve"> </w:t>
      </w:r>
      <w:r w:rsidRPr="0006715F">
        <w:rPr>
          <w:rStyle w:val="Emphasis"/>
          <w:rFonts w:ascii="Times New Roman" w:hAnsi="Times New Roman" w:cs="Times New Roman"/>
          <w:highlight w:val="cyan"/>
        </w:rPr>
        <w:t>liberals</w:t>
      </w:r>
      <w:r w:rsidRPr="0006715F">
        <w:rPr>
          <w:rStyle w:val="StyleUnderline"/>
          <w:rFonts w:ascii="Times New Roman" w:hAnsi="Times New Roman" w:cs="Times New Roman"/>
        </w:rPr>
        <w:t xml:space="preserve"> of the </w:t>
      </w:r>
      <w:r w:rsidRPr="0006715F">
        <w:rPr>
          <w:rStyle w:val="Emphasis"/>
          <w:rFonts w:ascii="Times New Roman" w:hAnsi="Times New Roman" w:cs="Times New Roman"/>
        </w:rPr>
        <w:t>rural Northwest</w:t>
      </w:r>
      <w:r w:rsidRPr="0006715F">
        <w:rPr>
          <w:rStyle w:val="StyleUnderline"/>
          <w:rFonts w:ascii="Times New Roman" w:hAnsi="Times New Roman" w:cs="Times New Roman"/>
        </w:rPr>
        <w:t xml:space="preserve">, </w:t>
      </w:r>
      <w:r w:rsidRPr="0006715F">
        <w:rPr>
          <w:rStyle w:val="StyleUnderline"/>
          <w:rFonts w:ascii="Times New Roman" w:hAnsi="Times New Roman" w:cs="Times New Roman"/>
          <w:highlight w:val="cyan"/>
        </w:rPr>
        <w:t>or the</w:t>
      </w:r>
      <w:r w:rsidRPr="0006715F">
        <w:rPr>
          <w:rStyle w:val="StyleUnderline"/>
          <w:rFonts w:ascii="Times New Roman" w:hAnsi="Times New Roman" w:cs="Times New Roman"/>
        </w:rPr>
        <w:t xml:space="preserve"> white-hooded </w:t>
      </w:r>
      <w:proofErr w:type="spellStart"/>
      <w:r w:rsidRPr="0006715F">
        <w:rPr>
          <w:rStyle w:val="Emphasis"/>
          <w:rFonts w:ascii="Times New Roman" w:hAnsi="Times New Roman" w:cs="Times New Roman"/>
          <w:highlight w:val="cyan"/>
        </w:rPr>
        <w:t>klansmen</w:t>
      </w:r>
      <w:proofErr w:type="spellEnd"/>
      <w:r w:rsidRPr="0006715F">
        <w:rPr>
          <w:rFonts w:ascii="Times New Roman" w:hAnsi="Times New Roman" w:cs="Times New Roman"/>
          <w:highlight w:val="cyan"/>
        </w:rPr>
        <w:t xml:space="preserve"> </w:t>
      </w:r>
      <w:r w:rsidRPr="0006715F">
        <w:rPr>
          <w:rStyle w:val="StyleUnderline"/>
          <w:rFonts w:ascii="Times New Roman" w:hAnsi="Times New Roman" w:cs="Times New Roman"/>
          <w:highlight w:val="cyan"/>
        </w:rPr>
        <w:t>of</w:t>
      </w:r>
      <w:r w:rsidRPr="0006715F">
        <w:rPr>
          <w:rFonts w:ascii="Times New Roman" w:hAnsi="Times New Roman" w:cs="Times New Roman"/>
        </w:rPr>
        <w:t xml:space="preserve"> Diamondhead, </w:t>
      </w:r>
      <w:r w:rsidRPr="0006715F">
        <w:rPr>
          <w:rStyle w:val="Emphasis"/>
          <w:rFonts w:ascii="Times New Roman" w:hAnsi="Times New Roman" w:cs="Times New Roman"/>
          <w:highlight w:val="cyan"/>
        </w:rPr>
        <w:t>Mississippi</w:t>
      </w:r>
      <w:r w:rsidRPr="0006715F">
        <w:rPr>
          <w:rStyle w:val="StyleUnderline"/>
          <w:rFonts w:ascii="Times New Roman" w:hAnsi="Times New Roman" w:cs="Times New Roman"/>
        </w:rPr>
        <w:t xml:space="preserve">. No, under the instruction of the supreme leader Kim Jong-un, </w:t>
      </w:r>
      <w:r w:rsidRPr="0006715F">
        <w:rPr>
          <w:rStyle w:val="StyleUnderline"/>
          <w:rFonts w:ascii="Times New Roman" w:hAnsi="Times New Roman" w:cs="Times New Roman"/>
          <w:highlight w:val="cyan"/>
        </w:rPr>
        <w:t>North Korea</w:t>
      </w:r>
      <w:r w:rsidRPr="0006715F">
        <w:rPr>
          <w:rStyle w:val="StyleUnderline"/>
          <w:rFonts w:ascii="Times New Roman" w:hAnsi="Times New Roman" w:cs="Times New Roman"/>
        </w:rPr>
        <w:t xml:space="preserve"> </w:t>
      </w:r>
      <w:r w:rsidRPr="0006715F">
        <w:rPr>
          <w:rStyle w:val="StyleUnderline"/>
          <w:rFonts w:ascii="Times New Roman" w:hAnsi="Times New Roman" w:cs="Times New Roman"/>
          <w:highlight w:val="cyan"/>
        </w:rPr>
        <w:t>will</w:t>
      </w:r>
      <w:r w:rsidRPr="0006715F">
        <w:rPr>
          <w:rStyle w:val="StyleUnderline"/>
          <w:rFonts w:ascii="Times New Roman" w:hAnsi="Times New Roman" w:cs="Times New Roman"/>
        </w:rPr>
        <w:t xml:space="preserve"> likely </w:t>
      </w:r>
      <w:r w:rsidRPr="0006715F">
        <w:rPr>
          <w:rStyle w:val="StyleUnderline"/>
          <w:rFonts w:ascii="Times New Roman" w:hAnsi="Times New Roman" w:cs="Times New Roman"/>
          <w:highlight w:val="cyan"/>
        </w:rPr>
        <w:t xml:space="preserve">strike </w:t>
      </w:r>
      <w:r w:rsidRPr="0006715F">
        <w:rPr>
          <w:rStyle w:val="Emphasis"/>
          <w:rFonts w:ascii="Times New Roman" w:hAnsi="Times New Roman" w:cs="Times New Roman"/>
          <w:highlight w:val="cyan"/>
        </w:rPr>
        <w:t>densely populated urban areas</w:t>
      </w:r>
      <w:r w:rsidRPr="0006715F">
        <w:rPr>
          <w:rFonts w:ascii="Times New Roman" w:hAnsi="Times New Roman" w:cs="Times New Roman"/>
        </w:rPr>
        <w:t xml:space="preserve">, such as Los Angeles, Chicago, Washington D.C., and New York City. </w:t>
      </w:r>
      <w:r w:rsidRPr="0006715F">
        <w:rPr>
          <w:rStyle w:val="StyleUnderline"/>
          <w:rFonts w:ascii="Times New Roman" w:hAnsi="Times New Roman" w:cs="Times New Roman"/>
        </w:rPr>
        <w:t>These locations</w:t>
      </w:r>
      <w:r w:rsidRPr="0006715F">
        <w:rPr>
          <w:rStyle w:val="StyleUnderline"/>
          <w:rFonts w:ascii="Times New Roman" w:hAnsi="Times New Roman" w:cs="Times New Roman"/>
          <w:strike/>
        </w:rPr>
        <w:t xml:space="preserve"> stand-out as </w:t>
      </w:r>
      <w:r w:rsidRPr="0006715F">
        <w:rPr>
          <w:rStyle w:val="StyleUnderline"/>
          <w:rFonts w:ascii="Times New Roman" w:hAnsi="Times New Roman" w:cs="Times New Roman"/>
        </w:rPr>
        <w:t xml:space="preserve">[are] </w:t>
      </w:r>
      <w:r w:rsidRPr="0006715F">
        <w:rPr>
          <w:rStyle w:val="StyleUnderline"/>
          <w:rFonts w:ascii="Times New Roman" w:hAnsi="Times New Roman" w:cs="Times New Roman"/>
          <w:highlight w:val="cyan"/>
        </w:rPr>
        <w:t>targets</w:t>
      </w:r>
      <w:r w:rsidRPr="0006715F">
        <w:rPr>
          <w:rStyle w:val="StyleUnderline"/>
          <w:rFonts w:ascii="Times New Roman" w:hAnsi="Times New Roman" w:cs="Times New Roman"/>
        </w:rPr>
        <w:t xml:space="preserve"> for a nuclear strike </w:t>
      </w:r>
      <w:r w:rsidRPr="0006715F">
        <w:rPr>
          <w:rStyle w:val="StyleUnderline"/>
          <w:rFonts w:ascii="Times New Roman" w:hAnsi="Times New Roman" w:cs="Times New Roman"/>
          <w:highlight w:val="cyan"/>
        </w:rPr>
        <w:t>because</w:t>
      </w:r>
      <w:r w:rsidRPr="0006715F">
        <w:rPr>
          <w:rStyle w:val="StyleUnderline"/>
          <w:rFonts w:ascii="Times New Roman" w:hAnsi="Times New Roman" w:cs="Times New Roman"/>
        </w:rPr>
        <w:t xml:space="preserve"> they are </w:t>
      </w:r>
      <w:r w:rsidRPr="0006715F">
        <w:rPr>
          <w:rStyle w:val="Emphasis"/>
          <w:rFonts w:ascii="Times New Roman" w:hAnsi="Times New Roman" w:cs="Times New Roman"/>
          <w:highlight w:val="cyan"/>
        </w:rPr>
        <w:t>densely populated</w:t>
      </w:r>
      <w:r w:rsidRPr="0006715F">
        <w:rPr>
          <w:rFonts w:ascii="Times New Roman" w:hAnsi="Times New Roman" w:cs="Times New Roman"/>
        </w:rPr>
        <w:t xml:space="preserve"> U.S. population centers. </w:t>
      </w:r>
      <w:r w:rsidRPr="0006715F">
        <w:rPr>
          <w:rStyle w:val="StyleUnderline"/>
          <w:rFonts w:ascii="Times New Roman" w:hAnsi="Times New Roman" w:cs="Times New Roman"/>
        </w:rPr>
        <w:t xml:space="preserve">Attacking the heart of the nation or populous cities would translate to </w:t>
      </w:r>
      <w:r w:rsidRPr="0006715F">
        <w:rPr>
          <w:rStyle w:val="StyleUnderline"/>
          <w:rFonts w:ascii="Times New Roman" w:hAnsi="Times New Roman" w:cs="Times New Roman"/>
          <w:highlight w:val="cyan"/>
        </w:rPr>
        <w:t>more casualties</w:t>
      </w:r>
      <w:r w:rsidRPr="0006715F">
        <w:rPr>
          <w:rFonts w:ascii="Times New Roman" w:hAnsi="Times New Roman" w:cs="Times New Roman"/>
        </w:rPr>
        <w:t xml:space="preserve">. With that in mind, it’s not lost on me that </w:t>
      </w:r>
      <w:r w:rsidRPr="0006715F">
        <w:rPr>
          <w:rStyle w:val="StyleUnderline"/>
          <w:rFonts w:ascii="Times New Roman" w:hAnsi="Times New Roman" w:cs="Times New Roman"/>
        </w:rPr>
        <w:t xml:space="preserve">the most populous </w:t>
      </w:r>
      <w:r w:rsidRPr="0006715F">
        <w:rPr>
          <w:rStyle w:val="StyleUnderline"/>
          <w:rFonts w:ascii="Times New Roman" w:hAnsi="Times New Roman" w:cs="Times New Roman"/>
          <w:highlight w:val="cyan"/>
        </w:rPr>
        <w:t>cities</w:t>
      </w:r>
      <w:r w:rsidRPr="0006715F">
        <w:rPr>
          <w:rStyle w:val="StyleUnderline"/>
          <w:rFonts w:ascii="Times New Roman" w:hAnsi="Times New Roman" w:cs="Times New Roman"/>
        </w:rPr>
        <w:t xml:space="preserve"> in the United States </w:t>
      </w:r>
      <w:r w:rsidRPr="0006715F">
        <w:rPr>
          <w:rStyle w:val="StyleUnderline"/>
          <w:rFonts w:ascii="Times New Roman" w:hAnsi="Times New Roman" w:cs="Times New Roman"/>
          <w:highlight w:val="cyan"/>
        </w:rPr>
        <w:t>boast sizeable</w:t>
      </w:r>
      <w:r w:rsidRPr="0006715F">
        <w:rPr>
          <w:rStyle w:val="StyleUnderline"/>
          <w:rFonts w:ascii="Times New Roman" w:hAnsi="Times New Roman" w:cs="Times New Roman"/>
        </w:rPr>
        <w:t xml:space="preserve"> diverse populations, or more plainly put: </w:t>
      </w:r>
      <w:r w:rsidRPr="0006715F">
        <w:rPr>
          <w:rStyle w:val="Emphasis"/>
          <w:rFonts w:ascii="Times New Roman" w:hAnsi="Times New Roman" w:cs="Times New Roman"/>
          <w:highlight w:val="cyan"/>
        </w:rPr>
        <w:t>Black populations</w:t>
      </w:r>
      <w:r w:rsidRPr="0006715F">
        <w:rPr>
          <w:rStyle w:val="StyleUnderline"/>
          <w:rFonts w:ascii="Times New Roman" w:hAnsi="Times New Roman" w:cs="Times New Roman"/>
        </w:rPr>
        <w:t xml:space="preserve">. </w:t>
      </w:r>
      <w:proofErr w:type="gramStart"/>
      <w:r w:rsidRPr="0006715F">
        <w:rPr>
          <w:rFonts w:ascii="Times New Roman" w:hAnsi="Times New Roman" w:cs="Times New Roman"/>
        </w:rPr>
        <w:t>This shit</w:t>
      </w:r>
      <w:proofErr w:type="gramEnd"/>
      <w:r w:rsidRPr="0006715F">
        <w:rPr>
          <w:rFonts w:ascii="Times New Roman" w:hAnsi="Times New Roman" w:cs="Times New Roman"/>
        </w:rPr>
        <w:t xml:space="preserve"> stresses me out! There’s a creeping chill that follows me, a silent alarm that rings each time my Google alert chimes letting me know that Donald Trump has yet again provoked Kim Jong-Un, a man who allegedly killed his very own uncle. I’ve grown so pressed by the idea of nuclear strike </w:t>
      </w:r>
      <w:r w:rsidRPr="0006715F">
        <w:rPr>
          <w:rFonts w:ascii="Times New Roman" w:hAnsi="Times New Roman" w:cs="Times New Roman"/>
          <w:strike/>
        </w:rPr>
        <w:t>holocaust</w:t>
      </w:r>
      <w:r w:rsidRPr="0006715F">
        <w:rPr>
          <w:rFonts w:ascii="Times New Roman" w:hAnsi="Times New Roman" w:cs="Times New Roman"/>
        </w:rPr>
        <w:t xml:space="preserve"> that my partner and I started gathering non-perishables, candlesticks, a hand-crank radio, and other must-buy items that can be banked in a shopping cart. </w:t>
      </w:r>
      <w:r w:rsidRPr="0006715F">
        <w:rPr>
          <w:rStyle w:val="StyleUnderline"/>
          <w:rFonts w:ascii="Times New Roman" w:hAnsi="Times New Roman" w:cs="Times New Roman"/>
        </w:rPr>
        <w:t xml:space="preserve">The practice of preparing for a nuclear </w:t>
      </w:r>
      <w:r w:rsidRPr="0006715F">
        <w:rPr>
          <w:rStyle w:val="StyleUnderline"/>
          <w:rFonts w:ascii="Times New Roman" w:hAnsi="Times New Roman" w:cs="Times New Roman"/>
          <w:strike/>
        </w:rPr>
        <w:t>holocaust</w:t>
      </w:r>
      <w:r w:rsidRPr="0006715F">
        <w:rPr>
          <w:rStyle w:val="StyleUnderline"/>
          <w:rFonts w:ascii="Times New Roman" w:hAnsi="Times New Roman" w:cs="Times New Roman"/>
        </w:rPr>
        <w:t xml:space="preserve"> strike </w:t>
      </w:r>
      <w:r w:rsidRPr="0006715F">
        <w:rPr>
          <w:rStyle w:val="Emphasis"/>
          <w:rFonts w:ascii="Times New Roman" w:hAnsi="Times New Roman" w:cs="Times New Roman"/>
        </w:rPr>
        <w:t>sometimes feels comical</w:t>
      </w:r>
      <w:r w:rsidRPr="0006715F">
        <w:rPr>
          <w:rStyle w:val="StyleUnderline"/>
          <w:rFonts w:ascii="Times New Roman" w:hAnsi="Times New Roman" w:cs="Times New Roman"/>
        </w:rPr>
        <w:t xml:space="preserve">, particularly when </w:t>
      </w:r>
      <w:r w:rsidRPr="0006715F">
        <w:rPr>
          <w:rStyle w:val="StyleUnderline"/>
          <w:rFonts w:ascii="Times New Roman" w:hAnsi="Times New Roman" w:cs="Times New Roman"/>
          <w:highlight w:val="cyan"/>
        </w:rPr>
        <w:t>acknowledging</w:t>
      </w:r>
      <w:r w:rsidRPr="0006715F">
        <w:rPr>
          <w:rStyle w:val="StyleUnderline"/>
          <w:rFonts w:ascii="Times New Roman" w:hAnsi="Times New Roman" w:cs="Times New Roman"/>
        </w:rPr>
        <w:t xml:space="preserve"> that </w:t>
      </w:r>
      <w:r w:rsidRPr="0006715F">
        <w:rPr>
          <w:rStyle w:val="StyleUnderline"/>
          <w:rFonts w:ascii="Times New Roman" w:hAnsi="Times New Roman" w:cs="Times New Roman"/>
          <w:highlight w:val="cyan"/>
        </w:rPr>
        <w:t>there has long been a war on Black people</w:t>
      </w:r>
      <w:r w:rsidRPr="0006715F">
        <w:rPr>
          <w:rStyle w:val="StyleUnderline"/>
          <w:rFonts w:ascii="Times New Roman" w:hAnsi="Times New Roman" w:cs="Times New Roman"/>
        </w:rPr>
        <w:t xml:space="preserve"> in this country. </w:t>
      </w:r>
      <w:r w:rsidRPr="0006715F">
        <w:rPr>
          <w:rFonts w:ascii="Times New Roman" w:hAnsi="Times New Roman" w:cs="Times New Roman"/>
        </w:rPr>
        <w:t xml:space="preserve">Blackness is bittersweet in flavor. We are blessed with the melanized skin, the MacGyver-like inventiveness of our foremothers, and our blinding </w:t>
      </w:r>
      <w:r w:rsidRPr="0006715F">
        <w:rPr>
          <w:rFonts w:ascii="Times New Roman" w:hAnsi="Times New Roman" w:cs="Times New Roman"/>
        </w:rPr>
        <w:lastRenderedPageBreak/>
        <w:t xml:space="preserve">brightness—but the anti-blackness that we experience is also blinding as well as stifling. </w:t>
      </w:r>
      <w:r w:rsidRPr="0006715F">
        <w:rPr>
          <w:rStyle w:val="StyleUnderline"/>
          <w:rFonts w:ascii="Times New Roman" w:hAnsi="Times New Roman" w:cs="Times New Roman"/>
        </w:rPr>
        <w:t>We are stuck by rigged systems, punished with the prison industrial complex, housing discrimination, pay discrimination, and worse. We get side-eyes from strangers</w:t>
      </w:r>
      <w:r w:rsidRPr="0006715F">
        <w:rPr>
          <w:rFonts w:ascii="Times New Roman" w:hAnsi="Times New Roman" w:cs="Times New Roman"/>
        </w:rPr>
        <w:t xml:space="preserve"> when we’re “loitering,” </w:t>
      </w:r>
      <w:r w:rsidRPr="0006715F">
        <w:rPr>
          <w:rStyle w:val="StyleUnderline"/>
          <w:rFonts w:ascii="Times New Roman" w:hAnsi="Times New Roman" w:cs="Times New Roman"/>
        </w:rPr>
        <w:t>and the police will pull us over for driving “too fast”</w:t>
      </w:r>
      <w:r w:rsidRPr="0006715F">
        <w:rPr>
          <w:rFonts w:ascii="Times New Roman" w:hAnsi="Times New Roman" w:cs="Times New Roman"/>
        </w:rPr>
        <w:t xml:space="preserve"> in a residential neighborhood. </w:t>
      </w:r>
      <w:r w:rsidRPr="0006715F">
        <w:rPr>
          <w:rStyle w:val="StyleUnderline"/>
          <w:rFonts w:ascii="Times New Roman" w:hAnsi="Times New Roman" w:cs="Times New Roman"/>
        </w:rPr>
        <w:t>We get murdered for holding cell phones</w:t>
      </w:r>
      <w:r w:rsidRPr="0006715F">
        <w:rPr>
          <w:rFonts w:ascii="Times New Roman" w:hAnsi="Times New Roman" w:cs="Times New Roman"/>
        </w:rPr>
        <w:t xml:space="preserve"> while </w:t>
      </w:r>
      <w:r w:rsidRPr="0006715F">
        <w:rPr>
          <w:rFonts w:ascii="Times New Roman" w:hAnsi="Times New Roman" w:cs="Times New Roman"/>
          <w:strike/>
        </w:rPr>
        <w:t>standing</w:t>
      </w:r>
      <w:r w:rsidRPr="0006715F">
        <w:rPr>
          <w:rFonts w:ascii="Times New Roman" w:hAnsi="Times New Roman" w:cs="Times New Roman"/>
        </w:rPr>
        <w:t xml:space="preserve"> in our grandmother’s backyard. </w:t>
      </w:r>
      <w:r w:rsidRPr="0006715F">
        <w:rPr>
          <w:rStyle w:val="StyleUnderline"/>
          <w:rFonts w:ascii="Times New Roman" w:hAnsi="Times New Roman" w:cs="Times New Roman"/>
        </w:rPr>
        <w:t>The racism that strung up our ancestors, kept them sequestered to the back of the bus and kept them in separate and unequal schools still lives. It lives, and it’s more palpable than dormant.</w:t>
      </w:r>
      <w:r w:rsidRPr="0006715F">
        <w:rPr>
          <w:rFonts w:ascii="Times New Roman" w:hAnsi="Times New Roman" w:cs="Times New Roman"/>
        </w:rPr>
        <w:t xml:space="preserve"> To me, this means one thing: </w:t>
      </w:r>
      <w:r w:rsidRPr="0006715F">
        <w:rPr>
          <w:rStyle w:val="StyleUnderline"/>
          <w:rFonts w:ascii="Times New Roman" w:hAnsi="Times New Roman" w:cs="Times New Roman"/>
        </w:rPr>
        <w:t>Trump’s America is</w:t>
      </w:r>
      <w:r w:rsidRPr="0006715F">
        <w:rPr>
          <w:rFonts w:ascii="Times New Roman" w:hAnsi="Times New Roman" w:cs="Times New Roman"/>
        </w:rPr>
        <w:t xml:space="preserve">n’t an unfortunate circumstance, it’s </w:t>
      </w:r>
      <w:r w:rsidRPr="0006715F">
        <w:rPr>
          <w:rStyle w:val="StyleUnderline"/>
          <w:rFonts w:ascii="Times New Roman" w:hAnsi="Times New Roman" w:cs="Times New Roman"/>
        </w:rPr>
        <w:t xml:space="preserve">a homecoming event that’s hundreds of years in the making, no matter how many times my white friends’ say, “He’s not my president.” </w:t>
      </w:r>
      <w:proofErr w:type="gramStart"/>
      <w:r w:rsidRPr="0006715F">
        <w:rPr>
          <w:rStyle w:val="StyleUnderline"/>
          <w:rFonts w:ascii="Times New Roman" w:hAnsi="Times New Roman" w:cs="Times New Roman"/>
        </w:rPr>
        <w:t xml:space="preserve">In </w:t>
      </w:r>
      <w:r w:rsidRPr="0006715F">
        <w:rPr>
          <w:rStyle w:val="Emphasis"/>
          <w:rFonts w:ascii="Times New Roman" w:hAnsi="Times New Roman" w:cs="Times New Roman"/>
        </w:rPr>
        <w:t>light</w:t>
      </w:r>
      <w:r w:rsidRPr="0006715F">
        <w:rPr>
          <w:rStyle w:val="StyleUnderline"/>
          <w:rFonts w:ascii="Times New Roman" w:hAnsi="Times New Roman" w:cs="Times New Roman"/>
        </w:rPr>
        <w:t xml:space="preserve"> of</w:t>
      </w:r>
      <w:proofErr w:type="gramEnd"/>
      <w:r w:rsidRPr="0006715F">
        <w:rPr>
          <w:rStyle w:val="StyleUnderline"/>
          <w:rFonts w:ascii="Times New Roman" w:hAnsi="Times New Roman" w:cs="Times New Roman"/>
        </w:rPr>
        <w:t xml:space="preserve"> this homecoming, we </w:t>
      </w:r>
      <w:r w:rsidRPr="0006715F">
        <w:rPr>
          <w:rStyle w:val="StyleUnderline"/>
          <w:rFonts w:ascii="Times New Roman" w:hAnsi="Times New Roman" w:cs="Times New Roman"/>
          <w:highlight w:val="cyan"/>
        </w:rPr>
        <w:t xml:space="preserve">now flirt with a </w:t>
      </w:r>
      <w:r w:rsidRPr="0006715F">
        <w:rPr>
          <w:rStyle w:val="Emphasis"/>
          <w:rFonts w:ascii="Times New Roman" w:hAnsi="Times New Roman" w:cs="Times New Roman"/>
          <w:highlight w:val="cyan"/>
        </w:rPr>
        <w:t>new, larger fear of a Black genocide</w:t>
      </w:r>
      <w:r w:rsidRPr="0006715F">
        <w:rPr>
          <w:rFonts w:ascii="Times New Roman" w:hAnsi="Times New Roman" w:cs="Times New Roman"/>
          <w:highlight w:val="cyan"/>
        </w:rPr>
        <w:t xml:space="preserve">. </w:t>
      </w:r>
      <w:r w:rsidRPr="0006715F">
        <w:rPr>
          <w:rStyle w:val="StyleUnderline"/>
          <w:rFonts w:ascii="Times New Roman" w:hAnsi="Times New Roman" w:cs="Times New Roman"/>
          <w:highlight w:val="cyan"/>
        </w:rPr>
        <w:t>America</w:t>
      </w:r>
      <w:r w:rsidRPr="0006715F">
        <w:rPr>
          <w:rStyle w:val="StyleUnderline"/>
          <w:rFonts w:ascii="Times New Roman" w:hAnsi="Times New Roman" w:cs="Times New Roman"/>
        </w:rPr>
        <w:t xml:space="preserve"> has always </w:t>
      </w:r>
      <w:r w:rsidRPr="0006715F">
        <w:rPr>
          <w:rStyle w:val="StyleUnderline"/>
          <w:rFonts w:ascii="Times New Roman" w:hAnsi="Times New Roman" w:cs="Times New Roman"/>
          <w:highlight w:val="cyan"/>
        </w:rPr>
        <w:t>worked towards</w:t>
      </w:r>
      <w:r w:rsidRPr="0006715F">
        <w:rPr>
          <w:rStyle w:val="StyleUnderline"/>
          <w:rFonts w:ascii="Times New Roman" w:hAnsi="Times New Roman" w:cs="Times New Roman"/>
        </w:rPr>
        <w:t xml:space="preserve"> Black </w:t>
      </w:r>
      <w:r w:rsidRPr="0006715F">
        <w:rPr>
          <w:rStyle w:val="StyleUnderline"/>
          <w:rFonts w:ascii="Times New Roman" w:hAnsi="Times New Roman" w:cs="Times New Roman"/>
          <w:highlight w:val="cyan"/>
        </w:rPr>
        <w:t>eradication through</w:t>
      </w:r>
      <w:r w:rsidRPr="0006715F">
        <w:rPr>
          <w:rStyle w:val="StyleUnderline"/>
          <w:rFonts w:ascii="Times New Roman" w:hAnsi="Times New Roman" w:cs="Times New Roman"/>
        </w:rPr>
        <w:t xml:space="preserve"> a </w:t>
      </w:r>
      <w:r w:rsidRPr="0006715F">
        <w:rPr>
          <w:rStyle w:val="Emphasis"/>
          <w:rFonts w:ascii="Times New Roman" w:hAnsi="Times New Roman" w:cs="Times New Roman"/>
        </w:rPr>
        <w:t xml:space="preserve">steady stream of </w:t>
      </w:r>
      <w:r w:rsidRPr="0006715F">
        <w:rPr>
          <w:rStyle w:val="Emphasis"/>
          <w:rFonts w:ascii="Times New Roman" w:hAnsi="Times New Roman" w:cs="Times New Roman"/>
          <w:highlight w:val="cyan"/>
        </w:rPr>
        <w:t>life-threatening inequality</w:t>
      </w:r>
      <w:r w:rsidRPr="0006715F">
        <w:rPr>
          <w:rStyle w:val="StyleUnderline"/>
          <w:rFonts w:ascii="Times New Roman" w:hAnsi="Times New Roman" w:cs="Times New Roman"/>
          <w:highlight w:val="cyan"/>
        </w:rPr>
        <w:t xml:space="preserve">, but </w:t>
      </w:r>
      <w:r w:rsidRPr="0006715F">
        <w:rPr>
          <w:rStyle w:val="Emphasis"/>
          <w:rFonts w:ascii="Times New Roman" w:hAnsi="Times New Roman" w:cs="Times New Roman"/>
          <w:highlight w:val="cyan"/>
        </w:rPr>
        <w:t>nuclear war on American soil would be swift</w:t>
      </w:r>
      <w:r w:rsidRPr="0006715F">
        <w:rPr>
          <w:rFonts w:ascii="Times New Roman" w:hAnsi="Times New Roman" w:cs="Times New Roman"/>
          <w:highlight w:val="cyan"/>
        </w:rPr>
        <w:t>.</w:t>
      </w:r>
      <w:r w:rsidRPr="0006715F">
        <w:rPr>
          <w:rFonts w:ascii="Times New Roman" w:hAnsi="Times New Roman" w:cs="Times New Roman"/>
        </w:rPr>
        <w:t xml:space="preserve"> </w:t>
      </w:r>
    </w:p>
    <w:p w14:paraId="50B4A1ED" w14:textId="77777777" w:rsidR="000F375E" w:rsidRDefault="000F375E" w:rsidP="00AC5BB6">
      <w:pPr>
        <w:rPr>
          <w:rFonts w:ascii="Times New Roman" w:hAnsi="Times New Roman" w:cs="Times New Roman"/>
        </w:rPr>
      </w:pPr>
    </w:p>
    <w:p w14:paraId="019084E1" w14:textId="77777777" w:rsidR="000F375E" w:rsidRDefault="000F375E" w:rsidP="00AC5BB6">
      <w:pPr>
        <w:rPr>
          <w:rFonts w:ascii="Times New Roman" w:hAnsi="Times New Roman" w:cs="Times New Roman"/>
        </w:rPr>
      </w:pPr>
    </w:p>
    <w:p w14:paraId="282BCFFC" w14:textId="3CB4DD09" w:rsidR="00AC5BB6" w:rsidRPr="00AC5BB6" w:rsidRDefault="00AC5BB6" w:rsidP="00AC5BB6">
      <w:pPr>
        <w:rPr>
          <w:rFonts w:ascii="Times New Roman" w:hAnsi="Times New Roman" w:cs="Times New Roman"/>
          <w:u w:val="single"/>
        </w:rPr>
      </w:pPr>
      <w:r w:rsidRPr="0006715F">
        <w:rPr>
          <w:rFonts w:ascii="Times New Roman" w:hAnsi="Times New Roman" w:cs="Times New Roman"/>
        </w:rPr>
        <w:t xml:space="preserve">And </w:t>
      </w:r>
      <w:r w:rsidRPr="0006715F">
        <w:rPr>
          <w:rStyle w:val="StyleUnderline"/>
          <w:rFonts w:ascii="Times New Roman" w:hAnsi="Times New Roman" w:cs="Times New Roman"/>
        </w:rPr>
        <w:t xml:space="preserve">for this </w:t>
      </w:r>
      <w:proofErr w:type="gramStart"/>
      <w:r w:rsidRPr="0006715F">
        <w:rPr>
          <w:rStyle w:val="StyleUnderline"/>
          <w:rFonts w:ascii="Times New Roman" w:hAnsi="Times New Roman" w:cs="Times New Roman"/>
        </w:rPr>
        <w:t>reason</w:t>
      </w:r>
      <w:proofErr w:type="gramEnd"/>
      <w:r w:rsidRPr="0006715F">
        <w:rPr>
          <w:rStyle w:val="StyleUnderline"/>
          <w:rFonts w:ascii="Times New Roman" w:hAnsi="Times New Roman" w:cs="Times New Roman"/>
        </w:rPr>
        <w:t xml:space="preserve"> I’ve grown </w:t>
      </w:r>
      <w:r w:rsidRPr="0006715F">
        <w:rPr>
          <w:rStyle w:val="Emphasis"/>
          <w:rFonts w:ascii="Times New Roman" w:hAnsi="Times New Roman" w:cs="Times New Roman"/>
        </w:rPr>
        <w:t>tired</w:t>
      </w:r>
      <w:r w:rsidRPr="0006715F">
        <w:rPr>
          <w:rStyle w:val="StyleUnderline"/>
          <w:rFonts w:ascii="Times New Roman" w:hAnsi="Times New Roman" w:cs="Times New Roman"/>
        </w:rPr>
        <w:t xml:space="preserve"> of </w:t>
      </w:r>
      <w:r w:rsidRPr="0006715F">
        <w:rPr>
          <w:rStyle w:val="Emphasis"/>
          <w:rFonts w:ascii="Times New Roman" w:hAnsi="Times New Roman" w:cs="Times New Roman"/>
        </w:rPr>
        <w:t>whiteness</w:t>
      </w:r>
      <w:r w:rsidRPr="0006715F">
        <w:rPr>
          <w:rFonts w:ascii="Times New Roman" w:hAnsi="Times New Roman" w:cs="Times New Roman"/>
        </w:rPr>
        <w:t xml:space="preserve"> </w:t>
      </w:r>
      <w:r w:rsidRPr="0006715F">
        <w:rPr>
          <w:rStyle w:val="StyleUnderline"/>
          <w:rFonts w:ascii="Times New Roman" w:hAnsi="Times New Roman" w:cs="Times New Roman"/>
        </w:rPr>
        <w:t xml:space="preserve">being at the </w:t>
      </w:r>
      <w:r w:rsidRPr="0006715F">
        <w:rPr>
          <w:rStyle w:val="Emphasis"/>
          <w:rFonts w:ascii="Times New Roman" w:hAnsi="Times New Roman" w:cs="Times New Roman"/>
        </w:rPr>
        <w:t xml:space="preserve">center of </w:t>
      </w:r>
      <w:r w:rsidRPr="0006715F">
        <w:rPr>
          <w:rStyle w:val="Emphasis"/>
          <w:rFonts w:ascii="Times New Roman" w:hAnsi="Times New Roman" w:cs="Times New Roman"/>
          <w:highlight w:val="cyan"/>
        </w:rPr>
        <w:t>the nuclear conversation</w:t>
      </w:r>
      <w:r w:rsidRPr="0006715F">
        <w:rPr>
          <w:rStyle w:val="StyleUnderline"/>
          <w:rFonts w:ascii="Times New Roman" w:hAnsi="Times New Roman" w:cs="Times New Roman"/>
          <w:highlight w:val="cyan"/>
        </w:rPr>
        <w:t xml:space="preserve">. The </w:t>
      </w:r>
      <w:r w:rsidRPr="0006715F">
        <w:rPr>
          <w:rStyle w:val="Emphasis"/>
          <w:rFonts w:ascii="Times New Roman" w:hAnsi="Times New Roman" w:cs="Times New Roman"/>
          <w:highlight w:val="cyan"/>
        </w:rPr>
        <w:t>race-neutral approach</w:t>
      </w:r>
      <w:r w:rsidRPr="0006715F">
        <w:rPr>
          <w:rStyle w:val="Emphasis"/>
          <w:rFonts w:ascii="Times New Roman" w:hAnsi="Times New Roman" w:cs="Times New Roman"/>
        </w:rPr>
        <w:t xml:space="preserve"> to the dialogue</w:t>
      </w:r>
      <w:r w:rsidRPr="0006715F">
        <w:rPr>
          <w:rStyle w:val="StyleUnderline"/>
          <w:rFonts w:ascii="Times New Roman" w:hAnsi="Times New Roman" w:cs="Times New Roman"/>
        </w:rPr>
        <w:t xml:space="preserve">, and a tendency to continue to promote the idea that missiles will land in </w:t>
      </w:r>
      <w:r w:rsidRPr="0006715F">
        <w:rPr>
          <w:rStyle w:val="Emphasis"/>
          <w:rFonts w:ascii="Times New Roman" w:hAnsi="Times New Roman" w:cs="Times New Roman"/>
        </w:rPr>
        <w:t>suburban</w:t>
      </w:r>
      <w:r w:rsidRPr="0006715F">
        <w:rPr>
          <w:rStyle w:val="StyleUnderline"/>
          <w:rFonts w:ascii="Times New Roman" w:hAnsi="Times New Roman" w:cs="Times New Roman"/>
        </w:rPr>
        <w:t xml:space="preserve"> and </w:t>
      </w:r>
      <w:r w:rsidRPr="0006715F">
        <w:rPr>
          <w:rStyle w:val="Emphasis"/>
          <w:rFonts w:ascii="Times New Roman" w:hAnsi="Times New Roman" w:cs="Times New Roman"/>
        </w:rPr>
        <w:t>rural backyards</w:t>
      </w:r>
      <w:r w:rsidRPr="0006715F">
        <w:rPr>
          <w:rStyle w:val="StyleUnderline"/>
          <w:rFonts w:ascii="Times New Roman" w:hAnsi="Times New Roman" w:cs="Times New Roman"/>
        </w:rPr>
        <w:t xml:space="preserve">, instead of inner-city playgrounds, </w:t>
      </w:r>
      <w:r w:rsidRPr="0006715F">
        <w:rPr>
          <w:rStyle w:val="StyleUnderline"/>
          <w:rFonts w:ascii="Times New Roman" w:hAnsi="Times New Roman" w:cs="Times New Roman"/>
          <w:highlight w:val="cyan"/>
        </w:rPr>
        <w:t xml:space="preserve">is </w:t>
      </w:r>
      <w:r w:rsidRPr="0006715F">
        <w:rPr>
          <w:rStyle w:val="Emphasis"/>
          <w:rFonts w:ascii="Times New Roman" w:hAnsi="Times New Roman" w:cs="Times New Roman"/>
          <w:highlight w:val="cyan"/>
        </w:rPr>
        <w:t>false</w:t>
      </w:r>
      <w:r w:rsidRPr="0006715F">
        <w:rPr>
          <w:rStyle w:val="StyleUnderline"/>
          <w:rFonts w:ascii="Times New Roman" w:hAnsi="Times New Roman" w:cs="Times New Roman"/>
        </w:rPr>
        <w:t xml:space="preserve">. </w:t>
      </w:r>
      <w:r w:rsidRPr="0006715F">
        <w:rPr>
          <w:rFonts w:ascii="Times New Roman" w:hAnsi="Times New Roman" w:cs="Times New Roman"/>
        </w:rPr>
        <w:t xml:space="preserve">“The Day After,” the iconic, highest-rated television film in history, aired November 20, 1983. More than 100 million people tuned in to watch a film postulating a war between the Soviet Union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RPr="0006715F">
        <w:rPr>
          <w:rStyle w:val="StyleUnderline"/>
          <w:rFonts w:ascii="Times New Roman" w:hAnsi="Times New Roman" w:cs="Times New Roman"/>
          <w:highlight w:val="cyan"/>
        </w:rPr>
        <w:t>devastation</w:t>
      </w:r>
      <w:r w:rsidRPr="0006715F">
        <w:rPr>
          <w:rStyle w:val="StyleUnderline"/>
          <w:rFonts w:ascii="Times New Roman" w:hAnsi="Times New Roman" w:cs="Times New Roman"/>
        </w:rPr>
        <w:t xml:space="preserve"> from the attack </w:t>
      </w:r>
      <w:r w:rsidRPr="0006715F">
        <w:rPr>
          <w:rStyle w:val="StyleUnderline"/>
          <w:rFonts w:ascii="Times New Roman" w:hAnsi="Times New Roman" w:cs="Times New Roman"/>
          <w:highlight w:val="cyan"/>
        </w:rPr>
        <w:t>is</w:t>
      </w:r>
      <w:r w:rsidRPr="0006715F">
        <w:rPr>
          <w:rStyle w:val="StyleUnderline"/>
          <w:rFonts w:ascii="Times New Roman" w:hAnsi="Times New Roman" w:cs="Times New Roman"/>
        </w:rPr>
        <w:t xml:space="preserve"> </w:t>
      </w:r>
      <w:r w:rsidRPr="0006715F">
        <w:rPr>
          <w:rStyle w:val="Emphasis"/>
          <w:rFonts w:ascii="Times New Roman" w:hAnsi="Times New Roman" w:cs="Times New Roman"/>
          <w:highlight w:val="cyan"/>
        </w:rPr>
        <w:t>completely</w:t>
      </w:r>
      <w:r w:rsidRPr="0006715F">
        <w:rPr>
          <w:rStyle w:val="Emphasis"/>
          <w:rFonts w:ascii="Times New Roman" w:hAnsi="Times New Roman" w:cs="Times New Roman"/>
        </w:rPr>
        <w:t xml:space="preserve"> </w:t>
      </w:r>
      <w:proofErr w:type="gramStart"/>
      <w:r w:rsidRPr="0006715F">
        <w:rPr>
          <w:rStyle w:val="Emphasis"/>
          <w:rFonts w:ascii="Times New Roman" w:hAnsi="Times New Roman" w:cs="Times New Roman"/>
          <w:highlight w:val="cyan"/>
        </w:rPr>
        <w:t>white-washed</w:t>
      </w:r>
      <w:proofErr w:type="gramEnd"/>
      <w:r w:rsidRPr="0006715F">
        <w:rPr>
          <w:rStyle w:val="StyleUnderline"/>
          <w:rFonts w:ascii="Times New Roman" w:hAnsi="Times New Roman" w:cs="Times New Roman"/>
        </w:rPr>
        <w:t xml:space="preserve">, leaving out the </w:t>
      </w:r>
      <w:r w:rsidRPr="0006715F">
        <w:rPr>
          <w:rStyle w:val="Emphasis"/>
          <w:rFonts w:ascii="Times New Roman" w:hAnsi="Times New Roman" w:cs="Times New Roman"/>
        </w:rPr>
        <w:t xml:space="preserve">more </w:t>
      </w:r>
      <w:r w:rsidRPr="0006715F">
        <w:rPr>
          <w:rStyle w:val="Emphasis"/>
          <w:rFonts w:ascii="Times New Roman" w:hAnsi="Times New Roman" w:cs="Times New Roman"/>
          <w:highlight w:val="cyan"/>
        </w:rPr>
        <w:t>likely victims</w:t>
      </w:r>
      <w:r w:rsidRPr="0006715F">
        <w:rPr>
          <w:rStyle w:val="StyleUnderline"/>
          <w:rFonts w:ascii="Times New Roman" w:hAnsi="Times New Roman" w:cs="Times New Roman"/>
        </w:rPr>
        <w:t xml:space="preserve"> which are the </w:t>
      </w:r>
      <w:r w:rsidRPr="0006715F">
        <w:rPr>
          <w:rStyle w:val="Emphasis"/>
          <w:rFonts w:ascii="Times New Roman" w:hAnsi="Times New Roman" w:cs="Times New Roman"/>
        </w:rPr>
        <w:t>more densely populated (</w:t>
      </w:r>
      <w:r w:rsidRPr="0006715F">
        <w:rPr>
          <w:rStyle w:val="Emphasis"/>
          <w:rFonts w:ascii="Times New Roman" w:hAnsi="Times New Roman" w:cs="Times New Roman"/>
          <w:highlight w:val="cyan"/>
        </w:rPr>
        <w:t>Black) areas</w:t>
      </w:r>
      <w:r w:rsidRPr="0006715F">
        <w:rPr>
          <w:rFonts w:ascii="Times New Roman" w:hAnsi="Times New Roman" w:cs="Times New Roman"/>
        </w:rPr>
        <w:t xml:space="preserve">. </w:t>
      </w:r>
      <w:r w:rsidRPr="0006715F">
        <w:rPr>
          <w:rStyle w:val="StyleUnderline"/>
          <w:rFonts w:ascii="Times New Roman" w:hAnsi="Times New Roman" w:cs="Times New Roman"/>
          <w:highlight w:val="cyan"/>
        </w:rPr>
        <w:t>Death</w:t>
      </w:r>
      <w:r w:rsidRPr="0006715F">
        <w:rPr>
          <w:rStyle w:val="StyleUnderline"/>
          <w:rFonts w:ascii="Times New Roman" w:hAnsi="Times New Roman" w:cs="Times New Roman"/>
        </w:rPr>
        <w:t xml:space="preserve"> tolls would be high for white populations, yes, but large-scale losses of Black and brown folks would </w:t>
      </w:r>
      <w:r w:rsidRPr="0006715F">
        <w:rPr>
          <w:rStyle w:val="Emphasis"/>
          <w:rFonts w:ascii="Times New Roman" w:hAnsi="Times New Roman" w:cs="Times New Roman"/>
        </w:rPr>
        <w:t>outpace that number</w:t>
      </w:r>
      <w:r w:rsidRPr="0006715F">
        <w:rPr>
          <w:rStyle w:val="StyleUnderline"/>
          <w:rFonts w:ascii="Times New Roman" w:hAnsi="Times New Roman" w:cs="Times New Roman"/>
        </w:rPr>
        <w:t xml:space="preserve">, due to </w:t>
      </w:r>
      <w:r w:rsidRPr="0006715F">
        <w:rPr>
          <w:rStyle w:val="Emphasis"/>
          <w:rFonts w:ascii="Times New Roman" w:hAnsi="Times New Roman" w:cs="Times New Roman"/>
        </w:rPr>
        <w:t>placement</w:t>
      </w:r>
      <w:r w:rsidRPr="0006715F">
        <w:rPr>
          <w:rStyle w:val="StyleUnderline"/>
          <w:rFonts w:ascii="Times New Roman" w:hAnsi="Times New Roman" w:cs="Times New Roman"/>
        </w:rPr>
        <w:t xml:space="preserve"> and </w:t>
      </w:r>
      <w:r w:rsidRPr="0006715F">
        <w:rPr>
          <w:rStyle w:val="Emphasis"/>
          <w:rFonts w:ascii="Times New Roman" w:hAnsi="Times New Roman" w:cs="Times New Roman"/>
        </w:rPr>
        <w:t>poverty</w:t>
      </w:r>
      <w:r w:rsidRPr="0006715F">
        <w:rPr>
          <w:rStyle w:val="StyleUnderline"/>
          <w:rFonts w:ascii="Times New Roman" w:hAnsi="Times New Roman" w:cs="Times New Roman"/>
        </w:rPr>
        <w:t xml:space="preserve">. That number </w:t>
      </w:r>
      <w:r w:rsidRPr="0006715F">
        <w:rPr>
          <w:rStyle w:val="StyleUnderline"/>
          <w:rFonts w:ascii="Times New Roman" w:hAnsi="Times New Roman" w:cs="Times New Roman"/>
          <w:highlight w:val="cyan"/>
        </w:rPr>
        <w:t>would be pushed higher by limited access to</w:t>
      </w:r>
      <w:r w:rsidRPr="0006715F">
        <w:rPr>
          <w:rStyle w:val="StyleUnderline"/>
          <w:rFonts w:ascii="Times New Roman" w:hAnsi="Times New Roman" w:cs="Times New Roman"/>
        </w:rPr>
        <w:t xml:space="preserve"> premium </w:t>
      </w:r>
      <w:r w:rsidRPr="0006715F">
        <w:rPr>
          <w:rStyle w:val="Emphasis"/>
          <w:rFonts w:ascii="Times New Roman" w:hAnsi="Times New Roman" w:cs="Times New Roman"/>
          <w:highlight w:val="cyan"/>
        </w:rPr>
        <w:t>health care</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wealth</w:t>
      </w:r>
      <w:r w:rsidRPr="0006715F">
        <w:rPr>
          <w:rStyle w:val="StyleUnderline"/>
          <w:rFonts w:ascii="Times New Roman" w:hAnsi="Times New Roman" w:cs="Times New Roman"/>
        </w:rPr>
        <w:t xml:space="preserve">, </w:t>
      </w:r>
      <w:r w:rsidRPr="0006715F">
        <w:rPr>
          <w:rStyle w:val="StyleUnderline"/>
          <w:rFonts w:ascii="Times New Roman" w:hAnsi="Times New Roman" w:cs="Times New Roman"/>
          <w:highlight w:val="cyan"/>
        </w:rPr>
        <w:t xml:space="preserve">and </w:t>
      </w:r>
      <w:r w:rsidRPr="0006715F">
        <w:rPr>
          <w:rStyle w:val="Emphasis"/>
          <w:rFonts w:ascii="Times New Roman" w:hAnsi="Times New Roman" w:cs="Times New Roman"/>
          <w:highlight w:val="cyan"/>
        </w:rPr>
        <w:t>resources</w:t>
      </w:r>
      <w:r w:rsidRPr="0006715F">
        <w:rPr>
          <w:rStyle w:val="StyleUnderline"/>
          <w:rFonts w:ascii="Times New Roman" w:hAnsi="Times New Roman" w:cs="Times New Roman"/>
          <w:highlight w:val="cyan"/>
        </w:rPr>
        <w:t>. The effects of radiation sickness</w:t>
      </w:r>
      <w:r w:rsidRPr="0006715F">
        <w:rPr>
          <w:rStyle w:val="StyleUnderline"/>
          <w:rFonts w:ascii="Times New Roman" w:hAnsi="Times New Roman" w:cs="Times New Roman"/>
        </w:rPr>
        <w:t xml:space="preserve">, burns, compounded injuries, and malnutrition would throttle Black and brown communities and </w:t>
      </w:r>
      <w:r w:rsidRPr="0006715F">
        <w:rPr>
          <w:rStyle w:val="StyleUnderline"/>
          <w:rFonts w:ascii="Times New Roman" w:hAnsi="Times New Roman" w:cs="Times New Roman"/>
          <w:highlight w:val="cyan"/>
        </w:rPr>
        <w:t xml:space="preserve">would </w:t>
      </w:r>
      <w:r w:rsidRPr="0006715F">
        <w:rPr>
          <w:rStyle w:val="Emphasis"/>
          <w:rFonts w:ascii="Times New Roman" w:hAnsi="Times New Roman" w:cs="Times New Roman"/>
          <w:highlight w:val="cyan"/>
        </w:rPr>
        <w:t>mark us for generations</w:t>
      </w:r>
      <w:r w:rsidRPr="0006715F">
        <w:rPr>
          <w:rStyle w:val="StyleUnderline"/>
          <w:rFonts w:ascii="Times New Roman" w:hAnsi="Times New Roman" w:cs="Times New Roman"/>
        </w:rPr>
        <w:t xml:space="preserve">. It’s </w:t>
      </w:r>
      <w:r w:rsidRPr="0006715F">
        <w:rPr>
          <w:rStyle w:val="StyleUnderline"/>
          <w:rFonts w:ascii="Times New Roman" w:hAnsi="Times New Roman" w:cs="Times New Roman"/>
          <w:highlight w:val="cyan"/>
        </w:rPr>
        <w:t xml:space="preserve">for </w:t>
      </w:r>
      <w:r w:rsidRPr="0006715F">
        <w:rPr>
          <w:rStyle w:val="Emphasis"/>
          <w:rFonts w:ascii="Times New Roman" w:hAnsi="Times New Roman" w:cs="Times New Roman"/>
          <w:highlight w:val="cyan"/>
        </w:rPr>
        <w:t>that reason</w:t>
      </w:r>
      <w:r w:rsidRPr="0006715F">
        <w:rPr>
          <w:rStyle w:val="StyleUnderline"/>
          <w:rFonts w:ascii="Times New Roman" w:hAnsi="Times New Roman" w:cs="Times New Roman"/>
        </w:rPr>
        <w:t xml:space="preserve"> that we </w:t>
      </w:r>
      <w:proofErr w:type="gramStart"/>
      <w:r w:rsidRPr="0006715F">
        <w:rPr>
          <w:rStyle w:val="StyleUnderline"/>
          <w:rFonts w:ascii="Times New Roman" w:hAnsi="Times New Roman" w:cs="Times New Roman"/>
        </w:rPr>
        <w:t>have to</w:t>
      </w:r>
      <w:proofErr w:type="gramEnd"/>
      <w:r w:rsidRPr="0006715F">
        <w:rPr>
          <w:rStyle w:val="StyleUnderline"/>
          <w:rFonts w:ascii="Times New Roman" w:hAnsi="Times New Roman" w:cs="Times New Roman"/>
        </w:rPr>
        <w:t xml:space="preserve"> do more to foster</w:t>
      </w:r>
      <w:r w:rsidRPr="0006715F">
        <w:rPr>
          <w:rFonts w:ascii="Times New Roman" w:hAnsi="Times New Roman" w:cs="Times New Roman"/>
        </w:rPr>
        <w:t xml:space="preserve"> disaster </w:t>
      </w:r>
      <w:r w:rsidRPr="0006715F">
        <w:rPr>
          <w:rStyle w:val="StyleUnderline"/>
          <w:rFonts w:ascii="Times New Roman" w:hAnsi="Times New Roman" w:cs="Times New Roman"/>
        </w:rPr>
        <w:t xml:space="preserve">preparedness among Black people where we can. </w:t>
      </w:r>
      <w:r w:rsidRPr="0006715F">
        <w:rPr>
          <w:rStyle w:val="StyleUnderline"/>
          <w:rFonts w:ascii="Times New Roman" w:hAnsi="Times New Roman" w:cs="Times New Roman"/>
          <w:highlight w:val="cyan"/>
        </w:rPr>
        <w:t xml:space="preserve">Black people </w:t>
      </w:r>
      <w:r w:rsidRPr="0006715F">
        <w:rPr>
          <w:rStyle w:val="Emphasis"/>
          <w:rFonts w:ascii="Times New Roman" w:hAnsi="Times New Roman" w:cs="Times New Roman"/>
          <w:highlight w:val="cyan"/>
        </w:rPr>
        <w:t>deserve the space</w:t>
      </w:r>
      <w:r w:rsidRPr="0006715F">
        <w:rPr>
          <w:rStyle w:val="StyleUnderline"/>
          <w:rFonts w:ascii="Times New Roman" w:hAnsi="Times New Roman" w:cs="Times New Roman"/>
          <w:highlight w:val="cyan"/>
        </w:rPr>
        <w:t xml:space="preserve"> to </w:t>
      </w:r>
      <w:r w:rsidRPr="0006715F">
        <w:rPr>
          <w:rStyle w:val="Emphasis"/>
          <w:rFonts w:ascii="Times New Roman" w:hAnsi="Times New Roman" w:cs="Times New Roman"/>
          <w:highlight w:val="cyan"/>
        </w:rPr>
        <w:t>explore nuclear unease</w:t>
      </w:r>
      <w:r w:rsidRPr="0006715F">
        <w:rPr>
          <w:rStyle w:val="StyleUnderline"/>
          <w:rFonts w:ascii="Times New Roman" w:hAnsi="Times New Roman" w:cs="Times New Roman"/>
          <w:highlight w:val="cyan"/>
        </w:rPr>
        <w:t xml:space="preserve">, </w:t>
      </w:r>
      <w:r w:rsidRPr="0006715F">
        <w:rPr>
          <w:rStyle w:val="Emphasis"/>
          <w:rFonts w:ascii="Times New Roman" w:hAnsi="Times New Roman" w:cs="Times New Roman"/>
          <w:highlight w:val="cyan"/>
        </w:rPr>
        <w:t>even if we have competing</w:t>
      </w:r>
      <w:r w:rsidRPr="0006715F">
        <w:rPr>
          <w:rStyle w:val="Emphasis"/>
          <w:rFonts w:ascii="Times New Roman" w:hAnsi="Times New Roman" w:cs="Times New Roman"/>
        </w:rPr>
        <w:t xml:space="preserve"> </w:t>
      </w:r>
      <w:r w:rsidRPr="0006715F">
        <w:rPr>
          <w:rStyle w:val="Emphasis"/>
          <w:rFonts w:ascii="Times New Roman" w:hAnsi="Times New Roman" w:cs="Times New Roman"/>
          <w:highlight w:val="cyan"/>
        </w:rPr>
        <w:t>threats</w:t>
      </w:r>
      <w:r w:rsidRPr="0006715F">
        <w:rPr>
          <w:rStyle w:val="Emphasis"/>
          <w:rFonts w:ascii="Times New Roman" w:hAnsi="Times New Roman" w:cs="Times New Roman"/>
        </w:rPr>
        <w:t>, anxieties, and worries</w:t>
      </w:r>
      <w:r w:rsidRPr="0006715F">
        <w:rPr>
          <w:rStyle w:val="StyleUnderline"/>
          <w:rFonts w:ascii="Times New Roman" w:hAnsi="Times New Roman" w:cs="Times New Roman"/>
        </w:rPr>
        <w:t xml:space="preserve">. </w:t>
      </w:r>
      <w:r w:rsidRPr="0006715F">
        <w:rPr>
          <w:rFonts w:ascii="Times New Roman" w:hAnsi="Times New Roman" w:cs="Times New Roman"/>
        </w:rPr>
        <w:t xml:space="preserve">Jacqui Patterson, Director of the Environmental and Climate Justice Initiative, once stated: </w:t>
      </w:r>
      <w:r w:rsidRPr="0006715F">
        <w:rPr>
          <w:rStyle w:val="StyleUnderline"/>
          <w:rFonts w:ascii="Times New Roman" w:hAnsi="Times New Roman" w:cs="Times New Roman"/>
        </w:rPr>
        <w:t>African American communities are disproportionately vulnerable to and impacted by natural (and unnatural) catastrophes. Our socio-economic vulnerability is based on multiple factors including our lack of wealth to cushion us, our disproportionate representation in lower quality housing stock, and our relative lack of mobility, etc.</w:t>
      </w:r>
    </w:p>
    <w:p w14:paraId="29C59468" w14:textId="6D491808" w:rsidR="00FB3C5D" w:rsidRPr="002E25ED" w:rsidRDefault="00FB3C5D" w:rsidP="00FB3C5D">
      <w:pPr>
        <w:pStyle w:val="Heading4"/>
        <w:numPr>
          <w:ilvl w:val="0"/>
          <w:numId w:val="12"/>
        </w:numPr>
      </w:pPr>
      <w:r>
        <w:t xml:space="preserve">Conditional RTS is enough. </w:t>
      </w:r>
      <w:r w:rsidRPr="002E25ED">
        <w:t>Countries generally restrict the right to strike, even where Unions are effective and powerful.</w:t>
      </w:r>
    </w:p>
    <w:p w14:paraId="1BDB1401" w14:textId="77777777" w:rsidR="00FB3C5D" w:rsidRPr="002E25ED" w:rsidRDefault="00FB3C5D" w:rsidP="00FB3C5D">
      <w:r>
        <w:rPr>
          <w:rStyle w:val="Style13ptBold"/>
        </w:rPr>
        <w:t xml:space="preserve">Wass ’13 - </w:t>
      </w:r>
      <w:r w:rsidRPr="002E25ED">
        <w:t xml:space="preserve">Dr. Bernd </w:t>
      </w:r>
      <w:proofErr w:type="spellStart"/>
      <w:r w:rsidRPr="002E25ED">
        <w:t>Waas</w:t>
      </w:r>
      <w:proofErr w:type="spellEnd"/>
      <w:r w:rsidRPr="002E25ED">
        <w:t>, Goethe University Frankfurt, Germany, 2012, Strike as a Fundamental Right of the Workers and its Risks of Conflicting with other Fundamental Rights of the Citizens, https://www.islssl.org/wp-content/uploads/2013/01/Strike-Waas.pdf</w:t>
      </w:r>
    </w:p>
    <w:p w14:paraId="3E9B2302" w14:textId="77777777" w:rsidR="00FB3C5D" w:rsidRDefault="00FB3C5D" w:rsidP="00FB3C5D">
      <w:pPr>
        <w:ind w:left="720"/>
        <w:rPr>
          <w:sz w:val="12"/>
        </w:rPr>
      </w:pPr>
      <w:r w:rsidRPr="002E25ED">
        <w:rPr>
          <w:sz w:val="12"/>
        </w:rPr>
        <w:lastRenderedPageBreak/>
        <w:t xml:space="preserve">Limitations of the Right to Strike </w:t>
      </w:r>
      <w:r w:rsidRPr="002E25ED">
        <w:rPr>
          <w:b/>
          <w:bCs/>
          <w:highlight w:val="yellow"/>
          <w:u w:val="single"/>
        </w:rPr>
        <w:t xml:space="preserve">A </w:t>
      </w:r>
      <w:r w:rsidRPr="002E25ED">
        <w:rPr>
          <w:sz w:val="12"/>
        </w:rPr>
        <w:t>positive</w:t>
      </w:r>
      <w:r w:rsidRPr="002E25ED">
        <w:rPr>
          <w:b/>
          <w:bCs/>
          <w:sz w:val="12"/>
          <w:highlight w:val="yellow"/>
          <w:u w:val="single"/>
        </w:rPr>
        <w:t xml:space="preserve"> </w:t>
      </w:r>
      <w:r w:rsidRPr="002E25ED">
        <w:rPr>
          <w:b/>
          <w:bCs/>
          <w:highlight w:val="yellow"/>
          <w:u w:val="single"/>
        </w:rPr>
        <w:t xml:space="preserve">right to strike does not mean that it is </w:t>
      </w:r>
      <w:r w:rsidRPr="002E25ED">
        <w:rPr>
          <w:sz w:val="12"/>
        </w:rPr>
        <w:t>guaranteed</w:t>
      </w:r>
      <w:r w:rsidRPr="002E25ED">
        <w:rPr>
          <w:b/>
          <w:bCs/>
          <w:sz w:val="12"/>
          <w:highlight w:val="yellow"/>
          <w:u w:val="single"/>
        </w:rPr>
        <w:t xml:space="preserve"> </w:t>
      </w:r>
      <w:r w:rsidRPr="002E25ED">
        <w:rPr>
          <w:b/>
          <w:bCs/>
          <w:highlight w:val="yellow"/>
          <w:u w:val="single"/>
        </w:rPr>
        <w:t xml:space="preserve">without restriction. The </w:t>
      </w:r>
      <w:r w:rsidRPr="002E25ED">
        <w:rPr>
          <w:sz w:val="12"/>
        </w:rPr>
        <w:t>freedoms and</w:t>
      </w:r>
      <w:r w:rsidRPr="002E25ED">
        <w:rPr>
          <w:b/>
          <w:bCs/>
          <w:sz w:val="12"/>
          <w:highlight w:val="yellow"/>
          <w:u w:val="single"/>
        </w:rPr>
        <w:t xml:space="preserve"> </w:t>
      </w:r>
      <w:r w:rsidRPr="002E25ED">
        <w:rPr>
          <w:b/>
          <w:bCs/>
          <w:highlight w:val="yellow"/>
          <w:u w:val="single"/>
        </w:rPr>
        <w:t xml:space="preserve">rights of other persons must be respected. </w:t>
      </w:r>
      <w:r w:rsidRPr="002E25ED">
        <w:rPr>
          <w:sz w:val="12"/>
        </w:rPr>
        <w:t>Apart from that,</w:t>
      </w:r>
      <w:r w:rsidRPr="002E25ED">
        <w:rPr>
          <w:b/>
          <w:bCs/>
          <w:sz w:val="12"/>
          <w:highlight w:val="yellow"/>
          <w:u w:val="single"/>
        </w:rPr>
        <w:t xml:space="preserve"> </w:t>
      </w:r>
      <w:r w:rsidRPr="002E25ED">
        <w:rPr>
          <w:b/>
          <w:bCs/>
          <w:highlight w:val="yellow"/>
          <w:u w:val="single"/>
        </w:rPr>
        <w:t>inherent limitations may exist as well.</w:t>
      </w:r>
      <w:r w:rsidRPr="002E25ED">
        <w:rPr>
          <w:b/>
          <w:bCs/>
          <w:u w:val="single"/>
        </w:rPr>
        <w:t xml:space="preserve"> </w:t>
      </w:r>
      <w:r w:rsidRPr="002E25ED">
        <w:rPr>
          <w:sz w:val="12"/>
        </w:rPr>
        <w:t xml:space="preserve">This is the case in Germany, for instance. The right to strike is acknowledged because such a right is required for collective bargaining to take place. Bargaining without the right to strike would be no more than “collective begging”, to put it in the words of the Federal </w:t>
      </w:r>
      <w:proofErr w:type="spellStart"/>
      <w:r w:rsidRPr="002E25ED">
        <w:rPr>
          <w:sz w:val="12"/>
        </w:rPr>
        <w:t>Labour</w:t>
      </w:r>
      <w:proofErr w:type="spellEnd"/>
      <w:r w:rsidRPr="002E25ED">
        <w:rPr>
          <w:sz w:val="12"/>
        </w:rPr>
        <w:t xml:space="preserve"> Court. That the right to strike is based on the right to bargain collectively has an important consequence, namely, that the right to strike is guaranteed only insofar as the strike is related to that very purpose</w:t>
      </w:r>
      <w:r w:rsidRPr="002E25ED">
        <w:rPr>
          <w:b/>
          <w:bCs/>
          <w:i/>
          <w:iCs/>
          <w:u w:val="single"/>
        </w:rPr>
        <w:t xml:space="preserve">. </w:t>
      </w:r>
      <w:r w:rsidRPr="002E25ED">
        <w:rPr>
          <w:b/>
          <w:bCs/>
          <w:i/>
          <w:iCs/>
          <w:highlight w:val="yellow"/>
          <w:u w:val="single"/>
        </w:rPr>
        <w:t>The need to ensure collective bargaining both justifies and limits the right to strike</w:t>
      </w:r>
      <w:r w:rsidRPr="002E25ED">
        <w:rPr>
          <w:b/>
          <w:bCs/>
          <w:highlight w:val="yellow"/>
          <w:u w:val="single"/>
        </w:rPr>
        <w:t xml:space="preserve">. </w:t>
      </w:r>
      <w:r w:rsidRPr="002E25ED">
        <w:rPr>
          <w:sz w:val="12"/>
        </w:rPr>
        <w:t>In other words:</w:t>
      </w:r>
      <w:r w:rsidRPr="002E25ED">
        <w:rPr>
          <w:b/>
          <w:bCs/>
          <w:sz w:val="12"/>
          <w:highlight w:val="yellow"/>
          <w:u w:val="single"/>
        </w:rPr>
        <w:t xml:space="preserve"> </w:t>
      </w:r>
      <w:r w:rsidRPr="002E25ED">
        <w:rPr>
          <w:b/>
          <w:bCs/>
          <w:highlight w:val="yellow"/>
          <w:u w:val="single"/>
        </w:rPr>
        <w:t>A strike is lawful in Germany if and only if its underlying objective is the reaching of a collective bargaining agreement</w:t>
      </w:r>
      <w:r w:rsidRPr="002E25ED">
        <w:rPr>
          <w:sz w:val="12"/>
        </w:rPr>
        <w:t>. This implies that the regulation demanded must be viable and fall within the competence of the “social partners” (as it affects “working and economic 12 conditions”). Similarly</w:t>
      </w:r>
      <w:r w:rsidRPr="002E25ED">
        <w:rPr>
          <w:b/>
          <w:bCs/>
          <w:u w:val="single"/>
        </w:rPr>
        <w:t xml:space="preserve">, </w:t>
      </w:r>
      <w:r w:rsidRPr="002E25ED">
        <w:rPr>
          <w:b/>
          <w:bCs/>
          <w:highlight w:val="yellow"/>
          <w:u w:val="single"/>
        </w:rPr>
        <w:t>in the Czech Republic, a strike may only be called in a dispute over entering into a collective agreement. In Chile, too, the right to strike is strictly related to collective bargaining</w:t>
      </w:r>
      <w:r w:rsidRPr="002E25ED">
        <w:rPr>
          <w:sz w:val="12"/>
        </w:rPr>
        <w:t xml:space="preserve">. This right can only be exercised if negotiations between the parties fail. Outside the framework of collective bargaining, striking is regarded a violation of </w:t>
      </w:r>
      <w:proofErr w:type="spellStart"/>
      <w:r w:rsidRPr="002E25ED">
        <w:rPr>
          <w:sz w:val="12"/>
        </w:rPr>
        <w:t>labour</w:t>
      </w:r>
      <w:proofErr w:type="spellEnd"/>
      <w:r w:rsidRPr="002E25ED">
        <w:rPr>
          <w:sz w:val="12"/>
        </w:rPr>
        <w:t xml:space="preserve"> law, and possibly even a crime. In practice, however, a considerable number of strikes take place outside these boundaries. Though the constitutional background differs entirely from Germany, the law in the United States also requires a strike to be related to collective bargaining. Workers may only strike over so-called “mandatory subjects of bargaining” which are “wages, hours, and other terms and conditions of employment.” Though it is true that parties may lawfully bargain over other issues – so-called “permissive” bargaining subjects – neither is legally obliged to do so. In addition, neither party may insist upon – or strike over – such permissive topics. </w:t>
      </w:r>
      <w:r w:rsidRPr="002E25ED">
        <w:rPr>
          <w:b/>
          <w:bCs/>
          <w:u w:val="single"/>
        </w:rPr>
        <w:t xml:space="preserve">A </w:t>
      </w:r>
      <w:proofErr w:type="spellStart"/>
      <w:r w:rsidRPr="002E25ED">
        <w:rPr>
          <w:b/>
          <w:bCs/>
          <w:u w:val="single"/>
        </w:rPr>
        <w:t>labour</w:t>
      </w:r>
      <w:proofErr w:type="spellEnd"/>
      <w:r w:rsidRPr="002E25ED">
        <w:rPr>
          <w:b/>
          <w:bCs/>
          <w:u w:val="single"/>
        </w:rPr>
        <w:t xml:space="preserve"> union may certainly not demand bargaining over – or strike over – an unlawful topic</w:t>
      </w:r>
      <w:r w:rsidRPr="002E25ED">
        <w:rPr>
          <w:sz w:val="12"/>
        </w:rPr>
        <w:t>. No relation to collective bargaining exists, on the other hand, in Slovenia. It suffices if the strike serves the workers’ economic or social interests. Consequently, the right to strike is neither limited to the conclusion of a collective agreement, nor is it required for the strike to be aimed at inducing the employer to concur to a collective agreement.</w:t>
      </w:r>
    </w:p>
    <w:p w14:paraId="609AE9DA" w14:textId="204660B7" w:rsidR="00FB3C5D" w:rsidRDefault="00FB3C5D" w:rsidP="00FB3C5D">
      <w:pPr>
        <w:pStyle w:val="Heading4"/>
        <w:numPr>
          <w:ilvl w:val="0"/>
          <w:numId w:val="12"/>
        </w:numPr>
      </w:pPr>
      <w:r>
        <w:t xml:space="preserve">The problem with worker organization isn’t the right to strike- it’s companies taking deliberate anti-union action, which the </w:t>
      </w:r>
      <w:proofErr w:type="spellStart"/>
      <w:r>
        <w:t>aff</w:t>
      </w:r>
      <w:proofErr w:type="spellEnd"/>
      <w:r>
        <w:t xml:space="preserve"> doesn’t solve. Means the </w:t>
      </w:r>
      <w:proofErr w:type="spellStart"/>
      <w:r>
        <w:t>aff</w:t>
      </w:r>
      <w:proofErr w:type="spellEnd"/>
      <w:r>
        <w:t xml:space="preserve"> can never solve.</w:t>
      </w:r>
    </w:p>
    <w:p w14:paraId="46F91011" w14:textId="5BEA3B5F" w:rsidR="000F375E" w:rsidRDefault="000F375E" w:rsidP="000F375E"/>
    <w:p w14:paraId="43F48FEA" w14:textId="1841ED23" w:rsidR="000F375E" w:rsidRDefault="000F375E" w:rsidP="000F375E"/>
    <w:p w14:paraId="3433051F" w14:textId="245852F3" w:rsidR="000F375E" w:rsidRDefault="000F375E" w:rsidP="000F375E"/>
    <w:p w14:paraId="6B730233" w14:textId="36285B22" w:rsidR="000F375E" w:rsidRDefault="000F375E" w:rsidP="000F375E"/>
    <w:p w14:paraId="453D03E3" w14:textId="77777777" w:rsidR="000F375E" w:rsidRPr="000F375E" w:rsidRDefault="000F375E" w:rsidP="000F375E"/>
    <w:p w14:paraId="320A4024" w14:textId="77777777" w:rsidR="00FB3C5D" w:rsidRDefault="00FB3C5D" w:rsidP="00FB3C5D">
      <w:r w:rsidRPr="000F21B8">
        <w:t>Heidi</w:t>
      </w:r>
      <w:r w:rsidRPr="00F64730">
        <w:rPr>
          <w:b/>
          <w:bCs/>
          <w:sz w:val="26"/>
          <w:szCs w:val="26"/>
        </w:rPr>
        <w:t xml:space="preserve"> </w:t>
      </w:r>
      <w:proofErr w:type="spellStart"/>
      <w:r w:rsidRPr="00F64730">
        <w:rPr>
          <w:b/>
          <w:bCs/>
          <w:sz w:val="26"/>
          <w:szCs w:val="26"/>
        </w:rPr>
        <w:t>Shierholz</w:t>
      </w:r>
      <w:proofErr w:type="spellEnd"/>
      <w:r w:rsidRPr="00F64730">
        <w:rPr>
          <w:b/>
          <w:bCs/>
          <w:sz w:val="26"/>
          <w:szCs w:val="26"/>
        </w:rPr>
        <w:t>, 20</w:t>
      </w:r>
      <w:r>
        <w:t xml:space="preserve"> - ("Weakened labor movement leads to rising economic inequality," Economic Policy Institute, 1-27-2020, 11-4-2021https://www.epi.org/blog/weakened-labor-movement-leads-to-rising-economic-inequality/)//AW</w:t>
      </w:r>
    </w:p>
    <w:p w14:paraId="4E4B66CA" w14:textId="77777777" w:rsidR="00FB3C5D" w:rsidRPr="00730326" w:rsidRDefault="00FB3C5D" w:rsidP="00FB3C5D">
      <w:pPr>
        <w:ind w:left="720"/>
        <w:rPr>
          <w:sz w:val="12"/>
        </w:rPr>
      </w:pPr>
      <w:r w:rsidRPr="00730326">
        <w:rPr>
          <w:sz w:val="12"/>
        </w:rPr>
        <w:t xml:space="preserve">The basic facts about inequality in the United States—that for most of the last 40 years, </w:t>
      </w:r>
      <w:r w:rsidRPr="00F64730">
        <w:rPr>
          <w:u w:val="single"/>
        </w:rPr>
        <w:t>pay has stagnated for all but the highest paid workers</w:t>
      </w:r>
      <w:r w:rsidRPr="00730326">
        <w:rPr>
          <w:sz w:val="12"/>
        </w:rPr>
        <w:t xml:space="preserve"> </w:t>
      </w:r>
      <w:r w:rsidRPr="00F64730">
        <w:rPr>
          <w:u w:val="single"/>
        </w:rPr>
        <w:t xml:space="preserve">and </w:t>
      </w:r>
      <w:r w:rsidRPr="000F21B8">
        <w:rPr>
          <w:highlight w:val="yellow"/>
          <w:u w:val="single"/>
        </w:rPr>
        <w:t>inequality has risen</w:t>
      </w:r>
      <w:r w:rsidRPr="00730326">
        <w:rPr>
          <w:sz w:val="12"/>
        </w:rPr>
        <w:t xml:space="preserve"> dramatically—are widely understood. What is less well-known is the role the decline of unionization has played in those trends. The share of workers covered by a collective bargaining agreement dropped from 27 percent to 11.6 percent between 1979 and 2019, meaning the union coverage rate is now less than half where it was 40 years ago. Research shows that this </w:t>
      </w:r>
      <w:r w:rsidRPr="000F21B8">
        <w:rPr>
          <w:highlight w:val="yellow"/>
          <w:u w:val="single"/>
        </w:rPr>
        <w:t>de-unionization accounts for a sizable share of the growth in inequality</w:t>
      </w:r>
      <w:r w:rsidRPr="00730326">
        <w:rPr>
          <w:sz w:val="12"/>
        </w:rPr>
        <w:t xml:space="preserve"> over that period—around 13–20 percent for women and 33–37 percent for men. Applying these shares to annual earnings data reveals that working people are now losing on the order of $200 billion per year </w:t>
      </w:r>
      <w:proofErr w:type="gramStart"/>
      <w:r w:rsidRPr="00730326">
        <w:rPr>
          <w:sz w:val="12"/>
        </w:rPr>
        <w:t>as a result of</w:t>
      </w:r>
      <w:proofErr w:type="gramEnd"/>
      <w:r w:rsidRPr="00730326">
        <w:rPr>
          <w:sz w:val="12"/>
        </w:rPr>
        <w:t xml:space="preserve"> the erosion of union coverage over the last four decades—with that money being redistributed upward, to the rich. The good news is that restoring union coverage—and strengthening workers’ abilities to </w:t>
      </w:r>
      <w:proofErr w:type="gramStart"/>
      <w:r w:rsidRPr="00730326">
        <w:rPr>
          <w:sz w:val="12"/>
        </w:rPr>
        <w:t>join together</w:t>
      </w:r>
      <w:proofErr w:type="gramEnd"/>
      <w:r w:rsidRPr="00730326">
        <w:rPr>
          <w:sz w:val="12"/>
        </w:rPr>
        <w:t xml:space="preserve"> to improve their wages and working conditions in other ways—is therefore likely to put at least $200 billion per year into the pockets of working people. These changes could happen through organizing and policy reform. Policymakers have introduced legislation, the Protecting the Right to Organize (</w:t>
      </w:r>
      <w:r w:rsidRPr="004F53A6">
        <w:rPr>
          <w:u w:val="single"/>
        </w:rPr>
        <w:t>PRO) Act</w:t>
      </w:r>
      <w:r w:rsidRPr="004F53A6">
        <w:rPr>
          <w:sz w:val="12"/>
        </w:rPr>
        <w:t xml:space="preserve">, that </w:t>
      </w:r>
      <w:r w:rsidRPr="004F53A6">
        <w:rPr>
          <w:u w:val="single"/>
        </w:rPr>
        <w:t xml:space="preserve">would </w:t>
      </w:r>
      <w:r w:rsidRPr="004F53A6">
        <w:rPr>
          <w:sz w:val="12"/>
        </w:rPr>
        <w:t xml:space="preserve">significantly </w:t>
      </w:r>
      <w:r w:rsidRPr="004F53A6">
        <w:rPr>
          <w:u w:val="single"/>
        </w:rPr>
        <w:t>reform current labor law</w:t>
      </w:r>
      <w:r w:rsidRPr="004F53A6">
        <w:rPr>
          <w:sz w:val="12"/>
        </w:rPr>
        <w:t xml:space="preserve">. Building on the reforms in the PRO Act, the Clean Slate for Worker Power Project proposes further transformation of labor law, </w:t>
      </w:r>
      <w:r w:rsidRPr="004F53A6">
        <w:rPr>
          <w:u w:val="single"/>
        </w:rPr>
        <w:t>with innovative ideas to create balance in our economy.</w:t>
      </w:r>
      <w:r w:rsidRPr="004F53A6">
        <w:rPr>
          <w:sz w:val="12"/>
        </w:rPr>
        <w:t xml:space="preserve"> How is it that de-unionization has played such a large role in wage stagnation for working people and the rise of inequality? When workers </w:t>
      </w:r>
      <w:proofErr w:type="gramStart"/>
      <w:r w:rsidRPr="004F53A6">
        <w:rPr>
          <w:sz w:val="12"/>
        </w:rPr>
        <w:t>are able to</w:t>
      </w:r>
      <w:proofErr w:type="gramEnd"/>
      <w:r w:rsidRPr="004F53A6">
        <w:rPr>
          <w:sz w:val="12"/>
        </w:rPr>
        <w:t xml:space="preserve"> join together, form a union and collectively</w:t>
      </w:r>
      <w:r w:rsidRPr="00730326">
        <w:rPr>
          <w:sz w:val="12"/>
        </w:rPr>
        <w:t xml:space="preserve"> bargain, their pay goes up. On average, a worker covered by a union contract earns 13.2 percent more than a peer with similar education, </w:t>
      </w:r>
      <w:proofErr w:type="gramStart"/>
      <w:r w:rsidRPr="00730326">
        <w:rPr>
          <w:sz w:val="12"/>
        </w:rPr>
        <w:t>occupation</w:t>
      </w:r>
      <w:proofErr w:type="gramEnd"/>
      <w:r w:rsidRPr="00730326">
        <w:rPr>
          <w:sz w:val="12"/>
        </w:rPr>
        <w:t xml:space="preserve"> and experience in a non-unionized workplace in the same sector. Furthermore, the benefits of collective bargaining extend well beyond union workers. Where unions are strong, they essentially set broader standards that non-union employers must match </w:t>
      </w:r>
      <w:proofErr w:type="gramStart"/>
      <w:r w:rsidRPr="00730326">
        <w:rPr>
          <w:sz w:val="12"/>
        </w:rPr>
        <w:t>in order to</w:t>
      </w:r>
      <w:proofErr w:type="gramEnd"/>
      <w:r w:rsidRPr="00730326">
        <w:rPr>
          <w:sz w:val="12"/>
        </w:rPr>
        <w:t xml:space="preserve"> attract and retain the workers they need and to avoid facing an organizing drive. The combination of the direct effect of unions on their members and this “spillover” effect to non-union workers means unions are crucial in fostering a vibrant middle class—and has also meant that as </w:t>
      </w:r>
      <w:r w:rsidRPr="000F21B8">
        <w:rPr>
          <w:highlight w:val="yellow"/>
          <w:u w:val="single"/>
        </w:rPr>
        <w:lastRenderedPageBreak/>
        <w:t>unionization has eroded</w:t>
      </w:r>
      <w:r w:rsidRPr="00730326">
        <w:rPr>
          <w:sz w:val="12"/>
        </w:rPr>
        <w:t xml:space="preserve">, pay for working people has stagnated and inequality has skyrocketed. Unions also help shrink racial wage gaps. For example, black workers are more likely than white workers to be represented by a union, and black workers who are in unions get a larger boost to wages from being in a union than white workers do. This means that the decline of unionization has played a significant role in the expansion of the black–white wage gap. But isn’t the erosion of unionization because workers don’t want unions anymore? No—survey data show that in fact, </w:t>
      </w:r>
      <w:r w:rsidRPr="00730326">
        <w:rPr>
          <w:u w:val="single"/>
        </w:rPr>
        <w:t>a</w:t>
      </w:r>
      <w:r>
        <w:rPr>
          <w:u w:val="single"/>
        </w:rPr>
        <w:t xml:space="preserve"> </w:t>
      </w:r>
      <w:r w:rsidRPr="00730326">
        <w:rPr>
          <w:u w:val="single"/>
        </w:rPr>
        <w:t>higher</w:t>
      </w:r>
      <w:r>
        <w:rPr>
          <w:u w:val="single"/>
        </w:rPr>
        <w:t xml:space="preserve"> </w:t>
      </w:r>
      <w:r w:rsidRPr="00730326">
        <w:rPr>
          <w:u w:val="single"/>
        </w:rPr>
        <w:t>share of non-union workers say they would vote for a union in their workplace today than did 40 years ago</w:t>
      </w:r>
      <w:r w:rsidRPr="00730326">
        <w:rPr>
          <w:sz w:val="12"/>
        </w:rPr>
        <w:t>. Isn’t the erosion of unionization due to the shifts in employment from manufacturing to service-producing industries? No again—</w:t>
      </w:r>
      <w:r w:rsidRPr="000F21B8">
        <w:rPr>
          <w:highlight w:val="yellow"/>
          <w:u w:val="single"/>
        </w:rPr>
        <w:t>changing industry composition explains only a small share of the erosion</w:t>
      </w:r>
      <w:r w:rsidRPr="00730326">
        <w:rPr>
          <w:u w:val="single"/>
        </w:rPr>
        <w:t xml:space="preserve"> of union coverage.</w:t>
      </w:r>
      <w:r w:rsidRPr="00730326">
        <w:rPr>
          <w:sz w:val="12"/>
        </w:rPr>
        <w:t xml:space="preserve"> What has caused declining unionization? One key factor is </w:t>
      </w:r>
      <w:r w:rsidRPr="000F21B8">
        <w:rPr>
          <w:highlight w:val="yellow"/>
          <w:u w:val="single"/>
        </w:rPr>
        <w:t>fierce corporate opposition that has smothered workers’ freedom to form unions</w:t>
      </w:r>
      <w:r w:rsidRPr="00730326">
        <w:rPr>
          <w:sz w:val="12"/>
        </w:rPr>
        <w:t xml:space="preserve">. Aggressive </w:t>
      </w:r>
      <w:r w:rsidRPr="000F21B8">
        <w:rPr>
          <w:highlight w:val="yellow"/>
          <w:u w:val="single"/>
        </w:rPr>
        <w:t>anti-union campaigns</w:t>
      </w:r>
      <w:r w:rsidRPr="00730326">
        <w:rPr>
          <w:sz w:val="12"/>
        </w:rPr>
        <w:t>—once confined to the most anti-union employers—</w:t>
      </w:r>
      <w:r w:rsidRPr="000F21B8">
        <w:rPr>
          <w:highlight w:val="yellow"/>
          <w:u w:val="single"/>
        </w:rPr>
        <w:t>have become widespread</w:t>
      </w:r>
      <w:r w:rsidRPr="00730326">
        <w:rPr>
          <w:u w:val="single"/>
        </w:rPr>
        <w:t>.</w:t>
      </w:r>
      <w:r w:rsidRPr="00730326">
        <w:rPr>
          <w:sz w:val="12"/>
        </w:rPr>
        <w:t xml:space="preserve"> For example, it is now standard, when workers seek to organize, for their employers to hire union avoidance consultants to coordinate fierce anti-union campaigns. We estimate that </w:t>
      </w:r>
      <w:r w:rsidRPr="000F21B8">
        <w:rPr>
          <w:highlight w:val="yellow"/>
          <w:u w:val="single"/>
        </w:rPr>
        <w:t>employers spend nearly $340 million per year hiring union avoidance advisers</w:t>
      </w:r>
      <w:r w:rsidRPr="00730326">
        <w:rPr>
          <w:sz w:val="12"/>
        </w:rPr>
        <w:t xml:space="preserve"> to help them prevent employees from organizing. And though the National Labor Relations Act (NLRA) makes it illegal for employers to intimidate, coerce or fire workers in retaliation for participating in union-organizing campaigns, the </w:t>
      </w:r>
      <w:r w:rsidRPr="000F21B8">
        <w:rPr>
          <w:highlight w:val="yellow"/>
          <w:u w:val="single"/>
        </w:rPr>
        <w:t>penalties</w:t>
      </w:r>
      <w:r w:rsidRPr="00730326">
        <w:rPr>
          <w:u w:val="single"/>
        </w:rPr>
        <w:t xml:space="preserve"> </w:t>
      </w:r>
      <w:r w:rsidRPr="000F21B8">
        <w:rPr>
          <w:highlight w:val="yellow"/>
          <w:u w:val="single"/>
        </w:rPr>
        <w:t>are</w:t>
      </w:r>
      <w:r w:rsidRPr="00730326">
        <w:rPr>
          <w:u w:val="single"/>
        </w:rPr>
        <w:t xml:space="preserve"> </w:t>
      </w:r>
      <w:r w:rsidRPr="00730326">
        <w:rPr>
          <w:sz w:val="12"/>
        </w:rPr>
        <w:t xml:space="preserve">grossly </w:t>
      </w:r>
      <w:r w:rsidRPr="000F21B8">
        <w:rPr>
          <w:highlight w:val="yellow"/>
          <w:u w:val="single"/>
        </w:rPr>
        <w:t>insufficient</w:t>
      </w:r>
      <w:r w:rsidRPr="00730326">
        <w:rPr>
          <w:u w:val="single"/>
        </w:rPr>
        <w:t xml:space="preserve"> to provide</w:t>
      </w:r>
      <w:r w:rsidRPr="00730326">
        <w:rPr>
          <w:sz w:val="12"/>
        </w:rPr>
        <w:t xml:space="preserve"> a meaningful </w:t>
      </w:r>
      <w:r w:rsidRPr="00730326">
        <w:rPr>
          <w:u w:val="single"/>
        </w:rPr>
        <w:t xml:space="preserve">disincentive </w:t>
      </w:r>
      <w:r w:rsidRPr="00730326">
        <w:rPr>
          <w:sz w:val="12"/>
        </w:rPr>
        <w:t xml:space="preserve">for such behavior. This means </w:t>
      </w:r>
      <w:r w:rsidRPr="000F21B8">
        <w:rPr>
          <w:highlight w:val="yellow"/>
          <w:u w:val="single"/>
        </w:rPr>
        <w:t>employers</w:t>
      </w:r>
      <w:r w:rsidRPr="00730326">
        <w:rPr>
          <w:sz w:val="12"/>
        </w:rPr>
        <w:t xml:space="preserve"> often engage in illegal activities, such as </w:t>
      </w:r>
      <w:r w:rsidRPr="000F21B8">
        <w:rPr>
          <w:highlight w:val="yellow"/>
          <w:u w:val="single"/>
        </w:rPr>
        <w:t>threaten</w:t>
      </w:r>
      <w:r w:rsidRPr="000F21B8">
        <w:rPr>
          <w:sz w:val="12"/>
          <w:highlight w:val="yellow"/>
        </w:rPr>
        <w:t>ing</w:t>
      </w:r>
      <w:r w:rsidRPr="00730326">
        <w:rPr>
          <w:sz w:val="12"/>
        </w:rPr>
        <w:t xml:space="preserve"> </w:t>
      </w:r>
      <w:r w:rsidRPr="000F21B8">
        <w:rPr>
          <w:highlight w:val="yellow"/>
          <w:u w:val="single"/>
        </w:rPr>
        <w:t>to close the worksite</w:t>
      </w:r>
      <w:r w:rsidRPr="00730326">
        <w:rPr>
          <w:u w:val="single"/>
        </w:rPr>
        <w:t xml:space="preserve">, </w:t>
      </w:r>
      <w:r w:rsidRPr="000F21B8">
        <w:rPr>
          <w:highlight w:val="yellow"/>
          <w:u w:val="single"/>
        </w:rPr>
        <w:t>cut</w:t>
      </w:r>
      <w:r w:rsidRPr="00730326">
        <w:rPr>
          <w:u w:val="single"/>
        </w:rPr>
        <w:t xml:space="preserve">ting </w:t>
      </w:r>
      <w:r w:rsidRPr="000F21B8">
        <w:rPr>
          <w:highlight w:val="yellow"/>
          <w:u w:val="single"/>
        </w:rPr>
        <w:t>union activists’ hours or pay, or report</w:t>
      </w:r>
      <w:r w:rsidRPr="00730326">
        <w:rPr>
          <w:u w:val="single"/>
        </w:rPr>
        <w:t xml:space="preserve">ing </w:t>
      </w:r>
      <w:r w:rsidRPr="000F21B8">
        <w:rPr>
          <w:highlight w:val="yellow"/>
          <w:u w:val="single"/>
        </w:rPr>
        <w:t>workers to immigration enforcement</w:t>
      </w:r>
      <w:r w:rsidRPr="00730326">
        <w:rPr>
          <w:u w:val="single"/>
        </w:rPr>
        <w:t xml:space="preserve"> authorities </w:t>
      </w:r>
      <w:r w:rsidRPr="000F21B8">
        <w:rPr>
          <w:highlight w:val="yellow"/>
          <w:u w:val="single"/>
        </w:rPr>
        <w:t>if employees unionize</w:t>
      </w:r>
      <w:r w:rsidRPr="00730326">
        <w:rPr>
          <w:u w:val="single"/>
        </w:rPr>
        <w:t>.</w:t>
      </w:r>
      <w:r w:rsidRPr="00730326">
        <w:rPr>
          <w:sz w:val="12"/>
        </w:rPr>
        <w:t xml:space="preserve"> In at least 1 in 5 union elections, employers are charged with illegally firing workers involved in organizing. In the face of these attacks on </w:t>
      </w:r>
      <w:r w:rsidRPr="004F53A6">
        <w:rPr>
          <w:sz w:val="12"/>
        </w:rPr>
        <w:t xml:space="preserve">union organizing, policymakers have egregiously failed to update labor laws to balance the system. </w:t>
      </w:r>
      <w:r w:rsidRPr="004F53A6">
        <w:rPr>
          <w:u w:val="single"/>
        </w:rPr>
        <w:t>Fundamental reform is necessary to build worker power</w:t>
      </w:r>
      <w:r w:rsidRPr="004F53A6">
        <w:rPr>
          <w:sz w:val="12"/>
        </w:rPr>
        <w:t xml:space="preserve"> and guarantee all workers the right to come together and have a real voice in their workplace.</w:t>
      </w:r>
    </w:p>
    <w:p w14:paraId="011BFE2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B336DF"/>
    <w:multiLevelType w:val="hybridMultilevel"/>
    <w:tmpl w:val="9CC0D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0337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75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6705"/>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7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BB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3C5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3116AA"/>
  <w14:defaultImageDpi w14:val="300"/>
  <w15:docId w15:val="{F1F50A9C-5EC2-1B45-ACF7-58202DF68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0337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033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0337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70337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70337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033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3370"/>
  </w:style>
  <w:style w:type="character" w:customStyle="1" w:styleId="Heading1Char">
    <w:name w:val="Heading 1 Char"/>
    <w:aliases w:val="Pocket Char"/>
    <w:basedOn w:val="DefaultParagraphFont"/>
    <w:link w:val="Heading1"/>
    <w:uiPriority w:val="9"/>
    <w:rsid w:val="0070337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03370"/>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 Char Char Char"/>
    <w:basedOn w:val="DefaultParagraphFont"/>
    <w:link w:val="Heading3"/>
    <w:uiPriority w:val="9"/>
    <w:rsid w:val="0070337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70337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703370"/>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c"/>
    <w:basedOn w:val="DefaultParagraphFont"/>
    <w:uiPriority w:val="1"/>
    <w:qFormat/>
    <w:rsid w:val="00703370"/>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70337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0337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link w:val="NoSpacing"/>
    <w:uiPriority w:val="99"/>
    <w:unhideWhenUsed/>
    <w:rsid w:val="00703370"/>
    <w:rPr>
      <w:color w:val="auto"/>
      <w:u w:val="none"/>
    </w:rPr>
  </w:style>
  <w:style w:type="paragraph" w:styleId="DocumentMap">
    <w:name w:val="Document Map"/>
    <w:basedOn w:val="Normal"/>
    <w:link w:val="DocumentMapChar"/>
    <w:uiPriority w:val="99"/>
    <w:semiHidden/>
    <w:unhideWhenUsed/>
    <w:rsid w:val="007033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03370"/>
    <w:rPr>
      <w:rFonts w:ascii="Lucida Grande" w:hAnsi="Lucida Grande" w:cs="Lucida Grande"/>
    </w:rPr>
  </w:style>
  <w:style w:type="paragraph" w:customStyle="1" w:styleId="Emphasis1">
    <w:name w:val="Emphasis1"/>
    <w:basedOn w:val="Normal"/>
    <w:link w:val="Emphasis"/>
    <w:autoRedefine/>
    <w:uiPriority w:val="20"/>
    <w:qFormat/>
    <w:rsid w:val="0070337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703370"/>
    <w:pPr>
      <w:ind w:left="720"/>
      <w:contextualSpacing/>
    </w:pPr>
  </w:style>
  <w:style w:type="paragraph" w:customStyle="1" w:styleId="textbold">
    <w:name w:val="text bold"/>
    <w:basedOn w:val="Normal"/>
    <w:uiPriority w:val="20"/>
    <w:qFormat/>
    <w:rsid w:val="00703370"/>
    <w:pP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703370"/>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mithsonianmag.com/history/how-1897-massacre-pennsylvania-coal-miners-morphed-galvanizing-crisis-forgotten-history-180971695/" TargetMode="External"/><Relationship Id="rId21" Type="http://schemas.openxmlformats.org/officeDocument/2006/relationships/hyperlink" Target="https://onlinelibrary.wiley.com/doi/full/10.1111/bjir.12526" TargetMode="External"/><Relationship Id="rId42" Type="http://schemas.openxmlformats.org/officeDocument/2006/relationships/hyperlink" Target="https://www.nytimes.com/2020/05/30/us/derek-chauvin-george-floyd.html" TargetMode="External"/><Relationship Id="rId47" Type="http://schemas.openxmlformats.org/officeDocument/2006/relationships/hyperlink" Target="https://www.americanprogress.org/issues/education-k-12/reports/2018/09/20/457750/fixing-chronic-disinvestment-k-12-schools/" TargetMode="External"/><Relationship Id="rId63" Type="http://schemas.openxmlformats.org/officeDocument/2006/relationships/hyperlink" Target="https://newsok.com/article/5593286/bill-is-revenge-for-teacher-walkout-unions-say" TargetMode="External"/><Relationship Id="rId68" Type="http://schemas.openxmlformats.org/officeDocument/2006/relationships/hyperlink" Target="https://www.epi.org/publication/fear-at-work-how-employers-scare-workers-out-of-unionizing/" TargetMode="External"/><Relationship Id="rId7" Type="http://schemas.openxmlformats.org/officeDocument/2006/relationships/settings" Target="setting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mercurynews.com/2020/05/30/minneapolis-officers-work-personal-background-detailed-2/" TargetMode="External"/><Relationship Id="rId29" Type="http://schemas.openxmlformats.org/officeDocument/2006/relationships/hyperlink" Target="https://www.wsj.com/articles/democrats-labor-to-stem-flow-of-union-voters-to-trump-11567422002" TargetMode="External"/><Relationship Id="rId11" Type="http://schemas.openxmlformats.org/officeDocument/2006/relationships/hyperlink" Target="https://theconversation.com/why-police-unions-are-not-part-of-the-american-labor-movement-142538%20//accessed%2010/20/2021" TargetMode="External"/><Relationship Id="rId24" Type="http://schemas.openxmlformats.org/officeDocument/2006/relationships/hyperlink" Target="https://plsonline.eku.edu/insidelook/history-policing-united-states-part-3" TargetMode="External"/><Relationship Id="rId32" Type="http://schemas.openxmlformats.org/officeDocument/2006/relationships/hyperlink" Target="https://www.teenvogue.com/story/what-to-know-police-unions-labor-movement" TargetMode="External"/><Relationship Id="rId37" Type="http://schemas.openxmlformats.org/officeDocument/2006/relationships/hyperlink" Target="https://www.wsj.com/articles/the-problem-with-police-unions-11591830984" TargetMode="External"/><Relationship Id="rId40" Type="http://schemas.openxmlformats.org/officeDocument/2006/relationships/hyperlink" Target="https://www.thedailybeast.com/the-gop-and-police-unions-a-love-story" TargetMode="External"/><Relationship Id="rId45" Type="http://schemas.openxmlformats.org/officeDocument/2006/relationships/hyperlink" Target="http://nymag.com/intelligencer/2019/01/teacher-walkouts-gop-lawmakers-push-retaliatory-bills.html" TargetMode="External"/><Relationship Id="rId53" Type="http://schemas.openxmlformats.org/officeDocument/2006/relationships/hyperlink" Target="https://www.americanprogressaction.org/issues/education/news/2018/10/09/171813/little-late-many-gubernatorial-candidates-education-funding/" TargetMode="External"/><Relationship Id="rId58" Type="http://schemas.openxmlformats.org/officeDocument/2006/relationships/hyperlink" Target="http://www.nea.org/assets/docs/180413-Rankings_And_Estimates_Report_2018.pdf" TargetMode="External"/><Relationship Id="rId66" Type="http://schemas.openxmlformats.org/officeDocument/2006/relationships/hyperlink" Target="https://www.epi.org/publication/fear-at-work-how-employers-scare-workers-out-of-unionizing/" TargetMode="External"/><Relationship Id="rId5" Type="http://schemas.openxmlformats.org/officeDocument/2006/relationships/numbering" Target="numbering.xml"/><Relationship Id="rId61" Type="http://schemas.openxmlformats.org/officeDocument/2006/relationships/hyperlink" Target="https://www.vox.com/policy-and-politics/2018/4/23/17270422/colorado-teachers-strike-jail-bill" TargetMode="External"/><Relationship Id="rId19" Type="http://schemas.openxmlformats.org/officeDocument/2006/relationships/hyperlink" Target="https://ler.la.psu.edu/people/pfc2" TargetMode="External"/><Relationship Id="rId14" Type="http://schemas.openxmlformats.org/officeDocument/2006/relationships/hyperlink" Target="https://www.washingtonpost.com/outlook/2020/06/09/limits-when-police-can-use-force-is-better-solution-than-banning-police-unions/" TargetMode="External"/><Relationship Id="rId22" Type="http://schemas.openxmlformats.org/officeDocument/2006/relationships/hyperlink" Target="https://plsonline.eku.edu/insidelook/history-policing-united-states-part-3" TargetMode="External"/><Relationship Id="rId27" Type="http://schemas.openxmlformats.org/officeDocument/2006/relationships/hyperlink" Target="https://www.policemag.com/342098/the-2016-police-presidential-poll" TargetMode="External"/><Relationship Id="rId30" Type="http://schemas.openxmlformats.org/officeDocument/2006/relationships/hyperlink" Target="https://justfacts.votesmart.org/candidate/evaluations/55463/hillary-clinton" TargetMode="External"/><Relationship Id="rId35" Type="http://schemas.openxmlformats.org/officeDocument/2006/relationships/hyperlink" Target="https://www.washingtonpost.com/business/2020/06/10/police-unions-violence-research-george-floyd/" TargetMode="External"/><Relationship Id="rId43" Type="http://schemas.openxmlformats.org/officeDocument/2006/relationships/hyperlink" Target="https://www.nbcnews.com/politics/politics-news/national-labor-groups-mostly-close-ranks-defend-police-unions-n1231573" TargetMode="External"/><Relationship Id="rId48" Type="http://schemas.openxmlformats.org/officeDocument/2006/relationships/hyperlink" Target="https://www.americanprogress.org/issues/education-k-12/reports/2018/09/20/457750/fixing-chronic-disinvestment-k-12-schools/%5b" TargetMode="External"/><Relationship Id="rId56" Type="http://schemas.openxmlformats.org/officeDocument/2006/relationships/hyperlink" Target="https://www.reuters.com/article/us-usa-education-arizona/arizona-governor-signs-bill-to-boost-teachers-wages-amid-strike-idUSKBN1I40N8" TargetMode="External"/><Relationship Id="rId64" Type="http://schemas.openxmlformats.org/officeDocument/2006/relationships/hyperlink" Target="https://www.epi.org/publication/fear-at-work-how-employers-scare-workers-out-of-unionizing/" TargetMode="External"/><Relationship Id="rId69" Type="http://schemas.openxmlformats.org/officeDocument/2006/relationships/hyperlink" Target="https://www.epi.org/publication/fear-at-work-how-employers-scare-workers-out-of-unionizing/" TargetMode="External"/><Relationship Id="rId8" Type="http://schemas.openxmlformats.org/officeDocument/2006/relationships/webSettings" Target="webSettings.xml"/><Relationship Id="rId51" Type="http://schemas.openxmlformats.org/officeDocument/2006/relationships/hyperlink" Target="https://tucson.com/news/local/we-continue-to-worsen-nearly-arizona-teaching-jobs-remain-vacant/article_1c8d665a-a422-5c7b-95b9-98afe0cb0c6f.html"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salon.com/2020/06/27/police-unions-blamed-for-rise-in-fatal-shootings-even-as-crime-plummeted/" TargetMode="External"/><Relationship Id="rId17" Type="http://schemas.openxmlformats.org/officeDocument/2006/relationships/hyperlink" Target="https://www.latimes.com/politics/story/2020-06-15/police-unions-george-floyd-reform" TargetMode="External"/><Relationship Id="rId25" Type="http://schemas.openxmlformats.org/officeDocument/2006/relationships/hyperlink" Target="http://america.aljazeera.com/articles/2014/12/22/police-unions-havealwaysbeenalabormovementapart.html" TargetMode="External"/><Relationship Id="rId33" Type="http://schemas.openxmlformats.org/officeDocument/2006/relationships/hyperlink" Target="https://www.theguardian.com/us-news/2020/jun/11/police-unions-american-labor-movement-protest" TargetMode="External"/><Relationship Id="rId38" Type="http://schemas.openxmlformats.org/officeDocument/2006/relationships/hyperlink" Target="https://www.nytimes.com/2020/05/30/us/derek-chauvin-george-floyd.html" TargetMode="External"/><Relationship Id="rId46" Type="http://schemas.openxmlformats.org/officeDocument/2006/relationships/hyperlink" Target="https://www.nytimes.com/2018/05/16/us/teacher-walkout-north-carolina.html" TargetMode="External"/><Relationship Id="rId59" Type="http://schemas.openxmlformats.org/officeDocument/2006/relationships/hyperlink" Target="https://www.apnews.com/883e9d387709112a11ee8901c223294e" TargetMode="External"/><Relationship Id="rId67" Type="http://schemas.openxmlformats.org/officeDocument/2006/relationships/hyperlink" Target="https://www.epi.org/publication/fear-at-work-how-employers-scare-workers-out-of-unionizing/" TargetMode="External"/><Relationship Id="rId20" Type="http://schemas.openxmlformats.org/officeDocument/2006/relationships/hyperlink" Target="https://theconversation.com/essential-us-workers-often-lack-sick-leave-and-health-care-benefits-taken-for-granted-in-most-other-countries-136802" TargetMode="External"/><Relationship Id="rId41" Type="http://schemas.openxmlformats.org/officeDocument/2006/relationships/hyperlink" Target="https://nymag.com/intelligencer/2020/06/george-floyd-protests-police-abuse-reform-qualified-immunity-polls.html" TargetMode="External"/><Relationship Id="rId54" Type="http://schemas.openxmlformats.org/officeDocument/2006/relationships/hyperlink" Target="https://www.latimes.com/nation/la-na-teacher-funding-20180306-story.html" TargetMode="External"/><Relationship Id="rId62" Type="http://schemas.openxmlformats.org/officeDocument/2006/relationships/hyperlink" Target="https://www.nytimes.com/aponline/2019/01/28/us/ap-us-education-bill-west-virginia.html" TargetMode="External"/><Relationship Id="rId70" Type="http://schemas.openxmlformats.org/officeDocument/2006/relationships/hyperlink" Target="https://www.brookings.edu/opinions/helping-workers-requires-more-than-silver-bullet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npr.org/2020/06/03/868910542/chauvin-and-3-former-officers-face-new-charges-over-george-floyds-death" TargetMode="External"/><Relationship Id="rId23" Type="http://schemas.openxmlformats.org/officeDocument/2006/relationships/hyperlink" Target="https://www.businessinsider.com/mayhem-in-madison-police-remove-protesters-lockdown-capitol-2011-3" TargetMode="External"/><Relationship Id="rId28" Type="http://schemas.openxmlformats.org/officeDocument/2006/relationships/hyperlink" Target="https://theintercept.com/2016/10/09/police-unions-reject-charges-of-bias-find-a-hero-in-donald-trump/" TargetMode="External"/><Relationship Id="rId36" Type="http://schemas.openxmlformats.org/officeDocument/2006/relationships/hyperlink" Target="https://www.theatlantic.com/politics/archive/2016/06/restorative-justice-police-violence/489221/" TargetMode="External"/><Relationship Id="rId49" Type="http://schemas.openxmlformats.org/officeDocument/2006/relationships/hyperlink" Target="https://www.motherjones.com/politics/2018/01/its-not-just-freezing-classrooms-in-baltimore-americas-schools-are-physically-falling-apart/" TargetMode="External"/><Relationship Id="rId57" Type="http://schemas.openxmlformats.org/officeDocument/2006/relationships/hyperlink" Target="https://thehill.com/homenews/state-watch/426030-states-race-to-prevent-teacher-strikes-by-boosting-pay" TargetMode="External"/><Relationship Id="rId10" Type="http://schemas.openxmlformats.org/officeDocument/2006/relationships/hyperlink" Target="https://www.csmonitor.com/Business/2021/1108/A-struggle-and-a-journey-Report-shows-US-economy-recovering" TargetMode="External"/><Relationship Id="rId31" Type="http://schemas.openxmlformats.org/officeDocument/2006/relationships/hyperlink" Target="https://aflcio.org/what-unions-do/social-economic-justice" TargetMode="External"/><Relationship Id="rId44" Type="http://schemas.openxmlformats.org/officeDocument/2006/relationships/hyperlink" Target="https://thehill.com/homenews/state-watch/426030-states-race-to-prevent-teacher-strikes-by-boosting-pay" TargetMode="External"/><Relationship Id="rId52" Type="http://schemas.openxmlformats.org/officeDocument/2006/relationships/hyperlink" Target="https://morningconsult.com/opinions/americas-teachers-are-at-their-boiling-point/" TargetMode="External"/><Relationship Id="rId60" Type="http://schemas.openxmlformats.org/officeDocument/2006/relationships/hyperlink" Target="http://nymag.com/intelligencer/2019/01/teacher-walkouts-gop-lawmakers-push-retaliatory-bills.html" TargetMode="External"/><Relationship Id="rId65" Type="http://schemas.openxmlformats.org/officeDocument/2006/relationships/hyperlink" Target="https://www.epi.org/publication/fear-at-work-how-employers-scare-workers-out-of-unionizing/" TargetMode="External"/><Relationship Id="rId4" Type="http://schemas.openxmlformats.org/officeDocument/2006/relationships/customXml" Target="../customXml/item4.xml"/><Relationship Id="rId9" Type="http://schemas.openxmlformats.org/officeDocument/2006/relationships/hyperlink" Target="http://arizmendi.coop/" TargetMode="External"/><Relationship Id="rId13" Type="http://schemas.openxmlformats.org/officeDocument/2006/relationships/hyperlink" Target="https://www.nytimes.com/2020/05/30/us/derek-chauvin-george-floyd.html" TargetMode="External"/><Relationship Id="rId18" Type="http://schemas.openxmlformats.org/officeDocument/2006/relationships/hyperlink" Target="https://www.newyorker.com/news/news-desk/how-police-union-power-helped-increase-abuses" TargetMode="External"/><Relationship Id="rId39" Type="http://schemas.openxmlformats.org/officeDocument/2006/relationships/hyperlink" Target="https://www.theguardian.com/us-news/2020/jun/23/police-unions-spending-policy-reform-chicago-new-york-la" TargetMode="External"/><Relationship Id="rId34" Type="http://schemas.openxmlformats.org/officeDocument/2006/relationships/hyperlink" Target="https://www.bjs.gov/content/pub/pdf/ftelea9716.pdf" TargetMode="External"/><Relationship Id="rId50" Type="http://schemas.openxmlformats.org/officeDocument/2006/relationships/hyperlink" Target="https://www.cnn.com/2018/04/03/us/oklahoma-teachers-textbooks-trnd/index.html" TargetMode="External"/><Relationship Id="rId55" Type="http://schemas.openxmlformats.org/officeDocument/2006/relationships/hyperlink" Target="https://tucson.com/news/local/gov-ducey-teachers-aren-t-going-to-get-percent-pay/article_75a9b7dc-930b-5374-be12-61fb840e4ced.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16</Pages>
  <Words>11299</Words>
  <Characters>64410</Characters>
  <Application>Microsoft Office Word</Application>
  <DocSecurity>0</DocSecurity>
  <Lines>536</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75558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5</cp:revision>
  <dcterms:created xsi:type="dcterms:W3CDTF">2021-11-20T15:59:00Z</dcterms:created>
  <dcterms:modified xsi:type="dcterms:W3CDTF">2021-11-20T16:22:00Z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