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E124A" w14:textId="77777777" w:rsidR="00481393" w:rsidRPr="008F5F95" w:rsidRDefault="00481393" w:rsidP="00481393">
      <w:pPr>
        <w:pStyle w:val="Heading3"/>
      </w:pPr>
      <w:r w:rsidRPr="008F5F95">
        <w:t>1</w:t>
      </w:r>
    </w:p>
    <w:p w14:paraId="02F3C6B4" w14:textId="77777777" w:rsidR="003E4EDF" w:rsidRPr="00C7794F" w:rsidRDefault="003E4EDF" w:rsidP="003E4EDF">
      <w:pPr>
        <w:pStyle w:val="Heading4"/>
        <w:rPr>
          <w:rFonts w:cs="Calibri"/>
        </w:rPr>
      </w:pPr>
      <w:r>
        <w:rPr>
          <w:rFonts w:cs="Calibri"/>
        </w:rPr>
        <w:t>T</w:t>
      </w:r>
      <w:r w:rsidRPr="00C7794F">
        <w:rPr>
          <w:rFonts w:cs="Calibri"/>
        </w:rPr>
        <w:t>he standard is maximizing expected wellbeing</w:t>
      </w:r>
      <w:r>
        <w:rPr>
          <w:rFonts w:cs="Calibri"/>
        </w:rPr>
        <w:t xml:space="preserve">. Prefer it: </w:t>
      </w:r>
    </w:p>
    <w:p w14:paraId="3C0F2009" w14:textId="77777777" w:rsidR="003E4EDF" w:rsidRPr="003E4EDF" w:rsidRDefault="00481393" w:rsidP="003E4EDF">
      <w:pPr>
        <w:pStyle w:val="Heading4"/>
        <w:numPr>
          <w:ilvl w:val="0"/>
          <w:numId w:val="39"/>
        </w:numPr>
        <w:rPr>
          <w:rFonts w:cs="Calibri"/>
        </w:rPr>
      </w:pPr>
      <w:r w:rsidRPr="00FD4BB7">
        <w:rPr>
          <w:rFonts w:eastAsia="Calibri" w:cs="Calibri"/>
        </w:rPr>
        <w:t>No intent-foresight distinction – If we foresee a consequence, then it becomes part of our deliberation which makes it intrinsic to our action since we intend it to happen.</w:t>
      </w:r>
    </w:p>
    <w:p w14:paraId="2A6129DD" w14:textId="22A55734" w:rsidR="003E4EDF" w:rsidRPr="003E4EDF" w:rsidRDefault="003E4EDF" w:rsidP="003E4EDF">
      <w:pPr>
        <w:pStyle w:val="Heading4"/>
        <w:numPr>
          <w:ilvl w:val="0"/>
          <w:numId w:val="39"/>
        </w:numPr>
        <w:rPr>
          <w:rFonts w:cs="Calibri"/>
        </w:rPr>
      </w:pPr>
      <w:r w:rsidRPr="007C7F25">
        <w:t>Extinction comes first – it’s the worst of all evils</w:t>
      </w:r>
    </w:p>
    <w:p w14:paraId="6C8FDD32" w14:textId="77777777" w:rsidR="003E4EDF" w:rsidRPr="007C7F25" w:rsidRDefault="003E4EDF" w:rsidP="003E4EDF">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6625C62A" w14:textId="77777777" w:rsidR="003E4EDF" w:rsidRDefault="003E4EDF" w:rsidP="003E4EDF">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w:t>
      </w:r>
      <w:proofErr w:type="spellStart"/>
      <w:r w:rsidRPr="005E4DA6">
        <w:rPr>
          <w:sz w:val="16"/>
        </w:rPr>
        <w:t>Ćirković</w:t>
      </w:r>
      <w:proofErr w:type="spellEnd"/>
      <w:r w:rsidRPr="005E4DA6">
        <w:rPr>
          <w:sz w:val="16"/>
        </w:rPr>
        <w:t xml:space="preserve"> 2008), or death of one quarter of the human population (Atkinson 1999; </w:t>
      </w:r>
      <w:proofErr w:type="spellStart"/>
      <w:r w:rsidRPr="005E4DA6">
        <w:rPr>
          <w:sz w:val="16"/>
        </w:rPr>
        <w:t>Hempsell</w:t>
      </w:r>
      <w:proofErr w:type="spellEnd"/>
      <w:r w:rsidRPr="005E4DA6">
        <w:rPr>
          <w:sz w:val="16"/>
        </w:rPr>
        <w:t xml:space="preserve">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w:t>
      </w:r>
      <w:proofErr w:type="spellStart"/>
      <w:r w:rsidRPr="005E4DA6">
        <w:rPr>
          <w:sz w:val="16"/>
        </w:rPr>
        <w:t>Beckstead</w:t>
      </w:r>
      <w:proofErr w:type="spellEnd"/>
      <w:r w:rsidRPr="005E4DA6">
        <w:rPr>
          <w:sz w:val="16"/>
        </w:rPr>
        <w:t xml:space="preserve">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w:t>
      </w:r>
      <w:proofErr w:type="gramStart"/>
      <w:r w:rsidRPr="005E4DA6">
        <w:rPr>
          <w:sz w:val="16"/>
        </w:rPr>
        <w:t>long time</w:t>
      </w:r>
      <w:proofErr w:type="gramEnd"/>
      <w:r w:rsidRPr="005E4DA6">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w:t>
      </w:r>
      <w:proofErr w:type="gramStart"/>
      <w:r w:rsidRPr="005E4DA6">
        <w:rPr>
          <w:sz w:val="16"/>
        </w:rPr>
        <w:t>e.g.</w:t>
      </w:r>
      <w:proofErr w:type="gramEnd"/>
      <w:r w:rsidRPr="005E4DA6">
        <w:rPr>
          <w:sz w:val="16"/>
        </w:rPr>
        <w:t xml:space="preserve"> </w:t>
      </w:r>
      <w:proofErr w:type="spellStart"/>
      <w:r w:rsidRPr="005E4DA6">
        <w:rPr>
          <w:sz w:val="16"/>
        </w:rPr>
        <w:t>Ćirković</w:t>
      </w:r>
      <w:proofErr w:type="spellEnd"/>
      <w:r w:rsidRPr="005E4DA6">
        <w:rPr>
          <w:sz w:val="16"/>
        </w:rPr>
        <w:t xml:space="preserve">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w:t>
      </w:r>
      <w:proofErr w:type="gramStart"/>
      <w:r w:rsidRPr="007C7F25">
        <w:rPr>
          <w:rStyle w:val="StyleUnderline"/>
        </w:rPr>
        <w:t>Or,</w:t>
      </w:r>
      <w:proofErr w:type="gramEnd"/>
      <w:r w:rsidRPr="007C7F25">
        <w:rPr>
          <w:rStyle w:val="StyleUnderline"/>
        </w:rPr>
        <w:t xml:space="preserve"> </w:t>
      </w:r>
      <w:r w:rsidRPr="007C7F25">
        <w:rPr>
          <w:rStyle w:val="StyleUnderline"/>
        </w:rPr>
        <w:lastRenderedPageBreak/>
        <w:t xml:space="preserve">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w:t>
      </w:r>
      <w:proofErr w:type="gramStart"/>
      <w:r w:rsidRPr="005E4DA6">
        <w:rPr>
          <w:sz w:val="16"/>
        </w:rPr>
        <w:t>Thus</w:t>
      </w:r>
      <w:proofErr w:type="gramEnd"/>
      <w:r w:rsidRPr="005E4DA6">
        <w:rPr>
          <w:sz w:val="16"/>
        </w:rPr>
        <w:t xml:space="preserve">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proofErr w:type="gramStart"/>
      <w:r w:rsidRPr="007C7F25">
        <w:rPr>
          <w:rStyle w:val="StyleUnderline"/>
        </w:rPr>
        <w:t>as long as</w:t>
      </w:r>
      <w:proofErr w:type="gramEnd"/>
      <w:r w:rsidRPr="007C7F25">
        <w:rPr>
          <w:rStyle w:val="StyleUnderline"/>
        </w:rPr>
        <w:t xml:space="preserve"> something along the lines of the standard </w:t>
      </w:r>
      <w:proofErr w:type="spellStart"/>
      <w:r w:rsidRPr="007C7F25">
        <w:rPr>
          <w:rStyle w:val="StyleUnderline"/>
        </w:rPr>
        <w:t>riskequals</w:t>
      </w:r>
      <w:proofErr w:type="spellEnd"/>
      <w:r w:rsidRPr="007C7F25">
        <w:rPr>
          <w:rStyle w:val="StyleUnderline"/>
        </w:rPr>
        <w:t xml:space="preserve">-probability-times-magnitude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523034F7" w14:textId="48E60341" w:rsidR="003E4EDF" w:rsidRDefault="003E4EDF" w:rsidP="003E4EDF">
      <w:pPr>
        <w:pStyle w:val="Heading4"/>
        <w:numPr>
          <w:ilvl w:val="0"/>
          <w:numId w:val="39"/>
        </w:numPr>
      </w:pPr>
      <w:r>
        <w:t>Non util ethics are impossible</w:t>
      </w:r>
    </w:p>
    <w:p w14:paraId="1E6CBD4D" w14:textId="77777777" w:rsidR="003E4EDF" w:rsidRPr="00C7794F" w:rsidRDefault="003E4EDF" w:rsidP="003E4EDF">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9"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27AE7CE8" w14:textId="77777777" w:rsidR="001302E2" w:rsidRDefault="003E4EDF" w:rsidP="003E4EDF">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w:t>
      </w:r>
      <w:r w:rsidRPr="00C7794F">
        <w:rPr>
          <w:sz w:val="16"/>
          <w:szCs w:val="14"/>
        </w:rPr>
        <w:lastRenderedPageBreak/>
        <w:t xml:space="preserve">theories? The answer is that we did not, as Hume and Moore anticipated, attempt to derive an "ought" from and "is." That is, our method has been inductive rather than deductive. We have inferred </w:t>
      </w:r>
      <w:proofErr w:type="gramStart"/>
      <w:r w:rsidRPr="00C7794F">
        <w:rPr>
          <w:sz w:val="16"/>
          <w:szCs w:val="14"/>
        </w:rPr>
        <w:t>on the basis of</w:t>
      </w:r>
      <w:proofErr w:type="gramEnd"/>
      <w:r w:rsidRPr="00C7794F">
        <w:rPr>
          <w:sz w:val="16"/>
          <w:szCs w:val="14"/>
        </w:rPr>
        <w:t xml:space="preserve"> the available evidence that the phenomenon of rationalist deontological philosophy is best explained as a rationalization of evolved emotional intuition (Harman, 1977). </w:t>
      </w:r>
      <w:r w:rsidRPr="00C7794F">
        <w:rPr>
          <w:sz w:val="16"/>
        </w:rPr>
        <w:t xml:space="preserve">Missing the Deontological </w:t>
      </w:r>
      <w:proofErr w:type="gramStart"/>
      <w:r w:rsidRPr="00C7794F">
        <w:rPr>
          <w:sz w:val="16"/>
        </w:rPr>
        <w:t>Point</w:t>
      </w:r>
      <w:proofErr w:type="gramEnd"/>
      <w:r w:rsidRPr="00C7794F">
        <w:rPr>
          <w:sz w:val="16"/>
        </w:rPr>
        <w:t xml:space="preserve">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Above all else, it's about respect for persons. It's about treating others as fellow rational creatures rather than as mere objects, about acting for reasons rational beings can share. And so on (</w:t>
      </w:r>
      <w:proofErr w:type="spellStart"/>
      <w:r w:rsidRPr="00C7794F">
        <w:rPr>
          <w:sz w:val="16"/>
        </w:rPr>
        <w:t>Korsgaard</w:t>
      </w:r>
      <w:proofErr w:type="spellEnd"/>
      <w:r w:rsidRPr="00C7794F">
        <w:rPr>
          <w:sz w:val="16"/>
        </w:rPr>
        <w:t xml:space="preserve">, 1996a; </w:t>
      </w:r>
      <w:proofErr w:type="spellStart"/>
      <w:r w:rsidRPr="00C7794F">
        <w:rPr>
          <w:sz w:val="16"/>
        </w:rPr>
        <w:t>Korsgaard</w:t>
      </w:r>
      <w:proofErr w:type="spellEnd"/>
      <w:r w:rsidRPr="00C7794F">
        <w:rPr>
          <w:sz w:val="16"/>
        </w:rPr>
        <w:t xml:space="preserve">,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self-</w:t>
      </w:r>
      <w:proofErr w:type="spellStart"/>
      <w:r w:rsidRPr="00C7794F">
        <w:rPr>
          <w:b/>
          <w:highlight w:val="yellow"/>
          <w:u w:val="single"/>
        </w:rPr>
        <w:t>characterizatons</w:t>
      </w:r>
      <w:proofErr w:type="spellEnd"/>
      <w:r w:rsidRPr="00C7794F">
        <w:rPr>
          <w:b/>
          <w:highlight w:val="yellow"/>
          <w:u w:val="single"/>
        </w:rPr>
        <w:t xml:space="preserve">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 xml:space="preserve">A </w:t>
      </w:r>
      <w:proofErr w:type="gramStart"/>
      <w:r w:rsidRPr="00C7794F">
        <w:rPr>
          <w:b/>
          <w:highlight w:val="yellow"/>
          <w:u w:val="single"/>
        </w:rPr>
        <w:t>consequentialist</w:t>
      </w:r>
      <w:r w:rsidRPr="00C7794F">
        <w:rPr>
          <w:b/>
          <w:u w:val="single"/>
        </w:rPr>
        <w:t xml:space="preserve"> respects other persons</w:t>
      </w:r>
      <w:proofErr w:type="gramEnd"/>
      <w:r w:rsidRPr="00C7794F">
        <w:rPr>
          <w:b/>
          <w:u w:val="single"/>
        </w:rPr>
        <w:t xml:space="preserve">,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p>
    <w:p w14:paraId="05A02F83" w14:textId="77777777" w:rsidR="001302E2" w:rsidRDefault="001302E2" w:rsidP="003E4EDF">
      <w:pPr>
        <w:rPr>
          <w:sz w:val="16"/>
        </w:rPr>
      </w:pPr>
    </w:p>
    <w:p w14:paraId="02BB90A4" w14:textId="77777777" w:rsidR="001302E2" w:rsidRDefault="001302E2" w:rsidP="003E4EDF">
      <w:pPr>
        <w:rPr>
          <w:sz w:val="16"/>
        </w:rPr>
      </w:pPr>
    </w:p>
    <w:p w14:paraId="4CA6F715" w14:textId="6D4B745A" w:rsidR="003E4EDF" w:rsidRPr="00C7794F" w:rsidRDefault="003E4EDF" w:rsidP="003E4EDF">
      <w:pPr>
        <w:rPr>
          <w:sz w:val="16"/>
        </w:rPr>
      </w:pPr>
      <w:r w:rsidRPr="00C7794F">
        <w:rPr>
          <w:b/>
          <w:u w:val="single"/>
        </w:rPr>
        <w:t xml:space="preserve">Likewise, a </w:t>
      </w:r>
      <w:proofErr w:type="gramStart"/>
      <w:r w:rsidRPr="00C7794F">
        <w:rPr>
          <w:b/>
          <w:u w:val="single"/>
        </w:rPr>
        <w:t>consequentialist attempts</w:t>
      </w:r>
      <w:proofErr w:type="gramEnd"/>
      <w:r w:rsidRPr="00C7794F">
        <w:rPr>
          <w:b/>
          <w:u w:val="single"/>
        </w:rPr>
        <w:t xml:space="preserve">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 xml:space="preserve">y-minded person why it's wrong to push someone in front of speeding trolley </w:t>
      </w:r>
      <w:proofErr w:type="gramStart"/>
      <w:r w:rsidRPr="00C7794F">
        <w:rPr>
          <w:b/>
          <w:u w:val="single"/>
        </w:rPr>
        <w:t>in order to</w:t>
      </w:r>
      <w:proofErr w:type="gramEnd"/>
      <w:r w:rsidRPr="00C7794F">
        <w:rPr>
          <w:b/>
          <w:u w:val="single"/>
        </w:rPr>
        <w:t xml:space="preserve">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w:t>
      </w:r>
      <w:proofErr w:type="gramStart"/>
      <w:r w:rsidRPr="00C7794F">
        <w:rPr>
          <w:sz w:val="16"/>
        </w:rPr>
        <w:t xml:space="preserve">both </w:t>
      </w:r>
      <w:r w:rsidRPr="00C7794F">
        <w:rPr>
          <w:sz w:val="16"/>
        </w:rPr>
        <w:lastRenderedPageBreak/>
        <w:t>of these</w:t>
      </w:r>
      <w:proofErr w:type="gramEnd"/>
      <w:r w:rsidRPr="00C7794F">
        <w:rPr>
          <w:sz w:val="16"/>
        </w:rPr>
        <w:t xml:space="preserv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there seems to be "something 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3C61BEBD" w14:textId="2FB133A5" w:rsidR="003E4EDF" w:rsidRPr="00C7794F" w:rsidRDefault="003E4EDF" w:rsidP="003E4EDF">
      <w:pPr>
        <w:pStyle w:val="Heading4"/>
        <w:numPr>
          <w:ilvl w:val="0"/>
          <w:numId w:val="39"/>
        </w:numPr>
        <w:rPr>
          <w:rFonts w:cs="Calibri"/>
        </w:rPr>
      </w:pPr>
      <w:r w:rsidRPr="00C7794F">
        <w:rPr>
          <w:rFonts w:cs="Calibri"/>
        </w:rPr>
        <w:t xml:space="preserve">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0CDF37E6" w14:textId="77777777" w:rsidR="003E4EDF" w:rsidRPr="00C7794F" w:rsidRDefault="003E4EDF" w:rsidP="003E4EDF">
      <w:r w:rsidRPr="00C7794F">
        <w:rPr>
          <w:rStyle w:val="Style13ptBold"/>
        </w:rPr>
        <w:t xml:space="preserve">Greene 15 </w:t>
      </w:r>
      <w:r w:rsidRPr="00C7794F">
        <w:t>—</w:t>
      </w:r>
      <w:r w:rsidRPr="00C7794F">
        <w:rPr>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C7794F">
          <w:rPr>
            <w:rStyle w:val="Hyperlink"/>
            <w:sz w:val="12"/>
            <w:szCs w:val="12"/>
          </w:rPr>
          <w:t>https://www.econtalk.org/joshua-greene-on-moral-tribes-moral-dilemmas-and-utilitarianism/#audio-highlights</w:t>
        </w:r>
      </w:hyperlink>
      <w:r w:rsidRPr="00C7794F">
        <w:rPr>
          <w:sz w:val="12"/>
          <w:szCs w:val="12"/>
        </w:rPr>
        <w:t>, accessed 5-17-20, HKR-AM) **NB: Guest = Greene, and only his lines are highlighted/underlined</w:t>
      </w:r>
    </w:p>
    <w:p w14:paraId="0D8F7D49" w14:textId="72963A3D" w:rsidR="00A85AD0" w:rsidRDefault="003E4EDF" w:rsidP="00A85AD0">
      <w:pPr>
        <w:rPr>
          <w:rStyle w:val="StyleUnderline"/>
          <w:rFonts w:eastAsiaTheme="minorHAnsi"/>
        </w:rPr>
      </w:pPr>
      <w:r w:rsidRPr="00C7794F">
        <w:rPr>
          <w:sz w:val="14"/>
        </w:rPr>
        <w:t xml:space="preserve">Guest: Okay. So, I think </w:t>
      </w:r>
      <w:r w:rsidRPr="00C7794F">
        <w:rPr>
          <w:rStyle w:val="StyleUnderline"/>
          <w:rFonts w:eastAsiaTheme="minorHAnsi"/>
          <w:highlight w:val="yellow"/>
        </w:rPr>
        <w:t>util</w:t>
      </w:r>
      <w:r w:rsidRPr="00C7794F">
        <w:rPr>
          <w:rStyle w:val="StyleUnderline"/>
          <w:rFonts w:eastAsiaTheme="minorHAnsi"/>
        </w:rPr>
        <w:t xml:space="preserve">itarianism </w:t>
      </w:r>
      <w:r w:rsidRPr="00C7794F">
        <w:rPr>
          <w:rStyle w:val="StyleUnderline"/>
          <w:rFonts w:eastAsiaTheme="minorHAnsi"/>
          <w:highlight w:val="yellow"/>
        </w:rPr>
        <w:t>is</w:t>
      </w:r>
      <w:r w:rsidRPr="00C7794F">
        <w:rPr>
          <w:rStyle w:val="StyleUnderline"/>
          <w:rFonts w:eastAsiaTheme="minorHAnsi"/>
        </w:rPr>
        <w:t xml:space="preserve"> very much </w:t>
      </w:r>
      <w:r w:rsidRPr="00C7794F">
        <w:rPr>
          <w:rStyle w:val="StyleUnderline"/>
          <w:rFonts w:eastAsiaTheme="minorHAnsi"/>
          <w:highlight w:val="yellow"/>
        </w:rPr>
        <w:t>misunderstood</w:t>
      </w:r>
      <w:r w:rsidRPr="00C7794F">
        <w:rPr>
          <w:sz w:val="14"/>
        </w:rPr>
        <w:t xml:space="preserve">. And this is part of the reason why we shouldn't even call it utilitarianism at all. </w:t>
      </w:r>
      <w:r w:rsidRPr="00C7794F">
        <w:rPr>
          <w:rStyle w:val="StyleUnderline"/>
          <w:rFonts w:eastAsiaTheme="minorHAnsi"/>
        </w:rPr>
        <w:t>We should call it what I call 'deep pragmatism'</w:t>
      </w:r>
      <w:r w:rsidRPr="00C7794F">
        <w:rPr>
          <w:sz w:val="14"/>
        </w:rPr>
        <w:t xml:space="preserve">, which I think better captures what I think utilitarianism is really like, if you really apply it in real life, </w:t>
      </w:r>
      <w:proofErr w:type="gramStart"/>
      <w:r w:rsidRPr="00C7794F">
        <w:rPr>
          <w:sz w:val="14"/>
        </w:rPr>
        <w:t>in light of</w:t>
      </w:r>
      <w:proofErr w:type="gramEnd"/>
      <w:r w:rsidRPr="00C7794F">
        <w:rPr>
          <w:sz w:val="14"/>
        </w:rPr>
        <w:t xml:space="preserve"> an understanding of human nature. </w:t>
      </w:r>
      <w:proofErr w:type="gramStart"/>
      <w:r w:rsidRPr="00C7794F">
        <w:rPr>
          <w:sz w:val="14"/>
        </w:rPr>
        <w:t>But,</w:t>
      </w:r>
      <w:proofErr w:type="gramEnd"/>
      <w:r w:rsidRPr="00C7794F">
        <w:rPr>
          <w:sz w:val="14"/>
        </w:rPr>
        <w:t xml:space="preserve"> we can come back to that. The idea, </w:t>
      </w:r>
      <w:r w:rsidRPr="00C7794F">
        <w:rPr>
          <w:rStyle w:val="StyleUnderline"/>
          <w:rFonts w:eastAsiaTheme="minorHAnsi"/>
          <w:highlight w:val="yellow"/>
        </w:rPr>
        <w:t>going back to</w:t>
      </w:r>
      <w:r w:rsidRPr="00C7794F">
        <w:rPr>
          <w:rStyle w:val="StyleUnderline"/>
          <w:rFonts w:eastAsiaTheme="minorHAnsi"/>
        </w:rPr>
        <w:t xml:space="preserve"> </w:t>
      </w:r>
      <w:r w:rsidRPr="00C7794F">
        <w:rPr>
          <w:rStyle w:val="StyleUnderline"/>
          <w:rFonts w:eastAsiaTheme="minorHAnsi"/>
          <w:highlight w:val="yellow"/>
        </w:rPr>
        <w:t>the tragedy of</w:t>
      </w:r>
      <w:r w:rsidRPr="00C7794F">
        <w:rPr>
          <w:rStyle w:val="StyleUnderline"/>
          <w:rFonts w:eastAsiaTheme="minorHAnsi"/>
        </w:rPr>
        <w:t xml:space="preserve"> common-sense </w:t>
      </w:r>
      <w:r w:rsidRPr="00C7794F">
        <w:rPr>
          <w:rStyle w:val="StyleUnderline"/>
          <w:rFonts w:eastAsiaTheme="minorHAnsi"/>
          <w:highlight w:val="yellow"/>
        </w:rPr>
        <w:t>morality</w:t>
      </w:r>
      <w:r w:rsidRPr="00C7794F">
        <w:rPr>
          <w:rStyle w:val="StyleUnderline"/>
          <w:rFonts w:eastAsiaTheme="minorHAnsi"/>
        </w:rPr>
        <w:t xml:space="preserve"> is </w:t>
      </w:r>
      <w:r w:rsidRPr="00C7794F">
        <w:rPr>
          <w:rStyle w:val="StyleUnderline"/>
          <w:rFonts w:eastAsiaTheme="minorHAnsi"/>
          <w:highlight w:val="yellow"/>
        </w:rPr>
        <w:t>you've</w:t>
      </w:r>
      <w:r w:rsidRPr="00C7794F">
        <w:rPr>
          <w:rStyle w:val="StyleUnderline"/>
          <w:rFonts w:eastAsiaTheme="minorHAnsi"/>
        </w:rPr>
        <w:t xml:space="preserve"> </w:t>
      </w:r>
      <w:r w:rsidRPr="00C7794F">
        <w:rPr>
          <w:rStyle w:val="StyleUnderline"/>
          <w:rFonts w:eastAsiaTheme="minorHAnsi"/>
          <w:highlight w:val="yellow"/>
        </w:rPr>
        <w:t>got</w:t>
      </w:r>
      <w:r w:rsidRPr="00C7794F">
        <w:rPr>
          <w:rStyle w:val="StyleUnderline"/>
          <w:rFonts w:eastAsiaTheme="minorHAnsi"/>
        </w:rPr>
        <w:t xml:space="preserve"> all these different </w:t>
      </w:r>
      <w:r w:rsidRPr="00C7794F">
        <w:rPr>
          <w:rStyle w:val="StyleUnderline"/>
          <w:rFonts w:eastAsiaTheme="minorHAnsi"/>
          <w:highlight w:val="yellow"/>
        </w:rPr>
        <w:t>tribes</w:t>
      </w:r>
      <w:r w:rsidRPr="00C7794F">
        <w:rPr>
          <w:rStyle w:val="StyleUnderline"/>
          <w:rFonts w:eastAsiaTheme="minorHAnsi"/>
        </w:rPr>
        <w:t xml:space="preserve"> </w:t>
      </w:r>
      <w:r w:rsidRPr="00C7794F">
        <w:rPr>
          <w:rStyle w:val="StyleUnderline"/>
          <w:rFonts w:eastAsiaTheme="minorHAnsi"/>
          <w:highlight w:val="yellow"/>
        </w:rPr>
        <w:t>with</w:t>
      </w:r>
      <w:r w:rsidRPr="00C7794F">
        <w:rPr>
          <w:rStyle w:val="StyleUnderline"/>
          <w:rFonts w:eastAsiaTheme="minorHAnsi"/>
        </w:rPr>
        <w:t xml:space="preserve"> </w:t>
      </w:r>
      <w:proofErr w:type="gramStart"/>
      <w:r w:rsidRPr="00C7794F">
        <w:rPr>
          <w:rStyle w:val="StyleUnderline"/>
          <w:rFonts w:eastAsiaTheme="minorHAnsi"/>
        </w:rPr>
        <w:t>all of</w:t>
      </w:r>
      <w:proofErr w:type="gramEnd"/>
      <w:r w:rsidRPr="00C7794F">
        <w:rPr>
          <w:rStyle w:val="StyleUnderline"/>
          <w:rFonts w:eastAsiaTheme="minorHAnsi"/>
        </w:rPr>
        <w:t xml:space="preserve"> these </w:t>
      </w:r>
      <w:r w:rsidRPr="00C7794F">
        <w:rPr>
          <w:rStyle w:val="StyleUnderline"/>
          <w:rFonts w:eastAsiaTheme="minorHAnsi"/>
          <w:highlight w:val="yellow"/>
        </w:rPr>
        <w:t>different values based</w:t>
      </w:r>
      <w:r w:rsidRPr="00C7794F">
        <w:rPr>
          <w:rStyle w:val="StyleUnderline"/>
          <w:rFonts w:eastAsiaTheme="minorHAnsi"/>
        </w:rPr>
        <w:t xml:space="preserve"> </w:t>
      </w:r>
      <w:r w:rsidRPr="00C7794F">
        <w:rPr>
          <w:rStyle w:val="StyleUnderline"/>
          <w:rFonts w:eastAsiaTheme="minorHAnsi"/>
          <w:highlight w:val="yellow"/>
        </w:rPr>
        <w:t>on</w:t>
      </w:r>
      <w:r w:rsidRPr="00C7794F">
        <w:rPr>
          <w:rStyle w:val="StyleUnderline"/>
          <w:rFonts w:eastAsiaTheme="minorHAnsi"/>
        </w:rPr>
        <w:t xml:space="preserve"> their </w:t>
      </w:r>
      <w:r w:rsidRPr="00C7794F">
        <w:rPr>
          <w:rStyle w:val="StyleUnderline"/>
          <w:rFonts w:eastAsiaTheme="minorHAnsi"/>
          <w:highlight w:val="yellow"/>
        </w:rPr>
        <w:t>different ways of life.</w:t>
      </w:r>
      <w:r w:rsidRPr="00C7794F">
        <w:rPr>
          <w:rStyle w:val="StyleUnderline"/>
          <w:rFonts w:eastAsiaTheme="minorHAnsi"/>
        </w:rPr>
        <w:t xml:space="preserve"> What can they do to get along</w:t>
      </w:r>
      <w:r w:rsidRPr="00C7794F">
        <w:rPr>
          <w:sz w:val="14"/>
        </w:rPr>
        <w:t xml:space="preserve">? And I think that the best answer that we have is--well, let's back up. </w:t>
      </w:r>
      <w:proofErr w:type="gramStart"/>
      <w:r w:rsidRPr="00C7794F">
        <w:rPr>
          <w:rStyle w:val="StyleUnderline"/>
          <w:rFonts w:eastAsiaTheme="minorHAnsi"/>
        </w:rPr>
        <w:t xml:space="preserve">In order </w:t>
      </w:r>
      <w:r w:rsidRPr="00C7794F">
        <w:rPr>
          <w:rStyle w:val="StyleUnderline"/>
          <w:rFonts w:eastAsiaTheme="minorHAnsi"/>
          <w:highlight w:val="yellow"/>
        </w:rPr>
        <w:t>to</w:t>
      </w:r>
      <w:proofErr w:type="gramEnd"/>
      <w:r w:rsidRPr="00C7794F">
        <w:rPr>
          <w:rStyle w:val="StyleUnderline"/>
          <w:rFonts w:eastAsiaTheme="minorHAnsi"/>
          <w:highlight w:val="yellow"/>
        </w:rPr>
        <w:t xml:space="preserve"> resolve</w:t>
      </w:r>
      <w:r w:rsidRPr="00C7794F">
        <w:rPr>
          <w:rStyle w:val="StyleUnderline"/>
          <w:rFonts w:eastAsiaTheme="minorHAnsi"/>
        </w:rPr>
        <w:t xml:space="preserve"> </w:t>
      </w:r>
      <w:r w:rsidRPr="00C7794F">
        <w:rPr>
          <w:rStyle w:val="StyleUnderline"/>
          <w:rFonts w:eastAsiaTheme="minorHAnsi"/>
          <w:highlight w:val="yellow"/>
        </w:rPr>
        <w:t>any</w:t>
      </w:r>
      <w:r w:rsidRPr="00C7794F">
        <w:rPr>
          <w:rStyle w:val="StyleUnderline"/>
          <w:rFonts w:eastAsiaTheme="minorHAnsi"/>
        </w:rPr>
        <w:t xml:space="preserve"> kind of </w:t>
      </w:r>
      <w:r w:rsidRPr="00C7794F">
        <w:rPr>
          <w:rStyle w:val="StyleUnderline"/>
          <w:rFonts w:eastAsiaTheme="minorHAnsi"/>
          <w:highlight w:val="yellow"/>
        </w:rPr>
        <w:t>tradeoff</w:t>
      </w:r>
      <w:r w:rsidRPr="00C7794F">
        <w:rPr>
          <w:rStyle w:val="StyleUnderline"/>
          <w:rFonts w:eastAsiaTheme="minorHAnsi"/>
        </w:rPr>
        <w:t xml:space="preserve">, you have to </w:t>
      </w:r>
      <w:r w:rsidRPr="00C7794F">
        <w:rPr>
          <w:rStyle w:val="StyleUnderline"/>
          <w:rFonts w:eastAsiaTheme="minorHAnsi"/>
          <w:highlight w:val="yellow"/>
        </w:rPr>
        <w:t>have</w:t>
      </w:r>
      <w:r w:rsidRPr="00C7794F">
        <w:rPr>
          <w:rStyle w:val="StyleUnderline"/>
          <w:rFonts w:eastAsiaTheme="minorHAnsi"/>
        </w:rPr>
        <w:t xml:space="preserve"> </w:t>
      </w:r>
      <w:r w:rsidRPr="00C7794F">
        <w:rPr>
          <w:rStyle w:val="StyleUnderline"/>
          <w:rFonts w:eastAsiaTheme="minorHAnsi"/>
          <w:highlight w:val="yellow"/>
        </w:rPr>
        <w:t>some</w:t>
      </w:r>
      <w:r w:rsidRPr="00C7794F">
        <w:rPr>
          <w:rStyle w:val="StyleUnderline"/>
          <w:rFonts w:eastAsiaTheme="minorHAnsi"/>
        </w:rPr>
        <w:t xml:space="preserve"> kind of </w:t>
      </w:r>
      <w:r w:rsidRPr="00C7794F">
        <w:rPr>
          <w:rStyle w:val="StyleUnderline"/>
          <w:rFonts w:eastAsiaTheme="minorHAnsi"/>
          <w:highlight w:val="yellow"/>
        </w:rPr>
        <w:t>common metric.</w:t>
      </w:r>
      <w:r w:rsidRPr="00C7794F">
        <w:rPr>
          <w:rStyle w:val="StyleUnderline"/>
          <w:rFonts w:eastAsiaTheme="minorHAnsi"/>
        </w:rPr>
        <w:t xml:space="preserve"> You </w:t>
      </w:r>
      <w:proofErr w:type="gramStart"/>
      <w:r w:rsidRPr="00C7794F">
        <w:rPr>
          <w:rStyle w:val="StyleUnderline"/>
          <w:rFonts w:eastAsiaTheme="minorHAnsi"/>
        </w:rPr>
        <w:t>have to</w:t>
      </w:r>
      <w:proofErr w:type="gramEnd"/>
      <w:r w:rsidRPr="00C7794F">
        <w:rPr>
          <w:rStyle w:val="StyleUnderline"/>
          <w:rFonts w:eastAsiaTheme="minorHAnsi"/>
        </w:rPr>
        <w:t xml:space="preserve"> have some kind of common currency. And I think that what utilitarianism, whether it's the moral truth or not, is </w:t>
      </w:r>
      <w:r w:rsidRPr="00C7794F">
        <w:rPr>
          <w:rStyle w:val="StyleUnderline"/>
          <w:rFonts w:eastAsiaTheme="minorHAnsi"/>
          <w:bCs/>
        </w:rPr>
        <w:t>provide</w:t>
      </w:r>
      <w:r w:rsidRPr="00C7794F">
        <w:rPr>
          <w:rStyle w:val="StyleUnderline"/>
          <w:rFonts w:eastAsiaTheme="minorHAnsi"/>
        </w:rPr>
        <w:t xml:space="preserve"> a kind of </w:t>
      </w:r>
      <w:r w:rsidRPr="00C7794F">
        <w:rPr>
          <w:rStyle w:val="StyleUnderline"/>
          <w:rFonts w:eastAsiaTheme="minorHAnsi"/>
          <w:bCs/>
        </w:rPr>
        <w:t>common currency</w:t>
      </w:r>
      <w:r w:rsidRPr="00C7794F">
        <w:rPr>
          <w:sz w:val="14"/>
        </w:rPr>
        <w:t xml:space="preserve">. So, </w:t>
      </w:r>
      <w:r w:rsidRPr="00C7794F">
        <w:rPr>
          <w:rStyle w:val="StyleUnderline"/>
          <w:rFonts w:eastAsiaTheme="minorHAnsi"/>
        </w:rPr>
        <w:t xml:space="preserve">what is </w:t>
      </w:r>
      <w:r w:rsidRPr="00C7794F">
        <w:rPr>
          <w:rStyle w:val="StyleUnderline"/>
          <w:rFonts w:eastAsiaTheme="minorHAnsi"/>
          <w:highlight w:val="yellow"/>
        </w:rPr>
        <w:t>util</w:t>
      </w:r>
      <w:r w:rsidRPr="00C7794F">
        <w:rPr>
          <w:rStyle w:val="StyleUnderline"/>
          <w:rFonts w:eastAsiaTheme="minorHAnsi"/>
        </w:rPr>
        <w:t>itarianism?</w:t>
      </w:r>
      <w:r w:rsidRPr="00C7794F">
        <w:rPr>
          <w:sz w:val="14"/>
        </w:rPr>
        <w:t xml:space="preserve"> It's basically the idea that--</w:t>
      </w:r>
      <w:r w:rsidRPr="00C7794F">
        <w:rPr>
          <w:rStyle w:val="StyleUnderline"/>
          <w:rFonts w:eastAsiaTheme="minorHAnsi"/>
        </w:rPr>
        <w:t>it</w:t>
      </w:r>
      <w:r w:rsidRPr="00C7794F">
        <w:rPr>
          <w:rStyle w:val="StyleUnderline"/>
          <w:rFonts w:eastAsiaTheme="minorHAnsi"/>
          <w:highlight w:val="yellow"/>
        </w:rPr>
        <w:t>'s</w:t>
      </w:r>
      <w:r w:rsidRPr="00C7794F">
        <w:rPr>
          <w:rStyle w:val="StyleUnderline"/>
          <w:rFonts w:eastAsiaTheme="minorHAnsi"/>
        </w:rPr>
        <w:t xml:space="preserve"> really </w:t>
      </w:r>
      <w:r w:rsidRPr="00C7794F">
        <w:rPr>
          <w:rStyle w:val="StyleUnderline"/>
          <w:rFonts w:eastAsiaTheme="minorHAnsi"/>
          <w:highlight w:val="yellow"/>
        </w:rPr>
        <w:t>two</w:t>
      </w:r>
      <w:r w:rsidRPr="00C7794F">
        <w:rPr>
          <w:rStyle w:val="StyleUnderline"/>
          <w:rFonts w:eastAsiaTheme="minorHAnsi"/>
        </w:rPr>
        <w:t xml:space="preserve"> </w:t>
      </w:r>
      <w:r w:rsidRPr="00C7794F">
        <w:rPr>
          <w:rStyle w:val="StyleUnderline"/>
          <w:rFonts w:eastAsiaTheme="minorHAnsi"/>
          <w:highlight w:val="yellow"/>
        </w:rPr>
        <w:t>ideas</w:t>
      </w:r>
      <w:r w:rsidRPr="00C7794F">
        <w:rPr>
          <w:rStyle w:val="StyleUnderline"/>
          <w:rFonts w:eastAsiaTheme="minorHAnsi"/>
        </w:rPr>
        <w:t xml:space="preserve"> put together. </w:t>
      </w:r>
      <w:r w:rsidRPr="00C7794F">
        <w:rPr>
          <w:rStyle w:val="StyleUnderline"/>
          <w:rFonts w:eastAsiaTheme="minorHAnsi"/>
          <w:highlight w:val="yellow"/>
        </w:rPr>
        <w:t>One is</w:t>
      </w:r>
      <w:r w:rsidRPr="00C7794F">
        <w:rPr>
          <w:rStyle w:val="StyleUnderline"/>
          <w:rFonts w:eastAsiaTheme="minorHAnsi"/>
        </w:rPr>
        <w:t xml:space="preserve"> the idea of </w:t>
      </w:r>
      <w:r w:rsidRPr="00C7794F">
        <w:rPr>
          <w:rStyle w:val="StyleUnderline"/>
          <w:rFonts w:eastAsiaTheme="minorHAnsi"/>
          <w:highlight w:val="yellow"/>
        </w:rPr>
        <w:t>impartiality</w:t>
      </w:r>
      <w:r w:rsidRPr="00C7794F">
        <w:rPr>
          <w:sz w:val="14"/>
        </w:rPr>
        <w:t>. That is</w:t>
      </w:r>
      <w:r w:rsidRPr="00C7794F">
        <w:rPr>
          <w:rStyle w:val="StyleUnderline"/>
          <w:rFonts w:eastAsiaTheme="minorHAnsi"/>
        </w:rPr>
        <w:t xml:space="preserve">, at least </w:t>
      </w:r>
      <w:r w:rsidRPr="00C7794F">
        <w:rPr>
          <w:rStyle w:val="StyleUnderline"/>
          <w:rFonts w:eastAsiaTheme="minorHAnsi"/>
          <w:bCs/>
          <w:highlight w:val="yellow"/>
        </w:rPr>
        <w:t>as social decision makers</w:t>
      </w:r>
      <w:r w:rsidRPr="00C7794F">
        <w:rPr>
          <w:rStyle w:val="StyleUnderline"/>
          <w:rFonts w:eastAsiaTheme="minorHAnsi"/>
        </w:rPr>
        <w:t xml:space="preserve">, </w:t>
      </w:r>
      <w:r w:rsidRPr="00C7794F">
        <w:rPr>
          <w:rStyle w:val="StyleUnderline"/>
          <w:rFonts w:eastAsiaTheme="minorHAnsi"/>
          <w:highlight w:val="yellow"/>
        </w:rPr>
        <w:t>we should regard</w:t>
      </w:r>
      <w:r w:rsidRPr="00C7794F">
        <w:rPr>
          <w:rStyle w:val="StyleUnderline"/>
          <w:rFonts w:eastAsiaTheme="minorHAnsi"/>
        </w:rPr>
        <w:t xml:space="preserve"> </w:t>
      </w:r>
      <w:r w:rsidRPr="00C7794F">
        <w:rPr>
          <w:rStyle w:val="StyleUnderline"/>
          <w:rFonts w:eastAsiaTheme="minorHAnsi"/>
          <w:highlight w:val="yellow"/>
        </w:rPr>
        <w:t>everybody's interests as</w:t>
      </w:r>
      <w:r w:rsidRPr="00C7794F">
        <w:rPr>
          <w:rStyle w:val="StyleUnderline"/>
          <w:rFonts w:eastAsiaTheme="minorHAnsi"/>
        </w:rPr>
        <w:t xml:space="preserve"> of </w:t>
      </w:r>
      <w:r w:rsidRPr="00C7794F">
        <w:rPr>
          <w:rStyle w:val="StyleUnderline"/>
          <w:rFonts w:eastAsiaTheme="minorHAnsi"/>
          <w:highlight w:val="yellow"/>
        </w:rPr>
        <w:t>equal</w:t>
      </w:r>
      <w:r w:rsidRPr="00C7794F">
        <w:rPr>
          <w:rStyle w:val="StyleUnderline"/>
          <w:rFonts w:eastAsiaTheme="minorHAnsi"/>
        </w:rPr>
        <w:t xml:space="preserve"> worth. Everybody counts the same.</w:t>
      </w:r>
      <w:r w:rsidRPr="00C7794F">
        <w:rPr>
          <w:sz w:val="14"/>
        </w:rPr>
        <w:t xml:space="preserve"> And then you might say, 'Well, but okay, </w:t>
      </w:r>
      <w:r w:rsidRPr="00C7794F">
        <w:rPr>
          <w:rStyle w:val="StyleUnderline"/>
          <w:rFonts w:eastAsiaTheme="minorHAnsi"/>
        </w:rPr>
        <w:t xml:space="preserve">what does it mean to count everybody the same? </w:t>
      </w:r>
      <w:r w:rsidRPr="00C7794F">
        <w:rPr>
          <w:rStyle w:val="StyleUnderline"/>
          <w:rFonts w:eastAsiaTheme="minorHAnsi"/>
          <w:highlight w:val="yellow"/>
        </w:rPr>
        <w:t>What</w:t>
      </w:r>
      <w:r w:rsidRPr="00C7794F">
        <w:rPr>
          <w:rStyle w:val="StyleUnderline"/>
          <w:rFonts w:eastAsiaTheme="minorHAnsi"/>
        </w:rPr>
        <w:t xml:space="preserve"> is it that really </w:t>
      </w:r>
      <w:r w:rsidRPr="00C7794F">
        <w:rPr>
          <w:rStyle w:val="StyleUnderline"/>
          <w:rFonts w:eastAsiaTheme="minorHAnsi"/>
          <w:highlight w:val="yellow"/>
        </w:rPr>
        <w:t>matters</w:t>
      </w:r>
      <w:r w:rsidRPr="00C7794F">
        <w:rPr>
          <w:rStyle w:val="StyleUnderline"/>
          <w:rFonts w:eastAsiaTheme="minorHAnsi"/>
        </w:rPr>
        <w:t xml:space="preserve"> for you and for me and </w:t>
      </w:r>
      <w:r w:rsidRPr="00C7794F">
        <w:rPr>
          <w:rStyle w:val="StyleUnderline"/>
          <w:rFonts w:eastAsiaTheme="minorHAnsi"/>
          <w:highlight w:val="yellow"/>
        </w:rPr>
        <w:t>for everybody</w:t>
      </w:r>
      <w:r w:rsidRPr="00C7794F">
        <w:rPr>
          <w:rStyle w:val="StyleUnderline"/>
          <w:rFonts w:eastAsiaTheme="minorHAnsi"/>
        </w:rPr>
        <w:t xml:space="preserve"> else?' And</w:t>
      </w:r>
      <w:r w:rsidRPr="00C7794F">
        <w:rPr>
          <w:sz w:val="14"/>
        </w:rPr>
        <w:t xml:space="preserve"> </w:t>
      </w:r>
      <w:r w:rsidRPr="00C7794F">
        <w:rPr>
          <w:rStyle w:val="StyleUnderline"/>
          <w:rFonts w:eastAsiaTheme="minorHAnsi"/>
        </w:rPr>
        <w:t xml:space="preserve">there </w:t>
      </w:r>
      <w:r w:rsidRPr="00C7794F">
        <w:rPr>
          <w:rStyle w:val="StyleUnderline"/>
          <w:rFonts w:eastAsiaTheme="minorHAnsi"/>
          <w:highlight w:val="yellow"/>
        </w:rPr>
        <w:t>the</w:t>
      </w:r>
      <w:r w:rsidRPr="00C7794F">
        <w:rPr>
          <w:rStyle w:val="StyleUnderline"/>
          <w:rFonts w:eastAsiaTheme="minorHAnsi"/>
        </w:rPr>
        <w:t xml:space="preserve"> utilitarian's </w:t>
      </w:r>
      <w:r w:rsidRPr="00C7794F">
        <w:rPr>
          <w:rStyle w:val="StyleUnderline"/>
          <w:rFonts w:eastAsiaTheme="minorHAnsi"/>
          <w:highlight w:val="yellow"/>
        </w:rPr>
        <w:t>answer is</w:t>
      </w:r>
      <w:r w:rsidRPr="00C7794F">
        <w:rPr>
          <w:rStyle w:val="StyleUnderline"/>
          <w:rFonts w:eastAsiaTheme="minorHAnsi"/>
        </w:rPr>
        <w:t xml:space="preserve"> what</w:t>
      </w:r>
      <w:r w:rsidRPr="00C7794F">
        <w:rPr>
          <w:sz w:val="14"/>
        </w:rPr>
        <w:t xml:space="preserve"> </w:t>
      </w:r>
      <w:r w:rsidRPr="00C7794F">
        <w:rPr>
          <w:rStyle w:val="StyleUnderline"/>
          <w:rFonts w:eastAsiaTheme="minorHAnsi"/>
        </w:rPr>
        <w:t>is sometimes called</w:t>
      </w:r>
      <w:r w:rsidRPr="00C7794F">
        <w:rPr>
          <w:sz w:val="14"/>
        </w:rPr>
        <w:t xml:space="preserve">, somewhat accurately and somewhat misleadingly, </w:t>
      </w:r>
      <w:r w:rsidRPr="00C7794F">
        <w:rPr>
          <w:rStyle w:val="StyleUnderline"/>
          <w:rFonts w:eastAsiaTheme="minorHAnsi"/>
          <w:highlight w:val="yellow"/>
        </w:rPr>
        <w:t>happiness</w:t>
      </w:r>
      <w:r w:rsidRPr="00C7794F">
        <w:rPr>
          <w:sz w:val="14"/>
        </w:rPr>
        <w:t xml:space="preserve">. But </w:t>
      </w:r>
      <w:r w:rsidRPr="00C7794F">
        <w:rPr>
          <w:rStyle w:val="StyleUnderline"/>
          <w:rFonts w:eastAsiaTheme="minorHAnsi"/>
        </w:rPr>
        <w:t xml:space="preserve">it's </w:t>
      </w:r>
      <w:r w:rsidRPr="00C7794F">
        <w:rPr>
          <w:rStyle w:val="StyleUnderline"/>
          <w:rFonts w:eastAsiaTheme="minorHAnsi"/>
          <w:highlight w:val="yellow"/>
        </w:rPr>
        <w:t>not</w:t>
      </w:r>
      <w:r w:rsidRPr="00C7794F">
        <w:rPr>
          <w:rStyle w:val="StyleUnderline"/>
          <w:rFonts w:eastAsiaTheme="minorHAnsi"/>
        </w:rPr>
        <w:t xml:space="preserve"> really happiness </w:t>
      </w:r>
      <w:r w:rsidRPr="00C7794F">
        <w:rPr>
          <w:rStyle w:val="StyleUnderline"/>
          <w:rFonts w:eastAsiaTheme="minorHAnsi"/>
          <w:highlight w:val="yellow"/>
        </w:rPr>
        <w:t>in the sense of</w:t>
      </w:r>
      <w:r w:rsidRPr="00C7794F">
        <w:rPr>
          <w:rStyle w:val="StyleUnderline"/>
          <w:rFonts w:eastAsiaTheme="minorHAnsi"/>
        </w:rPr>
        <w:t xml:space="preserve"> cherries on sundaes</w:t>
      </w:r>
      <w:r w:rsidRPr="00C7794F">
        <w:rPr>
          <w:rStyle w:val="StyleUnderline"/>
          <w:rFonts w:eastAsiaTheme="minorHAnsi"/>
          <w:highlight w:val="yellow"/>
        </w:rPr>
        <w:t>, things that make you smile. It's</w:t>
      </w:r>
      <w:r w:rsidRPr="00C7794F">
        <w:rPr>
          <w:rStyle w:val="StyleUnderline"/>
          <w:rFonts w:eastAsiaTheme="minorHAnsi"/>
        </w:rPr>
        <w:t xml:space="preserve"> really </w:t>
      </w:r>
      <w:r w:rsidRPr="00C7794F">
        <w:rPr>
          <w:rStyle w:val="StyleUnderline"/>
          <w:rFonts w:eastAsiaTheme="minorHAnsi"/>
          <w:highlight w:val="yellow"/>
        </w:rPr>
        <w:t>the quality of conscious experience</w:t>
      </w:r>
      <w:r w:rsidRPr="00C7794F">
        <w:rPr>
          <w:rStyle w:val="StyleUnderline"/>
          <w:rFonts w:eastAsiaTheme="minorHAnsi"/>
        </w:rPr>
        <w:t>.</w:t>
      </w:r>
      <w:r w:rsidRPr="00C7794F">
        <w:rPr>
          <w:sz w:val="14"/>
        </w:rPr>
        <w:t xml:space="preserve"> So, the idea is that </w:t>
      </w:r>
      <w:r w:rsidRPr="00C7794F">
        <w:rPr>
          <w:rStyle w:val="StyleUnderline"/>
          <w:rFonts w:eastAsiaTheme="minorHAnsi"/>
          <w:highlight w:val="yellow"/>
        </w:rPr>
        <w:t>if you start with</w:t>
      </w:r>
      <w:r w:rsidRPr="00C7794F">
        <w:rPr>
          <w:rStyle w:val="StyleUnderline"/>
          <w:rFonts w:eastAsiaTheme="minorHAnsi"/>
        </w:rPr>
        <w:t xml:space="preserve"> </w:t>
      </w:r>
      <w:r w:rsidRPr="00C7794F">
        <w:rPr>
          <w:rStyle w:val="StyleUnderline"/>
          <w:rFonts w:eastAsiaTheme="minorHAnsi"/>
          <w:highlight w:val="yellow"/>
        </w:rPr>
        <w:t>anything</w:t>
      </w:r>
      <w:r w:rsidRPr="00C7794F">
        <w:rPr>
          <w:rStyle w:val="StyleUnderline"/>
          <w:rFonts w:eastAsiaTheme="minorHAnsi"/>
        </w:rPr>
        <w:t xml:space="preserve"> that </w:t>
      </w:r>
      <w:r w:rsidRPr="00C7794F">
        <w:rPr>
          <w:rStyle w:val="StyleUnderline"/>
          <w:rFonts w:eastAsiaTheme="minorHAnsi"/>
          <w:highlight w:val="yellow"/>
        </w:rPr>
        <w:t>you value</w:t>
      </w:r>
      <w:r w:rsidRPr="00C7794F">
        <w:rPr>
          <w:rStyle w:val="StyleUnderline"/>
          <w:rFonts w:eastAsiaTheme="minorHAnsi"/>
        </w:rPr>
        <w:t xml:space="preserve">, </w:t>
      </w:r>
      <w:r w:rsidRPr="00C7794F">
        <w:rPr>
          <w:rStyle w:val="StyleUnderline"/>
          <w:rFonts w:eastAsiaTheme="minorHAnsi"/>
          <w:highlight w:val="yellow"/>
        </w:rPr>
        <w:t>and say, 'Why do you care about that?</w:t>
      </w:r>
      <w:r w:rsidRPr="00C7794F">
        <w:rPr>
          <w:rStyle w:val="StyleUnderline"/>
          <w:rFonts w:eastAsiaTheme="minorHAnsi"/>
        </w:rPr>
        <w:t>' and keep asking</w:t>
      </w:r>
      <w:r w:rsidRPr="00C7794F">
        <w:rPr>
          <w:sz w:val="14"/>
        </w:rPr>
        <w:t xml:space="preserve">, 'Why do you care about that?' or 'Why do you care about that?' </w:t>
      </w:r>
      <w:r w:rsidRPr="00C7794F">
        <w:rPr>
          <w:rStyle w:val="StyleUnderline"/>
          <w:rFonts w:eastAsiaTheme="minorHAnsi"/>
          <w:highlight w:val="yellow"/>
        </w:rPr>
        <w:t>you</w:t>
      </w:r>
      <w:r w:rsidRPr="00C7794F">
        <w:rPr>
          <w:rStyle w:val="StyleUnderline"/>
          <w:rFonts w:eastAsiaTheme="minorHAnsi"/>
        </w:rPr>
        <w:t xml:space="preserve"> ultimately </w:t>
      </w:r>
      <w:r w:rsidRPr="00C7794F">
        <w:rPr>
          <w:rStyle w:val="StyleUnderline"/>
          <w:rFonts w:eastAsiaTheme="minorHAnsi"/>
          <w:highlight w:val="yellow"/>
        </w:rPr>
        <w:t xml:space="preserve">come down </w:t>
      </w:r>
      <w:r w:rsidRPr="00C7794F">
        <w:rPr>
          <w:rStyle w:val="StyleUnderline"/>
          <w:rFonts w:eastAsiaTheme="minorHAnsi"/>
        </w:rPr>
        <w:t xml:space="preserve">to </w:t>
      </w:r>
      <w:r w:rsidRPr="00C7794F">
        <w:rPr>
          <w:rStyle w:val="StyleUnderline"/>
          <w:rFonts w:eastAsiaTheme="minorHAnsi"/>
          <w:highlight w:val="yellow"/>
        </w:rPr>
        <w:t>the quality</w:t>
      </w:r>
      <w:r w:rsidRPr="00C7794F">
        <w:rPr>
          <w:rStyle w:val="StyleUnderline"/>
          <w:rFonts w:eastAsiaTheme="minorHAnsi"/>
        </w:rPr>
        <w:t xml:space="preserve"> </w:t>
      </w:r>
      <w:r w:rsidRPr="00C7794F">
        <w:rPr>
          <w:rStyle w:val="StyleUnderline"/>
          <w:rFonts w:eastAsiaTheme="minorHAnsi"/>
          <w:highlight w:val="yellow"/>
        </w:rPr>
        <w:t>of</w:t>
      </w:r>
      <w:r w:rsidRPr="00C7794F">
        <w:rPr>
          <w:rStyle w:val="StyleUnderline"/>
          <w:rFonts w:eastAsiaTheme="minorHAnsi"/>
        </w:rPr>
        <w:t xml:space="preserve"> someone's conscious </w:t>
      </w:r>
      <w:r w:rsidRPr="00C7794F">
        <w:rPr>
          <w:rStyle w:val="StyleUnderline"/>
          <w:rFonts w:eastAsiaTheme="minorHAnsi"/>
          <w:highlight w:val="yellow"/>
        </w:rPr>
        <w:t>experience</w:t>
      </w:r>
      <w:r w:rsidRPr="00C7794F">
        <w:rPr>
          <w:sz w:val="14"/>
        </w:rPr>
        <w:t xml:space="preserve">. </w:t>
      </w:r>
      <w:proofErr w:type="gramStart"/>
      <w:r w:rsidRPr="00C7794F">
        <w:rPr>
          <w:sz w:val="14"/>
        </w:rPr>
        <w:t>So</w:t>
      </w:r>
      <w:proofErr w:type="gramEnd"/>
      <w:r w:rsidRPr="00C7794F">
        <w:rPr>
          <w:sz w:val="14"/>
        </w:rPr>
        <w:t xml:space="preserve"> </w:t>
      </w:r>
      <w:r w:rsidRPr="00C7794F">
        <w:rPr>
          <w:rStyle w:val="StyleUnderline"/>
          <w:rFonts w:eastAsiaTheme="minorHAnsi"/>
          <w:highlight w:val="yellow"/>
        </w:rPr>
        <w:t>if I</w:t>
      </w:r>
      <w:r w:rsidRPr="00C7794F">
        <w:rPr>
          <w:rStyle w:val="StyleUnderline"/>
          <w:rFonts w:eastAsiaTheme="minorHAnsi"/>
        </w:rPr>
        <w:t xml:space="preserve"> were to </w:t>
      </w:r>
      <w:r w:rsidRPr="00C7794F">
        <w:rPr>
          <w:rStyle w:val="StyleUnderline"/>
          <w:rFonts w:eastAsiaTheme="minorHAnsi"/>
          <w:highlight w:val="yellow"/>
        </w:rPr>
        <w:t>say</w:t>
      </w:r>
      <w:r w:rsidRPr="00C7794F">
        <w:rPr>
          <w:rStyle w:val="StyleUnderline"/>
          <w:rFonts w:eastAsiaTheme="minorHAnsi"/>
        </w:rPr>
        <w:t xml:space="preserve">, </w:t>
      </w:r>
      <w:r w:rsidRPr="00C7794F">
        <w:rPr>
          <w:rStyle w:val="StyleUnderline"/>
          <w:rFonts w:eastAsiaTheme="minorHAnsi"/>
          <w:highlight w:val="yellow"/>
        </w:rPr>
        <w:t>'Why did you go to work</w:t>
      </w:r>
      <w:r w:rsidRPr="00C7794F">
        <w:rPr>
          <w:rStyle w:val="StyleUnderline"/>
          <w:rFonts w:eastAsiaTheme="minorHAnsi"/>
        </w:rPr>
        <w:t xml:space="preserve"> today?' </w:t>
      </w:r>
      <w:r w:rsidRPr="00C7794F">
        <w:rPr>
          <w:rStyle w:val="StyleUnderline"/>
          <w:rFonts w:eastAsiaTheme="minorHAnsi"/>
          <w:highlight w:val="yellow"/>
        </w:rPr>
        <w:t>you'd say</w:t>
      </w:r>
      <w:r w:rsidRPr="00C7794F">
        <w:rPr>
          <w:rStyle w:val="StyleUnderline"/>
          <w:rFonts w:eastAsiaTheme="minorHAnsi"/>
        </w:rPr>
        <w:t xml:space="preserve">, 'Well, </w:t>
      </w:r>
      <w:r w:rsidRPr="00C7794F">
        <w:rPr>
          <w:rStyle w:val="StyleUnderline"/>
          <w:rFonts w:eastAsiaTheme="minorHAnsi"/>
          <w:highlight w:val="yellow"/>
        </w:rPr>
        <w:t>I need to make money</w:t>
      </w:r>
      <w:r w:rsidRPr="00C7794F">
        <w:rPr>
          <w:rStyle w:val="StyleUnderline"/>
          <w:rFonts w:eastAsiaTheme="minorHAnsi"/>
        </w:rPr>
        <w:t xml:space="preserve">; and I also enjoy my work.' 'Well, what do you need your money for?' 'Well, I need </w:t>
      </w:r>
      <w:r w:rsidRPr="00C7794F">
        <w:rPr>
          <w:rStyle w:val="StyleUnderline"/>
          <w:rFonts w:eastAsiaTheme="minorHAnsi"/>
          <w:highlight w:val="yellow"/>
        </w:rPr>
        <w:t>to have a place to live</w:t>
      </w:r>
      <w:r w:rsidRPr="00C7794F">
        <w:rPr>
          <w:rStyle w:val="StyleUnderline"/>
          <w:rFonts w:eastAsiaTheme="minorHAnsi"/>
        </w:rPr>
        <w:t xml:space="preserve">; it costs money.' 'Well, why can't you just live outside?' 'Well, I need a place </w:t>
      </w:r>
      <w:r w:rsidRPr="00C7794F">
        <w:rPr>
          <w:rStyle w:val="StyleUnderline"/>
          <w:rFonts w:eastAsiaTheme="minorHAnsi"/>
          <w:highlight w:val="yellow"/>
        </w:rPr>
        <w:t>to sleep</w:t>
      </w:r>
      <w:r w:rsidRPr="00C7794F">
        <w:rPr>
          <w:rStyle w:val="StyleUnderline"/>
          <w:rFonts w:eastAsiaTheme="minorHAnsi"/>
        </w:rPr>
        <w:t xml:space="preserve">; </w:t>
      </w:r>
      <w:r w:rsidRPr="00C7794F">
        <w:rPr>
          <w:rStyle w:val="StyleUnderline"/>
          <w:rFonts w:eastAsiaTheme="minorHAnsi"/>
          <w:highlight w:val="yellow"/>
        </w:rPr>
        <w:t>it's cold</w:t>
      </w:r>
      <w:r w:rsidRPr="00C7794F">
        <w:rPr>
          <w:rStyle w:val="StyleUnderline"/>
          <w:rFonts w:eastAsiaTheme="minorHAnsi"/>
        </w:rPr>
        <w:t xml:space="preserve"> at night.' 'Well, </w:t>
      </w:r>
      <w:r w:rsidRPr="00C7794F">
        <w:rPr>
          <w:rStyle w:val="StyleUnderline"/>
          <w:rFonts w:eastAsiaTheme="minorHAnsi"/>
          <w:highlight w:val="yellow"/>
        </w:rPr>
        <w:t>what's wrong with</w:t>
      </w:r>
      <w:r w:rsidRPr="00C7794F">
        <w:rPr>
          <w:rStyle w:val="StyleUnderline"/>
          <w:rFonts w:eastAsiaTheme="minorHAnsi"/>
        </w:rPr>
        <w:t xml:space="preserve"> being </w:t>
      </w:r>
      <w:r w:rsidRPr="00C7794F">
        <w:rPr>
          <w:rStyle w:val="StyleUnderline"/>
          <w:rFonts w:eastAsiaTheme="minorHAnsi"/>
          <w:highlight w:val="yellow"/>
        </w:rPr>
        <w:t>cold</w:t>
      </w:r>
      <w:r w:rsidRPr="00C7794F">
        <w:rPr>
          <w:rStyle w:val="StyleUnderline"/>
          <w:rFonts w:eastAsiaTheme="minorHAnsi"/>
        </w:rPr>
        <w:t xml:space="preserve">?' 'Well, it's uncomfortable.' 'What's wrong with being uncomfortable?' </w:t>
      </w:r>
      <w:r w:rsidRPr="00C7794F">
        <w:rPr>
          <w:rStyle w:val="StyleUnderline"/>
          <w:rFonts w:eastAsiaTheme="minorHAnsi"/>
          <w:highlight w:val="yellow"/>
        </w:rPr>
        <w:t>'It's just bad</w:t>
      </w:r>
      <w:r w:rsidRPr="00C7794F">
        <w:rPr>
          <w:rStyle w:val="StyleUnderline"/>
          <w:rFonts w:eastAsiaTheme="minorHAnsi"/>
        </w:rPr>
        <w:t>.' Right?</w:t>
      </w:r>
      <w:r w:rsidRPr="00C7794F">
        <w:rPr>
          <w:sz w:val="14"/>
        </w:rPr>
        <w:t xml:space="preserve"> </w:t>
      </w:r>
      <w:r w:rsidRPr="00C7794F">
        <w:rPr>
          <w:rStyle w:val="StyleUnderline"/>
          <w:rFonts w:eastAsiaTheme="minorHAnsi"/>
        </w:rPr>
        <w:t>At some point if you keep asking why, why, why, it's going to come down to the conscious experience--</w:t>
      </w:r>
      <w:r w:rsidRPr="00C7794F">
        <w:rPr>
          <w:rStyle w:val="StyleUnderline"/>
          <w:rFonts w:eastAsiaTheme="minorHAnsi"/>
          <w:highlight w:val="yellow"/>
        </w:rPr>
        <w:t>in Bentham's terms</w:t>
      </w:r>
      <w:r w:rsidRPr="00C7794F">
        <w:rPr>
          <w:sz w:val="14"/>
        </w:rPr>
        <w:t xml:space="preserve">, again somewhat misleading, </w:t>
      </w:r>
      <w:r w:rsidRPr="00C7794F">
        <w:rPr>
          <w:rStyle w:val="StyleUnderline"/>
          <w:rFonts w:eastAsiaTheme="minorHAnsi"/>
          <w:highlight w:val="yellow"/>
        </w:rPr>
        <w:t>the pleasure and pain</w:t>
      </w:r>
      <w:r w:rsidRPr="00C7794F">
        <w:rPr>
          <w:rStyle w:val="StyleUnderline"/>
          <w:rFonts w:eastAsiaTheme="minorHAnsi"/>
        </w:rPr>
        <w:t xml:space="preserve"> of either you or somebody else that you care about.</w:t>
      </w:r>
      <w:r w:rsidRPr="00C7794F">
        <w:rPr>
          <w:sz w:val="14"/>
        </w:rPr>
        <w:t xml:space="preserve"> </w:t>
      </w:r>
      <w:proofErr w:type="gramStart"/>
      <w:r w:rsidRPr="00C7794F">
        <w:rPr>
          <w:sz w:val="14"/>
        </w:rPr>
        <w:t>So</w:t>
      </w:r>
      <w:proofErr w:type="gramEnd"/>
      <w:r w:rsidRPr="00C7794F">
        <w:rPr>
          <w:sz w:val="14"/>
        </w:rPr>
        <w:t xml:space="preserve"> </w:t>
      </w:r>
      <w:r w:rsidRPr="00C7794F">
        <w:rPr>
          <w:rStyle w:val="StyleUnderline"/>
          <w:rFonts w:eastAsiaTheme="minorHAnsi"/>
        </w:rPr>
        <w:t>the utilitarian idea is to say, Okay, we all have our pleasures and pains, and as a moral philosophy we should all count equally.</w:t>
      </w:r>
      <w:r w:rsidRPr="00C7794F">
        <w:rPr>
          <w:sz w:val="14"/>
        </w:rPr>
        <w:t xml:space="preserve"> And </w:t>
      </w:r>
      <w:proofErr w:type="gramStart"/>
      <w:r w:rsidRPr="00C7794F">
        <w:rPr>
          <w:rStyle w:val="StyleUnderline"/>
          <w:rFonts w:eastAsiaTheme="minorHAnsi"/>
        </w:rPr>
        <w:t>so</w:t>
      </w:r>
      <w:proofErr w:type="gramEnd"/>
      <w:r w:rsidRPr="00C7794F">
        <w:rPr>
          <w:rStyle w:val="StyleUnderline"/>
          <w:rFonts w:eastAsiaTheme="minorHAnsi"/>
        </w:rPr>
        <w:t xml:space="preserve"> </w:t>
      </w:r>
      <w:r w:rsidRPr="00C7794F">
        <w:rPr>
          <w:rStyle w:val="StyleUnderline"/>
          <w:rFonts w:eastAsiaTheme="minorHAnsi"/>
          <w:highlight w:val="yellow"/>
        </w:rPr>
        <w:t xml:space="preserve">a good standard for </w:t>
      </w:r>
      <w:r w:rsidRPr="00C7794F">
        <w:rPr>
          <w:rStyle w:val="StyleUnderline"/>
          <w:rFonts w:eastAsiaTheme="minorHAnsi"/>
          <w:bCs/>
          <w:highlight w:val="yellow"/>
        </w:rPr>
        <w:t>resolving</w:t>
      </w:r>
      <w:r w:rsidRPr="00C7794F">
        <w:rPr>
          <w:rStyle w:val="StyleUnderline"/>
          <w:rFonts w:eastAsiaTheme="minorHAnsi"/>
          <w:highlight w:val="yellow"/>
        </w:rPr>
        <w:t xml:space="preserve"> </w:t>
      </w:r>
      <w:r w:rsidRPr="00C7794F">
        <w:rPr>
          <w:rStyle w:val="StyleUnderline"/>
          <w:rFonts w:eastAsiaTheme="minorHAnsi"/>
          <w:bCs/>
          <w:highlight w:val="yellow"/>
        </w:rPr>
        <w:t>public</w:t>
      </w:r>
      <w:r w:rsidRPr="00C7794F">
        <w:rPr>
          <w:rStyle w:val="StyleUnderline"/>
          <w:rFonts w:eastAsiaTheme="minorHAnsi"/>
          <w:highlight w:val="yellow"/>
        </w:rPr>
        <w:t xml:space="preserve"> </w:t>
      </w:r>
      <w:r w:rsidRPr="00C7794F">
        <w:rPr>
          <w:rStyle w:val="StyleUnderline"/>
          <w:rFonts w:eastAsiaTheme="minorHAnsi"/>
          <w:bCs/>
          <w:highlight w:val="yellow"/>
        </w:rPr>
        <w:t>disagreements</w:t>
      </w:r>
      <w:r>
        <w:rPr>
          <w:rStyle w:val="StyleUnderline"/>
          <w:rFonts w:eastAsiaTheme="minorHAnsi"/>
          <w:bCs/>
        </w:rPr>
        <w:t xml:space="preserve"> </w:t>
      </w:r>
      <w:r w:rsidRPr="00C7794F">
        <w:rPr>
          <w:rStyle w:val="StyleUnderline"/>
          <w:rFonts w:eastAsiaTheme="minorHAnsi"/>
          <w:highlight w:val="yellow"/>
        </w:rPr>
        <w:t>is</w:t>
      </w:r>
      <w:r w:rsidRPr="00C7794F">
        <w:rPr>
          <w:rStyle w:val="StyleUnderline"/>
          <w:rFonts w:eastAsiaTheme="minorHAnsi"/>
        </w:rPr>
        <w:t xml:space="preserve"> to say we should go with whatever option is going </w:t>
      </w:r>
      <w:r w:rsidRPr="00C7794F">
        <w:rPr>
          <w:rStyle w:val="StyleUnderline"/>
          <w:rFonts w:eastAsiaTheme="minorHAnsi"/>
          <w:highlight w:val="yellow"/>
        </w:rPr>
        <w:t>to produce the best overall experience</w:t>
      </w:r>
      <w:r w:rsidRPr="00C7794F">
        <w:rPr>
          <w:rStyle w:val="StyleUnderline"/>
          <w:rFonts w:eastAsiaTheme="minorHAnsi"/>
        </w:rPr>
        <w:t xml:space="preserve"> for the people who are affected</w:t>
      </w:r>
      <w:r w:rsidRPr="00C7794F">
        <w:rPr>
          <w:sz w:val="14"/>
        </w:rPr>
        <w:t xml:space="preserve">. </w:t>
      </w:r>
      <w:r w:rsidRPr="00C7794F">
        <w:rPr>
          <w:rStyle w:val="StyleUnderline"/>
          <w:rFonts w:eastAsiaTheme="minorHAnsi"/>
        </w:rPr>
        <w:t xml:space="preserve">Which you can </w:t>
      </w:r>
      <w:r w:rsidRPr="00C7794F">
        <w:rPr>
          <w:rStyle w:val="StyleUnderline"/>
          <w:rFonts w:eastAsiaTheme="minorHAnsi"/>
          <w:highlight w:val="yellow"/>
        </w:rPr>
        <w:t>think</w:t>
      </w:r>
      <w:r w:rsidRPr="00C7794F">
        <w:rPr>
          <w:rStyle w:val="StyleUnderline"/>
          <w:rFonts w:eastAsiaTheme="minorHAnsi"/>
        </w:rPr>
        <w:t xml:space="preserve"> of as shorthand as </w:t>
      </w:r>
      <w:r w:rsidRPr="00C7794F">
        <w:rPr>
          <w:rStyle w:val="StyleUnderline"/>
          <w:rFonts w:eastAsiaTheme="minorHAnsi"/>
          <w:highlight w:val="yellow"/>
        </w:rPr>
        <w:t>maximizing happiness</w:t>
      </w:r>
      <w:r w:rsidRPr="00C7794F">
        <w:rPr>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highlight w:val="yellow"/>
        </w:rPr>
        <w:t>one of the</w:t>
      </w:r>
      <w:r w:rsidRPr="00C7794F">
        <w:rPr>
          <w:rStyle w:val="StyleUnderline"/>
          <w:rFonts w:eastAsiaTheme="minorHAnsi"/>
        </w:rPr>
        <w:t xml:space="preserve"> biggest </w:t>
      </w:r>
      <w:r w:rsidRPr="00C7794F">
        <w:rPr>
          <w:rStyle w:val="StyleUnderline"/>
          <w:rFonts w:eastAsiaTheme="minorHAnsi"/>
          <w:highlight w:val="yellow"/>
        </w:rPr>
        <w:t>criticisms</w:t>
      </w:r>
      <w:r w:rsidRPr="00C7794F">
        <w:rPr>
          <w:sz w:val="14"/>
        </w:rPr>
        <w:t xml:space="preserve">--and now we're getting back to the Trolley cases, </w:t>
      </w:r>
      <w:r w:rsidRPr="00C7794F">
        <w:rPr>
          <w:rStyle w:val="StyleUnderline"/>
          <w:rFonts w:eastAsiaTheme="minorHAnsi"/>
          <w:highlight w:val="yellow"/>
        </w:rPr>
        <w:t>is</w:t>
      </w:r>
      <w:r w:rsidRPr="00C7794F">
        <w:rPr>
          <w:rStyle w:val="StyleUnderline"/>
          <w:rFonts w:eastAsiaTheme="minorHAnsi"/>
        </w:rPr>
        <w:t xml:space="preserve"> that utilitarianism doesn't adequately account for people's </w:t>
      </w:r>
      <w:r w:rsidRPr="00C7794F">
        <w:rPr>
          <w:rStyle w:val="StyleUnderline"/>
          <w:rFonts w:eastAsiaTheme="minorHAnsi"/>
          <w:highlight w:val="yellow"/>
        </w:rPr>
        <w:t>rights</w:t>
      </w:r>
      <w:r w:rsidRPr="00C7794F">
        <w:rPr>
          <w:rStyle w:val="StyleUnderline"/>
          <w:rFonts w:eastAsiaTheme="minorHAnsi"/>
        </w:rPr>
        <w:t>.</w:t>
      </w:r>
      <w:r w:rsidRPr="00C7794F">
        <w:rPr>
          <w:sz w:val="14"/>
        </w:rPr>
        <w:t xml:space="preserve"> So, take the footbridge case. It seems that it's wrong to push that guy off the footbridge. Even if you stipulate that you can save more people's lives. And so anyone who is going to defend utilitarianism as a meta-morality--that is, a solution to the </w:t>
      </w:r>
      <w:r w:rsidRPr="00C7794F">
        <w:rPr>
          <w:sz w:val="14"/>
        </w:rPr>
        <w:lastRenderedPageBreak/>
        <w:t xml:space="preserve">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rPr>
        <w:t>So</w:t>
      </w:r>
      <w:proofErr w:type="gramEnd"/>
      <w:r w:rsidRPr="00C7794F">
        <w:rPr>
          <w:rStyle w:val="StyleUnderline"/>
          <w:rFonts w:eastAsiaTheme="minorHAnsi"/>
        </w:rPr>
        <w:t xml:space="preserve"> I spend a lot of the book trying to understand the psychology of cases like the </w:t>
      </w:r>
      <w:r w:rsidRPr="00C7794F">
        <w:rPr>
          <w:rStyle w:val="StyleUnderline"/>
          <w:rFonts w:eastAsiaTheme="minorHAnsi"/>
          <w:highlight w:val="yellow"/>
        </w:rPr>
        <w:t>footbridge case</w:t>
      </w:r>
      <w:r w:rsidRPr="00C7794F">
        <w:rPr>
          <w:rStyle w:val="StyleUnderline"/>
          <w:rFonts w:eastAsiaTheme="minorHAnsi"/>
        </w:rPr>
        <w:t xml:space="preserve">. And you mention these being </w:t>
      </w:r>
      <w:r w:rsidRPr="00C7794F">
        <w:rPr>
          <w:rStyle w:val="StyleUnderline"/>
          <w:rFonts w:eastAsiaTheme="minorHAnsi"/>
          <w:highlight w:val="yellow"/>
        </w:rPr>
        <w:t xml:space="preserve">kind of unrealistic </w:t>
      </w:r>
      <w:r w:rsidRPr="00C7794F">
        <w:rPr>
          <w:rStyle w:val="StyleUnderline"/>
          <w:rFonts w:eastAsiaTheme="minorHAnsi"/>
        </w:rPr>
        <w:t xml:space="preserve">and weird cases. That's </w:t>
      </w:r>
      <w:proofErr w:type="gramStart"/>
      <w:r w:rsidRPr="00C7794F">
        <w:rPr>
          <w:rStyle w:val="StyleUnderline"/>
          <w:rFonts w:eastAsiaTheme="minorHAnsi"/>
        </w:rPr>
        <w:t>actually part</w:t>
      </w:r>
      <w:proofErr w:type="gramEnd"/>
      <w:r w:rsidRPr="00C7794F">
        <w:rPr>
          <w:rStyle w:val="StyleUnderline"/>
          <w:rFonts w:eastAsiaTheme="minorHAnsi"/>
        </w:rPr>
        <w:t xml:space="preserve"> of my defense. </w:t>
      </w:r>
    </w:p>
    <w:p w14:paraId="08452536" w14:textId="16B88A15" w:rsidR="00A85AD0" w:rsidRPr="00A85AD0" w:rsidRDefault="00A85AD0" w:rsidP="00A85AD0">
      <w:pPr>
        <w:pStyle w:val="Heading4"/>
      </w:pPr>
      <w:r w:rsidRPr="00A85AD0">
        <w:t xml:space="preserve">I’ll line by line the framework </w:t>
      </w:r>
      <w:r w:rsidR="00264686">
        <w:t xml:space="preserve">and </w:t>
      </w:r>
      <w:proofErr w:type="spellStart"/>
      <w:r w:rsidR="00264686">
        <w:t>underview</w:t>
      </w:r>
      <w:proofErr w:type="spellEnd"/>
      <w:r w:rsidR="00264686">
        <w:t xml:space="preserve"> </w:t>
      </w:r>
      <w:r w:rsidRPr="00A85AD0">
        <w:t>stuff here:</w:t>
      </w:r>
    </w:p>
    <w:p w14:paraId="6942350A" w14:textId="6E7D8A78" w:rsidR="00A85AD0" w:rsidRDefault="00A85AD0" w:rsidP="008D1978"/>
    <w:p w14:paraId="6135FF26" w14:textId="6082C1F0" w:rsidR="00A85AD0" w:rsidRDefault="00A85AD0" w:rsidP="00A85AD0">
      <w:pPr>
        <w:pStyle w:val="Heading4"/>
      </w:pPr>
      <w:r>
        <w:t xml:space="preserve">A2 </w:t>
      </w:r>
      <w:r w:rsidR="009E56C3">
        <w:t>CONSEQUENCES</w:t>
      </w:r>
      <w:r w:rsidR="007453C2">
        <w:t xml:space="preserve"> FAIL</w:t>
      </w:r>
      <w:r w:rsidR="009E56C3">
        <w:t xml:space="preserve">: </w:t>
      </w:r>
    </w:p>
    <w:p w14:paraId="3AAB78AE" w14:textId="7792BEC0" w:rsidR="009E56C3" w:rsidRDefault="009E56C3" w:rsidP="009E56C3">
      <w:pPr>
        <w:pStyle w:val="Heading4"/>
        <w:numPr>
          <w:ilvl w:val="0"/>
          <w:numId w:val="41"/>
        </w:numPr>
      </w:pPr>
      <w:r>
        <w:t xml:space="preserve">Intuition disproves this – even opening my mouth to speak requires me to predict a consequence </w:t>
      </w:r>
    </w:p>
    <w:p w14:paraId="3B0FA0E6" w14:textId="7495A5BC" w:rsidR="009E56C3" w:rsidRPr="00D20168" w:rsidRDefault="009E56C3" w:rsidP="00D20168">
      <w:pPr>
        <w:pStyle w:val="Heading4"/>
        <w:numPr>
          <w:ilvl w:val="0"/>
          <w:numId w:val="41"/>
        </w:numPr>
      </w:pPr>
      <w:r w:rsidRPr="00D20168">
        <w:t>Non-unique – the offense of AC relies on predicting the consequences of property rights regimes in space, so if they win this just vote neg on presumption</w:t>
      </w:r>
      <w:r w:rsidR="00D20168" w:rsidRPr="00D20168">
        <w:t xml:space="preserve">. The first line of their offense is literally “Imagine a colony on </w:t>
      </w:r>
      <w:hyperlink r:id="rId11" w:history="1">
        <w:r w:rsidR="00D20168" w:rsidRPr="00D20168">
          <w:rPr>
            <w:rStyle w:val="Hyperlink"/>
          </w:rPr>
          <w:t>the Moon</w:t>
        </w:r>
      </w:hyperlink>
      <w:r w:rsidR="00D20168" w:rsidRPr="00D20168">
        <w:t xml:space="preserve"> or </w:t>
      </w:r>
      <w:hyperlink r:id="rId12" w:history="1">
        <w:r w:rsidR="00D20168" w:rsidRPr="00D20168">
          <w:rPr>
            <w:rStyle w:val="Hyperlink"/>
          </w:rPr>
          <w:t>Mars</w:t>
        </w:r>
      </w:hyperlink>
      <w:r w:rsidR="00D20168" w:rsidRPr="00D20168">
        <w:t xml:space="preserve"> run by a corporation.”</w:t>
      </w:r>
    </w:p>
    <w:p w14:paraId="7433CB84" w14:textId="4EC22166" w:rsidR="009E56C3" w:rsidRDefault="009E56C3" w:rsidP="009E56C3"/>
    <w:p w14:paraId="08882BA9" w14:textId="2F790959" w:rsidR="00264686" w:rsidRDefault="00264686" w:rsidP="00264686">
      <w:pPr>
        <w:pStyle w:val="Heading4"/>
      </w:pPr>
      <w:r>
        <w:t xml:space="preserve">A2 AFC: </w:t>
      </w:r>
    </w:p>
    <w:p w14:paraId="51686EBA" w14:textId="40960405" w:rsidR="00264686" w:rsidRDefault="00264686" w:rsidP="00264686">
      <w:pPr>
        <w:pStyle w:val="Heading4"/>
      </w:pPr>
      <w:r w:rsidRPr="00264686">
        <w:t xml:space="preserve">Contesting offense under the </w:t>
      </w:r>
      <w:proofErr w:type="spellStart"/>
      <w:r w:rsidRPr="00264686">
        <w:t>Aff</w:t>
      </w:r>
      <w:proofErr w:type="spellEnd"/>
      <w:r w:rsidRPr="00264686">
        <w:t xml:space="preserve"> framework is not a voting issue. </w:t>
      </w:r>
      <w:r>
        <w:t xml:space="preserve">There’s no </w:t>
      </w:r>
      <w:proofErr w:type="spellStart"/>
      <w:r>
        <w:t>brightline</w:t>
      </w:r>
      <w:proofErr w:type="spellEnd"/>
      <w:r>
        <w:t xml:space="preserve"> - answering framework is the core of debate because it’s no different from comparing how important somebody’s impacts to. This makes it impossible to be negative because their framework can be vote-affirmative or private-property-is-bad, which would allow them to win 100% of debates. If our </w:t>
      </w:r>
      <w:proofErr w:type="spellStart"/>
      <w:r>
        <w:t>interp</w:t>
      </w:r>
      <w:proofErr w:type="spellEnd"/>
      <w:r>
        <w:t xml:space="preserve"> is debatable, default to it – competing interpretations causes a race to the top that crowds out substantive education.  </w:t>
      </w:r>
    </w:p>
    <w:p w14:paraId="56251D17" w14:textId="68D9DD0F" w:rsidR="00264686" w:rsidRDefault="00264686" w:rsidP="00264686"/>
    <w:p w14:paraId="09028343" w14:textId="07418CCF" w:rsidR="00264686" w:rsidRDefault="00264686" w:rsidP="00264686">
      <w:pPr>
        <w:pStyle w:val="Heading4"/>
      </w:pPr>
      <w:r>
        <w:t xml:space="preserve">A2 </w:t>
      </w:r>
      <w:r w:rsidR="00793047">
        <w:t>UV</w:t>
      </w:r>
      <w:r>
        <w:t xml:space="preserve">: </w:t>
      </w:r>
    </w:p>
    <w:p w14:paraId="615FCDCA" w14:textId="5D06051E" w:rsidR="00264686" w:rsidRPr="00481393" w:rsidRDefault="00264686" w:rsidP="00264686">
      <w:pPr>
        <w:pStyle w:val="Heading4"/>
      </w:pPr>
      <w:r>
        <w:t xml:space="preserve">1AR theory is not automatically drop the debater – they </w:t>
      </w:r>
      <w:proofErr w:type="gramStart"/>
      <w:r>
        <w:t>have to</w:t>
      </w:r>
      <w:proofErr w:type="gramEnd"/>
      <w:r>
        <w:t xml:space="preserve"> prove why that specific violation is enough. Anything else </w:t>
      </w:r>
      <w:r>
        <w:t xml:space="preserve">incentivizes frivolous theory and </w:t>
      </w:r>
      <w:r>
        <w:t>crowds out substantive education</w:t>
      </w:r>
    </w:p>
    <w:p w14:paraId="421CAE84" w14:textId="336699A6" w:rsidR="00264686" w:rsidRDefault="00264686" w:rsidP="00264686"/>
    <w:p w14:paraId="2EEB68C4" w14:textId="77777777" w:rsidR="00264686" w:rsidRDefault="00264686" w:rsidP="00264686">
      <w:pPr>
        <w:pStyle w:val="Heading4"/>
      </w:pPr>
      <w:r>
        <w:t xml:space="preserve">Permissibility negates – the </w:t>
      </w:r>
      <w:proofErr w:type="spellStart"/>
      <w:r>
        <w:t>aff</w:t>
      </w:r>
      <w:proofErr w:type="spellEnd"/>
      <w:r>
        <w:t xml:space="preserve"> hasn’t proven an active obligation as indicated by ought. Presume neg – we default to statements being false which is why we don’t believe conspiracy theories.</w:t>
      </w:r>
    </w:p>
    <w:p w14:paraId="0F696D2F" w14:textId="0B6A2060" w:rsidR="003A0F09" w:rsidRDefault="00280317" w:rsidP="003A0F09">
      <w:pPr>
        <w:pStyle w:val="Heading3"/>
      </w:pPr>
      <w:r>
        <w:lastRenderedPageBreak/>
        <w:t>2</w:t>
      </w:r>
    </w:p>
    <w:p w14:paraId="7CE57B32" w14:textId="50F16835" w:rsidR="0042044D" w:rsidRDefault="0042044D" w:rsidP="003A0F09">
      <w:pPr>
        <w:pStyle w:val="Heading4"/>
      </w:pPr>
      <w:r>
        <w:rPr>
          <w:lang w:eastAsia="zh-CN"/>
        </w:rPr>
        <w:t xml:space="preserve">CP: </w:t>
      </w:r>
      <w:r w:rsidRPr="00304C21">
        <w:rPr>
          <w:lang w:eastAsia="zh-CN"/>
        </w:rPr>
        <w:t xml:space="preserve">The appropriation of outer space by private entities </w:t>
      </w:r>
      <w:r>
        <w:rPr>
          <w:lang w:eastAsia="zh-CN"/>
        </w:rPr>
        <w:t xml:space="preserve">except for asteroid mining </w:t>
      </w:r>
      <w:r w:rsidRPr="00304C21">
        <w:rPr>
          <w:lang w:eastAsia="zh-CN"/>
        </w:rPr>
        <w:t>is unjust.</w:t>
      </w:r>
    </w:p>
    <w:p w14:paraId="5C707ACF" w14:textId="25F9D823" w:rsidR="003A0F09" w:rsidRDefault="003A0F09" w:rsidP="003A0F09">
      <w:pPr>
        <w:pStyle w:val="Heading4"/>
      </w:pPr>
      <w:r>
        <w:t>The private sector is essential for asteroid mining – competition is key and government development is not effective, efficient, or cheap enough. Thiessen 21:</w:t>
      </w:r>
    </w:p>
    <w:p w14:paraId="622451B5" w14:textId="77777777" w:rsidR="003A0F09" w:rsidRDefault="003A0F09" w:rsidP="003A0F09">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65F65EC" w14:textId="77777777" w:rsidR="003A0F09" w:rsidRPr="00777D49" w:rsidRDefault="003A0F09" w:rsidP="003A0F09">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xml:space="preserve">. Wouldn’t it be ironic if, just as </w:t>
      </w:r>
      <w:r w:rsidRPr="00493979">
        <w:rPr>
          <w:sz w:val="16"/>
        </w:rPr>
        <w:lastRenderedPageBreak/>
        <w:t>capitalism is allowing us to explore the farthest reaches of our solar system, Americans decided to embrace socialism back here on Earth?</w:t>
      </w:r>
    </w:p>
    <w:p w14:paraId="34D5C80E" w14:textId="77777777" w:rsidR="003A0F09" w:rsidRDefault="003A0F09" w:rsidP="003A0F09"/>
    <w:p w14:paraId="07BCCBC7" w14:textId="77777777" w:rsidR="003A0F09" w:rsidRPr="000832CC" w:rsidRDefault="003A0F09" w:rsidP="003A0F09">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70E24B6F" w14:textId="77777777" w:rsidR="003A0F09" w:rsidRPr="000832CC" w:rsidRDefault="003A0F09" w:rsidP="003A0F09">
      <w:pPr>
        <w:rPr>
          <w:szCs w:val="22"/>
        </w:rPr>
      </w:pPr>
      <w:r w:rsidRPr="000832CC">
        <w:rPr>
          <w:szCs w:val="22"/>
        </w:rPr>
        <w:t>Chris Taylor [journalist], 19 - ("How asteroid mining will save the Earth — and mint trillionaires," Mashable, 2019, accessed 12-13-2021, https://mashable.com/feature/asteroid-mining-space-economy)//ML</w:t>
      </w:r>
    </w:p>
    <w:p w14:paraId="10DFACEF" w14:textId="77777777" w:rsidR="001302E2" w:rsidRDefault="003A0F09" w:rsidP="003A0F09">
      <w:pPr>
        <w:rPr>
          <w:rStyle w:val="StyleUnderline"/>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w:t>
      </w:r>
      <w:r w:rsidRPr="000832CC">
        <w:rPr>
          <w:sz w:val="12"/>
          <w:szCs w:val="22"/>
        </w:rPr>
        <w:lastRenderedPageBreak/>
        <w:t xml:space="preserve">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
    <w:p w14:paraId="64B69DF8" w14:textId="77777777" w:rsidR="001302E2" w:rsidRDefault="001302E2" w:rsidP="003A0F09">
      <w:pPr>
        <w:rPr>
          <w:rStyle w:val="StyleUnderline"/>
        </w:rPr>
      </w:pPr>
    </w:p>
    <w:p w14:paraId="3474DFBB" w14:textId="6FF9FEF3" w:rsidR="003A0F09" w:rsidRPr="0097088D" w:rsidRDefault="003A0F09" w:rsidP="003A0F09">
      <w:pPr>
        <w:rPr>
          <w:sz w:val="12"/>
          <w:szCs w:val="22"/>
        </w:rPr>
      </w:pP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w:t>
      </w:r>
      <w:r w:rsidRPr="008E1D4D">
        <w:rPr>
          <w:sz w:val="12"/>
          <w:szCs w:val="22"/>
        </w:rPr>
        <w:t xml:space="preserve">¶ </w:t>
      </w:r>
      <w:r w:rsidRPr="008E1D4D">
        <w:rPr>
          <w:rStyle w:val="StyleUnderline"/>
        </w:rPr>
        <w:t xml:space="preserve">For those who worry about asteroids that could wipe out civilization — though luckily, </w:t>
      </w:r>
      <w:hyperlink r:id="rId25" w:tgtFrame="_blank" w:history="1">
        <w:r w:rsidRPr="008E1D4D">
          <w:rPr>
            <w:rStyle w:val="StyleUnderline"/>
            <w:rFonts w:eastAsiaTheme="majorEastAsia"/>
          </w:rPr>
          <w:t>this isn't likely to happen any time soon</w:t>
        </w:r>
      </w:hyperlink>
      <w:r w:rsidRPr="008E1D4D">
        <w:rPr>
          <w:rStyle w:val="StyleUnderline"/>
        </w:rPr>
        <w:t xml:space="preserve"> — here is a way for humanity to get proficient in moving them out of the way, fast. Indeed, the National Space Society has offered </w:t>
      </w:r>
      <w:hyperlink r:id="rId26" w:tgtFrame="_blank" w:history="1">
        <w:r w:rsidRPr="008E1D4D">
          <w:rPr>
            <w:rStyle w:val="StyleUnderline"/>
            <w:rFonts w:eastAsiaTheme="majorEastAsia"/>
          </w:rPr>
          <w:t>a proposal</w:t>
        </w:r>
      </w:hyperlink>
      <w:r w:rsidRPr="008E1D4D">
        <w:rPr>
          <w:rStyle w:val="StyleUnderline"/>
        </w:rPr>
        <w:t xml:space="preserve"> to capture the asteroid </w:t>
      </w:r>
      <w:proofErr w:type="spellStart"/>
      <w:r w:rsidRPr="008E1D4D">
        <w:rPr>
          <w:rStyle w:val="StyleUnderline"/>
        </w:rPr>
        <w:t>Aphosis</w:t>
      </w:r>
      <w:proofErr w:type="spellEnd"/>
      <w:r w:rsidRPr="008E1D4D">
        <w:rPr>
          <w:rStyle w:val="StyleUnderline"/>
        </w:rPr>
        <w:t xml:space="preserve"> (which is set to miss Earth in the year 2029, but </w:t>
      </w:r>
      <w:hyperlink r:id="rId27" w:tgtFrame="_blank" w:history="1">
        <w:r w:rsidRPr="008E1D4D">
          <w:rPr>
            <w:rStyle w:val="StyleUnderline"/>
            <w:rFonts w:eastAsiaTheme="majorEastAsia"/>
          </w:rPr>
          <w:t>not by a very comfortable margin</w:t>
        </w:r>
      </w:hyperlink>
      <w:r w:rsidRPr="008E1D4D">
        <w:rPr>
          <w:rStyle w:val="StyleUnderline"/>
        </w:rPr>
        <w:t>), 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w:t>
      </w:r>
      <w:r w:rsidRPr="000832CC">
        <w:rPr>
          <w:sz w:val="12"/>
          <w:szCs w:val="22"/>
        </w:rPr>
        <w:lastRenderedPageBreak/>
        <w:t>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2B7CCE6" w14:textId="77777777" w:rsidR="003A0F09" w:rsidRPr="00405D88" w:rsidRDefault="003A0F09" w:rsidP="003A0F09">
      <w:pPr>
        <w:pStyle w:val="Heading4"/>
        <w:rPr>
          <w:rFonts w:cs="Calibri"/>
        </w:rPr>
      </w:pPr>
      <w:r w:rsidRPr="00405D88">
        <w:rPr>
          <w:rFonts w:cs="Calibri"/>
        </w:rPr>
        <w:t>Warming causes extinction.</w:t>
      </w:r>
    </w:p>
    <w:p w14:paraId="603C3D5D" w14:textId="77777777" w:rsidR="003A0F09" w:rsidRPr="00405D88" w:rsidRDefault="003A0F09" w:rsidP="003A0F09">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020B0044" w14:textId="77777777" w:rsidR="003A0F09" w:rsidRPr="00405D88" w:rsidRDefault="003A0F09" w:rsidP="003A0F09">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w:t>
      </w:r>
      <w:r w:rsidRPr="00405D88">
        <w:rPr>
          <w:sz w:val="16"/>
          <w:szCs w:val="16"/>
        </w:rPr>
        <w:lastRenderedPageBreak/>
        <w:t xml:space="preserve">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491121B" w14:textId="77777777" w:rsidR="003A0F09" w:rsidRPr="003A0F09" w:rsidRDefault="003A0F09" w:rsidP="003A0F09"/>
    <w:p w14:paraId="0168B47B" w14:textId="44567F3E" w:rsidR="00280317" w:rsidRDefault="00280317" w:rsidP="00280317">
      <w:pPr>
        <w:pStyle w:val="Heading3"/>
      </w:pPr>
      <w:r>
        <w:lastRenderedPageBreak/>
        <w:t>3</w:t>
      </w:r>
    </w:p>
    <w:p w14:paraId="28E08F9A" w14:textId="77777777" w:rsidR="00280317" w:rsidRDefault="00280317" w:rsidP="00280317">
      <w:pPr>
        <w:pStyle w:val="Heading4"/>
      </w:pPr>
      <w:r>
        <w:t xml:space="preserve">Counterplan: states ought to charge private companies orbital use fees for each satellite put into orbit. </w:t>
      </w:r>
    </w:p>
    <w:p w14:paraId="49F1D446" w14:textId="77777777" w:rsidR="00280317" w:rsidRPr="001B69AD" w:rsidRDefault="00280317" w:rsidP="00280317">
      <w:pPr>
        <w:pStyle w:val="Heading4"/>
      </w:pPr>
      <w:r>
        <w:t xml:space="preserve">Solves the case while also boosting the economy. </w:t>
      </w:r>
      <w:proofErr w:type="spellStart"/>
      <w:r>
        <w:t>Vergoth</w:t>
      </w:r>
      <w:proofErr w:type="spellEnd"/>
      <w:r>
        <w:t xml:space="preserve"> 20:</w:t>
      </w:r>
    </w:p>
    <w:p w14:paraId="5D6951CA" w14:textId="77777777" w:rsidR="00280317" w:rsidRPr="00C813D3" w:rsidRDefault="00280317" w:rsidP="00280317">
      <w:r w:rsidRPr="00C813D3">
        <w:t xml:space="preserve">Karin </w:t>
      </w:r>
      <w:proofErr w:type="spellStart"/>
      <w:r w:rsidRPr="00C813D3">
        <w:t>Vergoth</w:t>
      </w:r>
      <w:proofErr w:type="spellEnd"/>
      <w:r w:rsidRPr="00C813D3">
        <w:t xml:space="preserve"> {CIRES-NOAA Science Writer}, 20 - ("Solving the space junk problem," CU Boulder Today, 5-26-2020, https://www.colorado.edu/today/2020/05/26/solving-space-junk-problem)//marlborough-wr/</w:t>
      </w:r>
    </w:p>
    <w:p w14:paraId="2C739823" w14:textId="77777777" w:rsidR="00280317" w:rsidRDefault="00280317" w:rsidP="00280317">
      <w:pPr>
        <w:ind w:left="720"/>
        <w:rPr>
          <w:sz w:val="12"/>
        </w:rPr>
      </w:pPr>
      <w:r w:rsidRPr="00C813D3">
        <w:rPr>
          <w:sz w:val="12"/>
        </w:rPr>
        <w:t xml:space="preserve">Space is getting crowded. Aging satellites and space debris crowd low-Earth orbit, and launching new satellites adds to the collision risk. </w:t>
      </w:r>
      <w:r w:rsidRPr="00C813D3">
        <w:rPr>
          <w:rStyle w:val="StyleUnderline"/>
        </w:rPr>
        <w:t xml:space="preserve">The </w:t>
      </w:r>
      <w:r w:rsidRPr="001E28AB">
        <w:rPr>
          <w:rStyle w:val="StyleUnderline"/>
          <w:highlight w:val="yellow"/>
        </w:rPr>
        <w:t>most effective way to solve</w:t>
      </w:r>
      <w:r w:rsidRPr="00C813D3">
        <w:rPr>
          <w:rStyle w:val="StyleUnderline"/>
        </w:rPr>
        <w:t xml:space="preserve"> the </w:t>
      </w:r>
      <w:r w:rsidRPr="001E28AB">
        <w:rPr>
          <w:rStyle w:val="StyleUnderline"/>
          <w:highlight w:val="yellow"/>
        </w:rPr>
        <w:t>space</w:t>
      </w:r>
      <w:r w:rsidRPr="00C813D3">
        <w:rPr>
          <w:rStyle w:val="StyleUnderline"/>
        </w:rPr>
        <w:t xml:space="preserve"> </w:t>
      </w:r>
      <w:r w:rsidRPr="001E28AB">
        <w:rPr>
          <w:rStyle w:val="StyleUnderline"/>
          <w:highlight w:val="yellow"/>
        </w:rPr>
        <w:t>junk</w:t>
      </w:r>
      <w:r w:rsidRPr="00C813D3">
        <w:rPr>
          <w:rStyle w:val="StyleUnderline"/>
        </w:rPr>
        <w:t xml:space="preserve"> problem</w:t>
      </w:r>
      <w:r w:rsidRPr="00C813D3">
        <w:rPr>
          <w:sz w:val="12"/>
        </w:rPr>
        <w:t xml:space="preserve">, according to a new study, is not to capture debris or deorbit old satellites: </w:t>
      </w:r>
      <w:r w:rsidRPr="001E28AB">
        <w:rPr>
          <w:rStyle w:val="StyleUnderline"/>
          <w:highlight w:val="yellow"/>
        </w:rPr>
        <w:t>it’s</w:t>
      </w:r>
      <w:r w:rsidRPr="00C813D3">
        <w:rPr>
          <w:rStyle w:val="StyleUnderline"/>
        </w:rPr>
        <w:t xml:space="preserve"> an international agreement to charge operators “</w:t>
      </w:r>
      <w:r w:rsidRPr="001E28AB">
        <w:rPr>
          <w:rStyle w:val="StyleUnderline"/>
          <w:highlight w:val="yellow"/>
        </w:rPr>
        <w:t>orbital-use fees</w:t>
      </w:r>
      <w:r w:rsidRPr="00C813D3">
        <w:rPr>
          <w:rStyle w:val="StyleUnderline"/>
        </w:rPr>
        <w:t xml:space="preserve">” </w:t>
      </w:r>
      <w:r w:rsidRPr="001E28AB">
        <w:rPr>
          <w:rStyle w:val="StyleUnderline"/>
          <w:highlight w:val="yellow"/>
        </w:rPr>
        <w:t>for every satellite</w:t>
      </w:r>
      <w:r w:rsidRPr="00C813D3">
        <w:rPr>
          <w:rStyle w:val="StyleUnderline"/>
        </w:rPr>
        <w:t xml:space="preserve"> put into orbit.</w:t>
      </w:r>
      <w:r w:rsidRPr="00C813D3">
        <w:rPr>
          <w:sz w:val="12"/>
        </w:rPr>
        <w:t xml:space="preserve"> </w:t>
      </w:r>
      <w:r w:rsidRPr="00C813D3">
        <w:rPr>
          <w:rStyle w:val="Emphasis"/>
        </w:rPr>
        <w:t xml:space="preserve">Orbital use fees </w:t>
      </w:r>
      <w:r w:rsidRPr="001E28AB">
        <w:rPr>
          <w:rStyle w:val="Emphasis"/>
          <w:highlight w:val="yellow"/>
        </w:rPr>
        <w:t>would</w:t>
      </w:r>
      <w:r w:rsidRPr="00C813D3">
        <w:rPr>
          <w:rStyle w:val="Emphasis"/>
        </w:rPr>
        <w:t xml:space="preserve"> also </w:t>
      </w:r>
      <w:r w:rsidRPr="001E28AB">
        <w:rPr>
          <w:rStyle w:val="Emphasis"/>
          <w:highlight w:val="yellow"/>
        </w:rPr>
        <w:t>increase</w:t>
      </w:r>
      <w:r w:rsidRPr="00C813D3">
        <w:rPr>
          <w:rStyle w:val="Emphasis"/>
        </w:rPr>
        <w:t xml:space="preserve"> the </w:t>
      </w:r>
      <w:r w:rsidRPr="001E28AB">
        <w:rPr>
          <w:rStyle w:val="Emphasis"/>
          <w:highlight w:val="yellow"/>
        </w:rPr>
        <w:t>long-run value of the space industry</w:t>
      </w:r>
      <w:r w:rsidRPr="00C813D3">
        <w:rPr>
          <w:sz w:val="12"/>
        </w:rPr>
        <w:t xml:space="preserve">, said economist Matthew Burgess, a </w:t>
      </w:r>
      <w:hyperlink r:id="rId31" w:history="1">
        <w:r w:rsidRPr="00C813D3">
          <w:rPr>
            <w:rStyle w:val="Hyperlink"/>
            <w:sz w:val="12"/>
          </w:rPr>
          <w:t>CIRES Fellow and co-author of the new paper</w:t>
        </w:r>
      </w:hyperlink>
      <w:r w:rsidRPr="00C813D3">
        <w:rPr>
          <w:sz w:val="12"/>
        </w:rPr>
        <w:t xml:space="preserve">. </w:t>
      </w:r>
      <w:r w:rsidRPr="00C813D3">
        <w:rPr>
          <w:rStyle w:val="StyleUnderline"/>
        </w:rPr>
        <w:t xml:space="preserve">By </w:t>
      </w:r>
      <w:r w:rsidRPr="001E28AB">
        <w:rPr>
          <w:rStyle w:val="StyleUnderline"/>
          <w:highlight w:val="yellow"/>
        </w:rPr>
        <w:t>reducing</w:t>
      </w:r>
      <w:r w:rsidRPr="00C813D3">
        <w:rPr>
          <w:rStyle w:val="StyleUnderline"/>
        </w:rPr>
        <w:t xml:space="preserve"> future </w:t>
      </w:r>
      <w:r w:rsidRPr="001E28AB">
        <w:rPr>
          <w:rStyle w:val="StyleUnderline"/>
          <w:highlight w:val="yellow"/>
        </w:rPr>
        <w:t>satellite and debris collision</w:t>
      </w:r>
      <w:r w:rsidRPr="00C813D3">
        <w:rPr>
          <w:rStyle w:val="StyleUnderline"/>
        </w:rPr>
        <w:t xml:space="preserve"> risk, an </w:t>
      </w:r>
      <w:r w:rsidRPr="001E28AB">
        <w:rPr>
          <w:rStyle w:val="StyleUnderline"/>
          <w:highlight w:val="yellow"/>
        </w:rPr>
        <w:t>annual fee rising to about $235,000 per satellite</w:t>
      </w:r>
      <w:r w:rsidRPr="00C813D3">
        <w:rPr>
          <w:rStyle w:val="StyleUnderline"/>
        </w:rPr>
        <w:t xml:space="preserve"> would </w:t>
      </w:r>
      <w:r w:rsidRPr="001E28AB">
        <w:rPr>
          <w:rStyle w:val="Emphasis"/>
          <w:highlight w:val="yellow"/>
        </w:rPr>
        <w:t>quadruple</w:t>
      </w:r>
      <w:r w:rsidRPr="00C813D3">
        <w:rPr>
          <w:rStyle w:val="Emphasis"/>
        </w:rPr>
        <w:t xml:space="preserve"> the </w:t>
      </w:r>
      <w:r w:rsidRPr="001E28AB">
        <w:rPr>
          <w:rStyle w:val="Emphasis"/>
          <w:highlight w:val="yellow"/>
        </w:rPr>
        <w:t>value of the satellite industry by 2040</w:t>
      </w:r>
      <w:r w:rsidRPr="00C813D3">
        <w:rPr>
          <w:sz w:val="12"/>
        </w:rPr>
        <w:t xml:space="preserve">, he and his colleagues concluded in a paper published today in the </w:t>
      </w:r>
      <w:hyperlink r:id="rId32" w:history="1">
        <w:r w:rsidRPr="00C813D3">
          <w:rPr>
            <w:rStyle w:val="Hyperlink"/>
            <w:sz w:val="12"/>
          </w:rPr>
          <w:t>Proceedings of the National Academy of Sciences</w:t>
        </w:r>
      </w:hyperlink>
      <w:r w:rsidRPr="00C813D3">
        <w:rPr>
          <w:sz w:val="12"/>
        </w:rPr>
        <w:t>. “</w:t>
      </w:r>
      <w:r w:rsidRPr="00C813D3">
        <w:rPr>
          <w:rStyle w:val="StyleUnderline"/>
        </w:rPr>
        <w:t>Space is a common resource, but companies aren’t accounting for the cost their satellites impose on other operators when they decide whether or not to launch</w:t>
      </w:r>
      <w:r w:rsidRPr="00C813D3">
        <w:rPr>
          <w:sz w:val="12"/>
        </w:rPr>
        <w:t>,” said Burgess, who is also an assistant professor in environmental studies and an affiliated faculty member in economics at CU Boulder. “</w:t>
      </w:r>
      <w:r w:rsidRPr="00C813D3">
        <w:rPr>
          <w:rStyle w:val="StyleUnderline"/>
        </w:rPr>
        <w:t xml:space="preserve">We need </w:t>
      </w:r>
      <w:r w:rsidRPr="001E28AB">
        <w:rPr>
          <w:rStyle w:val="StyleUnderline"/>
          <w:highlight w:val="yellow"/>
        </w:rPr>
        <w:t>a</w:t>
      </w:r>
      <w:r w:rsidRPr="00C813D3">
        <w:rPr>
          <w:rStyle w:val="StyleUnderline"/>
        </w:rPr>
        <w:t xml:space="preserve"> </w:t>
      </w:r>
      <w:r w:rsidRPr="001E28AB">
        <w:rPr>
          <w:rStyle w:val="StyleUnderline"/>
          <w:highlight w:val="yellow"/>
        </w:rPr>
        <w:t>policy that lets</w:t>
      </w:r>
      <w:r w:rsidRPr="00C813D3">
        <w:rPr>
          <w:rStyle w:val="StyleUnderline"/>
        </w:rPr>
        <w:t xml:space="preserve"> satellite </w:t>
      </w:r>
      <w:r w:rsidRPr="001E28AB">
        <w:rPr>
          <w:rStyle w:val="StyleUnderline"/>
          <w:highlight w:val="yellow"/>
        </w:rPr>
        <w:t>operators</w:t>
      </w:r>
      <w:r w:rsidRPr="00C813D3">
        <w:rPr>
          <w:rStyle w:val="StyleUnderline"/>
        </w:rPr>
        <w:t xml:space="preserve"> directly </w:t>
      </w:r>
      <w:r w:rsidRPr="001E28AB">
        <w:rPr>
          <w:rStyle w:val="StyleUnderline"/>
          <w:highlight w:val="yellow"/>
        </w:rPr>
        <w:t>factor in</w:t>
      </w:r>
      <w:r w:rsidRPr="00C813D3">
        <w:rPr>
          <w:rStyle w:val="StyleUnderline"/>
        </w:rPr>
        <w:t xml:space="preserve"> the </w:t>
      </w:r>
      <w:r w:rsidRPr="001E28AB">
        <w:rPr>
          <w:rStyle w:val="StyleUnderline"/>
          <w:highlight w:val="yellow"/>
        </w:rPr>
        <w:t>costs</w:t>
      </w:r>
      <w:r w:rsidRPr="00C813D3">
        <w:rPr>
          <w:rStyle w:val="StyleUnderline"/>
        </w:rPr>
        <w:t xml:space="preserve"> their </w:t>
      </w:r>
      <w:r w:rsidRPr="001E28AB">
        <w:rPr>
          <w:rStyle w:val="StyleUnderline"/>
          <w:highlight w:val="yellow"/>
        </w:rPr>
        <w:t>launches</w:t>
      </w:r>
      <w:r w:rsidRPr="00C813D3">
        <w:rPr>
          <w:rStyle w:val="StyleUnderline"/>
        </w:rPr>
        <w:t xml:space="preserve"> </w:t>
      </w:r>
      <w:r w:rsidRPr="001E28AB">
        <w:rPr>
          <w:rStyle w:val="StyleUnderline"/>
          <w:highlight w:val="yellow"/>
        </w:rPr>
        <w:t>impose on other operators</w:t>
      </w:r>
      <w:r w:rsidRPr="00C813D3">
        <w:rPr>
          <w:rStyle w:val="StyleUnderline"/>
        </w:rPr>
        <w:t>.”</w:t>
      </w:r>
      <w:r w:rsidRPr="00C813D3">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C813D3">
        <w:rPr>
          <w:sz w:val="12"/>
        </w:rPr>
        <w:t>engineering</w:t>
      </w:r>
      <w:proofErr w:type="gramEnd"/>
      <w:r w:rsidRPr="00C813D3">
        <w:rPr>
          <w:sz w:val="12"/>
        </w:rPr>
        <w:t xml:space="preserve"> or managerial solutions like these won’t solve the debris problem because they don’t change the incentives for operators. For example, </w:t>
      </w:r>
      <w:r w:rsidRPr="00F0557C">
        <w:rPr>
          <w:rStyle w:val="StyleUnderline"/>
          <w:highlight w:val="yellow"/>
        </w:rPr>
        <w:t>removing</w:t>
      </w:r>
      <w:r w:rsidRPr="00C813D3">
        <w:rPr>
          <w:rStyle w:val="StyleUnderline"/>
        </w:rPr>
        <w:t xml:space="preserve"> space debris </w:t>
      </w:r>
      <w:r w:rsidRPr="00F0557C">
        <w:rPr>
          <w:rStyle w:val="StyleUnderline"/>
          <w:highlight w:val="yellow"/>
        </w:rPr>
        <w:t>might motivate operators to launch more</w:t>
      </w:r>
      <w:r w:rsidRPr="00C813D3">
        <w:rPr>
          <w:rStyle w:val="StyleUnderline"/>
        </w:rPr>
        <w:t xml:space="preserve"> satellites—</w:t>
      </w:r>
      <w:r w:rsidRPr="00F0557C">
        <w:rPr>
          <w:rStyle w:val="StyleUnderline"/>
          <w:highlight w:val="yellow"/>
        </w:rPr>
        <w:t>further crowding low-Earth orbit</w:t>
      </w:r>
      <w:r w:rsidRPr="00C813D3">
        <w:rPr>
          <w:rStyle w:val="StyleUnderline"/>
        </w:rPr>
        <w:t>, increasing collision risk, and raising costs.</w:t>
      </w:r>
      <w:r>
        <w:rPr>
          <w:rStyle w:val="StyleUnderline"/>
        </w:rPr>
        <w:t xml:space="preserve"> </w:t>
      </w:r>
      <w:r w:rsidRPr="00C813D3">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C813D3">
        <w:rPr>
          <w:rStyle w:val="Emphasis"/>
        </w:rPr>
        <w:t xml:space="preserve">That’s </w:t>
      </w:r>
      <w:r w:rsidRPr="00F0557C">
        <w:rPr>
          <w:rStyle w:val="Emphasis"/>
          <w:highlight w:val="yellow"/>
        </w:rPr>
        <w:t>not the same as a launch fee</w:t>
      </w:r>
      <w:r w:rsidRPr="00C813D3">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w:t>
      </w:r>
      <w:proofErr w:type="gramStart"/>
      <w:r w:rsidRPr="00C813D3">
        <w:rPr>
          <w:sz w:val="12"/>
        </w:rPr>
        <w:t>specific, since</w:t>
      </w:r>
      <w:proofErr w:type="gramEnd"/>
      <w:r w:rsidRPr="00C813D3">
        <w:rPr>
          <w:sz w:val="12"/>
        </w:rPr>
        <w:t xml:space="preserve"> satellites in different orbits produce varying collision risks. Most important</w:t>
      </w:r>
      <w:r w:rsidRPr="00C813D3">
        <w:rPr>
          <w:rStyle w:val="StyleUnderline"/>
        </w:rPr>
        <w:t xml:space="preserve">, </w:t>
      </w:r>
      <w:r w:rsidRPr="00F0557C">
        <w:rPr>
          <w:rStyle w:val="StyleUnderline"/>
          <w:highlight w:val="yellow"/>
        </w:rPr>
        <w:t>the fee</w:t>
      </w:r>
      <w:r w:rsidRPr="00C813D3">
        <w:rPr>
          <w:rStyle w:val="StyleUnderline"/>
        </w:rPr>
        <w:t xml:space="preserve"> for each satellite </w:t>
      </w:r>
      <w:r w:rsidRPr="00F0557C">
        <w:rPr>
          <w:rStyle w:val="StyleUnderline"/>
          <w:highlight w:val="yellow"/>
        </w:rPr>
        <w:t xml:space="preserve">would be </w:t>
      </w:r>
      <w:r w:rsidRPr="00F0557C">
        <w:rPr>
          <w:rStyle w:val="Emphasis"/>
          <w:highlight w:val="yellow"/>
        </w:rPr>
        <w:t>calculated to reflect</w:t>
      </w:r>
      <w:r w:rsidRPr="00C813D3">
        <w:rPr>
          <w:rStyle w:val="Emphasis"/>
        </w:rPr>
        <w:t xml:space="preserve"> the </w:t>
      </w:r>
      <w:r w:rsidRPr="00F0557C">
        <w:rPr>
          <w:rStyle w:val="Emphasis"/>
          <w:highlight w:val="yellow"/>
        </w:rPr>
        <w:t>cost to the industry</w:t>
      </w:r>
      <w:r w:rsidRPr="00C813D3">
        <w:rPr>
          <w:rStyle w:val="Emphasis"/>
        </w:rPr>
        <w:t xml:space="preserve"> of putting another satellite into orbit</w:t>
      </w:r>
      <w:r w:rsidRPr="00C813D3">
        <w:rPr>
          <w:rStyle w:val="StyleUnderline"/>
        </w:rPr>
        <w:t>, including projected current and future costs of additional collision risk and space debris production—costs operators don’t currently factor into their launches.</w:t>
      </w:r>
      <w:r w:rsidRPr="00C813D3">
        <w:rPr>
          <w:sz w:val="12"/>
        </w:rPr>
        <w:t xml:space="preserve"> “In our model, what matters is that satellite operators are paying the cost of the collision risk imposed on other operators,” said Daniel </w:t>
      </w:r>
      <w:proofErr w:type="spellStart"/>
      <w:r w:rsidRPr="00C813D3">
        <w:rPr>
          <w:sz w:val="12"/>
        </w:rPr>
        <w:t>Kaffine</w:t>
      </w:r>
      <w:proofErr w:type="spellEnd"/>
      <w:r w:rsidRPr="00C813D3">
        <w:rPr>
          <w:sz w:val="12"/>
        </w:rPr>
        <w:t xml:space="preserve">, professor of economics and RASEI Fellow at CU Boulder and co-author on the paper. And </w:t>
      </w:r>
      <w:r w:rsidRPr="00C813D3">
        <w:rPr>
          <w:rStyle w:val="StyleUnderline"/>
        </w:rPr>
        <w:t xml:space="preserve">those </w:t>
      </w:r>
      <w:r w:rsidRPr="00F0557C">
        <w:rPr>
          <w:rStyle w:val="StyleUnderline"/>
          <w:highlight w:val="yellow"/>
        </w:rPr>
        <w:t xml:space="preserve">fees would </w:t>
      </w:r>
      <w:r w:rsidRPr="00F0557C">
        <w:rPr>
          <w:rStyle w:val="Emphasis"/>
          <w:highlight w:val="yellow"/>
        </w:rPr>
        <w:t>increase over time</w:t>
      </w:r>
      <w:r w:rsidRPr="00C813D3">
        <w:rPr>
          <w:rStyle w:val="StyleUnderline"/>
        </w:rPr>
        <w:t>, to account for the rising value of cleaner orbits.</w:t>
      </w:r>
      <w:r w:rsidRPr="00C813D3">
        <w:rPr>
          <w:sz w:val="12"/>
        </w:rPr>
        <w:t xml:space="preserve"> In the researchers’ model, </w:t>
      </w:r>
      <w:r w:rsidRPr="00C813D3">
        <w:rPr>
          <w:rStyle w:val="StyleUnderline"/>
        </w:rPr>
        <w:t>the</w:t>
      </w:r>
      <w:r w:rsidRPr="00C813D3">
        <w:rPr>
          <w:sz w:val="12"/>
        </w:rPr>
        <w:t xml:space="preserve"> optimal </w:t>
      </w:r>
      <w:r w:rsidRPr="00C813D3">
        <w:rPr>
          <w:rStyle w:val="StyleUnderline"/>
        </w:rPr>
        <w:t>fee would rise at a rate of 14 percent per year, reaching roughly $235,000 per satellite-year by 2040.</w:t>
      </w:r>
      <w:r>
        <w:rPr>
          <w:rStyle w:val="StyleUnderline"/>
        </w:rPr>
        <w:t xml:space="preserve"> </w:t>
      </w:r>
      <w:r w:rsidRPr="00C813D3">
        <w:rPr>
          <w:sz w:val="12"/>
        </w:rPr>
        <w:t xml:space="preserve">For an orbital-use fee approach to work, the researchers found, </w:t>
      </w:r>
      <w:r w:rsidRPr="00C813D3">
        <w:rPr>
          <w:rStyle w:val="StyleUnderline"/>
        </w:rPr>
        <w:t>all countries launching satellites would need to participate</w:t>
      </w:r>
      <w:r w:rsidRPr="00C813D3">
        <w:rPr>
          <w:sz w:val="12"/>
        </w:rPr>
        <w:t xml:space="preserve">—that's about a dozen that launch satellites on their own launch vehicles and more than 30 that own satellites. In addition, </w:t>
      </w:r>
      <w:r w:rsidRPr="00C813D3">
        <w:rPr>
          <w:rStyle w:val="StyleUnderline"/>
        </w:rPr>
        <w:t>each country would need to</w:t>
      </w:r>
      <w:r>
        <w:rPr>
          <w:rStyle w:val="StyleUnderline"/>
        </w:rPr>
        <w:t xml:space="preserve"> </w:t>
      </w:r>
      <w:r w:rsidRPr="00C813D3">
        <w:rPr>
          <w:rStyle w:val="StyleUnderline"/>
        </w:rPr>
        <w:t>charge the same fee per unit of collision risk for each satellite that goes into orbit, although each country could collect revenue separately.</w:t>
      </w:r>
      <w:r w:rsidRPr="00C813D3">
        <w:rPr>
          <w:sz w:val="12"/>
        </w:rPr>
        <w:t xml:space="preserve"> </w:t>
      </w:r>
      <w:r w:rsidRPr="00F0557C">
        <w:rPr>
          <w:rStyle w:val="Emphasis"/>
          <w:highlight w:val="yellow"/>
        </w:rPr>
        <w:t>Countries use similar approaches already in carbon taxes and fisheries</w:t>
      </w:r>
      <w:r w:rsidRPr="00C813D3">
        <w:rPr>
          <w:rStyle w:val="Emphasis"/>
        </w:rPr>
        <w:t xml:space="preserve"> management.</w:t>
      </w:r>
      <w:r>
        <w:rPr>
          <w:rStyle w:val="Emphasis"/>
        </w:rPr>
        <w:t xml:space="preserve"> </w:t>
      </w:r>
      <w:r w:rsidRPr="00C813D3">
        <w:rPr>
          <w:sz w:val="12"/>
        </w:rPr>
        <w:t xml:space="preserve">In this study, Rao and his colleagues compared orbital-use fees to business as usual (that is, open access to space) and to technological fixes such as removing space debris. They found that </w:t>
      </w:r>
      <w:r w:rsidRPr="00C813D3">
        <w:rPr>
          <w:rStyle w:val="StyleUnderline"/>
        </w:rPr>
        <w:t>orbital use fees forced operators to directly weigh the expected lifetime value of their satellites against the cost to industry of putting another satellite into orbit and creating additional risk</w:t>
      </w:r>
      <w:r w:rsidRPr="00C813D3">
        <w:rPr>
          <w:sz w:val="12"/>
        </w:rPr>
        <w:t xml:space="preserve">. In other scenarios, </w:t>
      </w:r>
      <w:r w:rsidRPr="00C813D3">
        <w:rPr>
          <w:sz w:val="12"/>
        </w:rPr>
        <w:lastRenderedPageBreak/>
        <w:t xml:space="preserve">operators still had incentive to race into space, hoping to extract some value before it got too crowded. </w:t>
      </w:r>
      <w:r w:rsidRPr="00C813D3">
        <w:rPr>
          <w:rStyle w:val="Emphasis"/>
        </w:rPr>
        <w:t>With orbital-use fees, the long-run value of the satellite industry would increase from around $600 billion under the business-as-usual scenario to around $3 trillion</w:t>
      </w:r>
      <w:r w:rsidRPr="00C813D3">
        <w:rPr>
          <w:sz w:val="12"/>
        </w:rPr>
        <w:t xml:space="preserve">, researchers found. </w:t>
      </w:r>
      <w:r w:rsidRPr="00C813D3">
        <w:rPr>
          <w:rStyle w:val="StyleUnderline"/>
        </w:rPr>
        <w:t>The increase in value comes from reducing collisions and collision-related costs, such as launching replacement satellites.</w:t>
      </w:r>
      <w:r w:rsidRPr="00C813D3">
        <w:rPr>
          <w:sz w:val="12"/>
        </w:rPr>
        <w:t xml:space="preserve"> </w:t>
      </w:r>
      <w:r w:rsidRPr="00F0557C">
        <w:rPr>
          <w:rStyle w:val="StyleUnderline"/>
          <w:highlight w:val="yellow"/>
        </w:rPr>
        <w:t>Orbital-use fees could also help satellite operators get ahead of</w:t>
      </w:r>
      <w:r w:rsidRPr="00C813D3">
        <w:rPr>
          <w:rStyle w:val="StyleUnderline"/>
        </w:rPr>
        <w:t xml:space="preserve"> the </w:t>
      </w:r>
      <w:r w:rsidRPr="00F0557C">
        <w:rPr>
          <w:rStyle w:val="StyleUnderline"/>
          <w:highlight w:val="yellow"/>
        </w:rPr>
        <w:t>space</w:t>
      </w:r>
      <w:r w:rsidRPr="00C813D3">
        <w:rPr>
          <w:rStyle w:val="StyleUnderline"/>
        </w:rPr>
        <w:t xml:space="preserve"> </w:t>
      </w:r>
      <w:r w:rsidRPr="00F0557C">
        <w:rPr>
          <w:rStyle w:val="StyleUnderline"/>
          <w:highlight w:val="yellow"/>
        </w:rPr>
        <w:t>junk</w:t>
      </w:r>
      <w:r w:rsidRPr="00C813D3">
        <w:rPr>
          <w:rStyle w:val="StyleUnderline"/>
        </w:rPr>
        <w:t xml:space="preserve"> problem</w:t>
      </w:r>
      <w:r w:rsidRPr="00C813D3">
        <w:rPr>
          <w:sz w:val="12"/>
        </w:rPr>
        <w:t xml:space="preserve">. “In other sectors, addressing the tragedy of the commons has often been a game of catch-up with substantial social costs. But </w:t>
      </w:r>
      <w:r w:rsidRPr="00C813D3">
        <w:rPr>
          <w:rStyle w:val="Emphasis"/>
        </w:rPr>
        <w:t>the relatively young space industry can avoid these costs before they escalate</w:t>
      </w:r>
      <w:r w:rsidRPr="00C813D3">
        <w:rPr>
          <w:sz w:val="12"/>
        </w:rPr>
        <w:t xml:space="preserve">,” Burgess said. </w:t>
      </w:r>
    </w:p>
    <w:p w14:paraId="0C21204C" w14:textId="77777777" w:rsidR="00481393" w:rsidRDefault="00481393" w:rsidP="00481393"/>
    <w:p w14:paraId="6DE0B5CF" w14:textId="77777777" w:rsidR="00481393" w:rsidRPr="008F5F95" w:rsidRDefault="00481393" w:rsidP="00481393">
      <w:pPr>
        <w:pStyle w:val="Heading1"/>
      </w:pPr>
      <w:r>
        <w:lastRenderedPageBreak/>
        <w:t>CASE</w:t>
      </w:r>
    </w:p>
    <w:p w14:paraId="372C8315" w14:textId="77777777" w:rsidR="00481393" w:rsidRDefault="00481393" w:rsidP="00481393">
      <w:pPr>
        <w:pStyle w:val="Heading3"/>
      </w:pPr>
      <w:r>
        <w:lastRenderedPageBreak/>
        <w:t>Offense</w:t>
      </w:r>
    </w:p>
    <w:p w14:paraId="59CDC268" w14:textId="542E82A6" w:rsidR="003A0F09" w:rsidRDefault="00A46313" w:rsidP="00392B8E">
      <w:pPr>
        <w:pStyle w:val="Heading4"/>
        <w:numPr>
          <w:ilvl w:val="0"/>
          <w:numId w:val="14"/>
        </w:numPr>
      </w:pPr>
      <w:r>
        <w:t>None</w:t>
      </w:r>
      <w:r w:rsidR="008E1D4D">
        <w:t xml:space="preserve"> of their offense says that</w:t>
      </w:r>
      <w:r>
        <w:t xml:space="preserve"> private ownership bad, just unregulated private ownership is bad.</w:t>
      </w:r>
      <w:r w:rsidR="008E1D4D">
        <w:t xml:space="preserve"> </w:t>
      </w:r>
      <w:r>
        <w:t>Government</w:t>
      </w:r>
      <w:r w:rsidR="008E1D4D">
        <w:t xml:space="preserve"> control over outer space, </w:t>
      </w:r>
      <w:r>
        <w:t xml:space="preserve">which means that the </w:t>
      </w:r>
      <w:r w:rsidR="003A0F09">
        <w:t xml:space="preserve">CP </w:t>
      </w:r>
      <w:r>
        <w:t>solves</w:t>
      </w:r>
    </w:p>
    <w:p w14:paraId="39CBBE47" w14:textId="41967786" w:rsidR="00481393" w:rsidRDefault="00481393" w:rsidP="00481393">
      <w:pPr>
        <w:pStyle w:val="Heading4"/>
        <w:numPr>
          <w:ilvl w:val="0"/>
          <w:numId w:val="14"/>
        </w:numPr>
      </w:pPr>
      <w:r>
        <w:t xml:space="preserve">Kant negates </w:t>
      </w:r>
      <w:r w:rsidR="00AF29E9">
        <w:t>–</w:t>
      </w:r>
      <w:r>
        <w:t xml:space="preserve"> </w:t>
      </w:r>
    </w:p>
    <w:p w14:paraId="25547C20" w14:textId="3B787085" w:rsidR="00AF29E9" w:rsidRDefault="00AF29E9" w:rsidP="00AF29E9">
      <w:pPr>
        <w:pStyle w:val="Heading4"/>
      </w:pPr>
      <w:r>
        <w:t xml:space="preserve">The universal maxim requires one to respect unilateral claims to appropriation, even if those claims violate the </w:t>
      </w:r>
      <w:proofErr w:type="spellStart"/>
      <w:r>
        <w:t>omnilateral</w:t>
      </w:r>
      <w:proofErr w:type="spellEnd"/>
      <w:r>
        <w:t xml:space="preserve"> will. Byrd and </w:t>
      </w:r>
      <w:proofErr w:type="spellStart"/>
      <w:r>
        <w:t>Hruschka</w:t>
      </w:r>
      <w:proofErr w:type="spellEnd"/>
      <w:r>
        <w:t xml:space="preserve"> 06:</w:t>
      </w:r>
    </w:p>
    <w:p w14:paraId="7020E731" w14:textId="4C43ED28" w:rsidR="00AF29E9" w:rsidRPr="00AF29E9" w:rsidRDefault="00AF29E9" w:rsidP="00AF29E9">
      <w:r w:rsidRPr="00AF29E9">
        <w:t xml:space="preserve">Author(s): B. Sharon Byrd and Joachim </w:t>
      </w:r>
      <w:proofErr w:type="spellStart"/>
      <w:r w:rsidRPr="00AF29E9">
        <w:t>Hruschka</w:t>
      </w:r>
      <w:proofErr w:type="spellEnd"/>
      <w:r w:rsidRPr="00AF29E9">
        <w:t xml:space="preserve"> Source: The University of Toronto Law </w:t>
      </w:r>
      <w:proofErr w:type="gramStart"/>
      <w:r w:rsidRPr="00AF29E9">
        <w:t>Journal ,</w:t>
      </w:r>
      <w:proofErr w:type="gramEnd"/>
      <w:r w:rsidRPr="00AF29E9">
        <w:t xml:space="preserve"> Spring, 2006, Vol. 56, No. 2 (Spring, 2006), pp. 217-282 Published by: University of Toronto Press Stable URL: https://www.jstor.org/stable/4491687</w:t>
      </w:r>
    </w:p>
    <w:p w14:paraId="3763E53F" w14:textId="64EE03CD" w:rsidR="00AF29E9" w:rsidRPr="00AF29E9" w:rsidRDefault="00AF29E9" w:rsidP="00AF29E9">
      <w:pPr>
        <w:rPr>
          <w:sz w:val="12"/>
        </w:rPr>
      </w:pPr>
      <w:r w:rsidRPr="00AF29E9">
        <w:rPr>
          <w:rStyle w:val="StyleUnderline"/>
          <w:highlight w:val="cyan"/>
        </w:rPr>
        <w:t xml:space="preserve">Kant develops the duty to recognize others' unilateral acts of </w:t>
      </w:r>
      <w:proofErr w:type="spellStart"/>
      <w:r w:rsidRPr="00AF29E9">
        <w:rPr>
          <w:rStyle w:val="StyleUnderline"/>
          <w:highlight w:val="cyan"/>
        </w:rPr>
        <w:t>appropria</w:t>
      </w:r>
      <w:proofErr w:type="spellEnd"/>
      <w:r w:rsidRPr="00AF29E9">
        <w:rPr>
          <w:rStyle w:val="StyleUnderline"/>
          <w:highlight w:val="cyan"/>
        </w:rPr>
        <w:t xml:space="preserve">- </w:t>
      </w:r>
      <w:proofErr w:type="spellStart"/>
      <w:r w:rsidRPr="00AF29E9">
        <w:rPr>
          <w:rStyle w:val="StyleUnderline"/>
          <w:highlight w:val="cyan"/>
        </w:rPr>
        <w:t>tion</w:t>
      </w:r>
      <w:proofErr w:type="spellEnd"/>
      <w:r w:rsidRPr="00AF29E9">
        <w:rPr>
          <w:sz w:val="12"/>
        </w:rPr>
        <w:t xml:space="preserve"> </w:t>
      </w:r>
      <w:proofErr w:type="gramStart"/>
      <w:r w:rsidRPr="00AF29E9">
        <w:rPr>
          <w:sz w:val="12"/>
        </w:rPr>
        <w:t>in ?</w:t>
      </w:r>
      <w:proofErr w:type="gramEnd"/>
      <w:r w:rsidRPr="00AF29E9">
        <w:rPr>
          <w:sz w:val="12"/>
        </w:rPr>
        <w:t xml:space="preserve"> 16 of the Doctrine of Right: In this state [the legal state], however, i.e., before it is established but still with a view toward it, i.e., provisionally, </w:t>
      </w:r>
      <w:r w:rsidRPr="00AF29E9">
        <w:rPr>
          <w:rStyle w:val="StyleUnderline"/>
          <w:highlight w:val="cyan"/>
        </w:rPr>
        <w:t>proceeding according to the law of external acquisition is duty,</w:t>
      </w:r>
      <w:r w:rsidRPr="00AF29E9">
        <w:rPr>
          <w:sz w:val="12"/>
        </w:rPr>
        <w:t xml:space="preserve"> and thus also </w:t>
      </w:r>
      <w:r w:rsidRPr="00AF29E9">
        <w:rPr>
          <w:rStyle w:val="StyleUnderline"/>
          <w:highlight w:val="cyan"/>
        </w:rPr>
        <w:t xml:space="preserve">the legal capacity of the will to obligate everyone to recognize as valid the act of taking into possession and acquiring as one's own, </w:t>
      </w:r>
      <w:r w:rsidRPr="00AF29E9">
        <w:rPr>
          <w:rStyle w:val="Emphasis"/>
          <w:highlight w:val="cyan"/>
        </w:rPr>
        <w:t>even though it [the will] is only unilateral.</w:t>
      </w:r>
      <w:r w:rsidRPr="00AF29E9">
        <w:rPr>
          <w:sz w:val="12"/>
        </w:rPr>
        <w:t xml:space="preserve"> Hence </w:t>
      </w:r>
      <w:r w:rsidRPr="00AF29E9">
        <w:rPr>
          <w:rStyle w:val="StyleUnderline"/>
          <w:highlight w:val="cyan"/>
        </w:rPr>
        <w:t>provisional appropriation of the land, with all its legal consequences, is possible.</w:t>
      </w:r>
      <w:r w:rsidRPr="00AF29E9">
        <w:rPr>
          <w:sz w:val="12"/>
        </w:rPr>
        <w:t xml:space="preserve">257 It is the legal capacity to which </w:t>
      </w:r>
      <w:r w:rsidRPr="00AF29E9">
        <w:rPr>
          <w:rStyle w:val="StyleUnderline"/>
          <w:highlight w:val="cyan"/>
        </w:rPr>
        <w:t>Kant</w:t>
      </w:r>
      <w:r w:rsidRPr="00AF29E9">
        <w:rPr>
          <w:sz w:val="12"/>
        </w:rPr>
        <w:t xml:space="preserve"> refers that </w:t>
      </w:r>
      <w:r w:rsidRPr="00AF29E9">
        <w:rPr>
          <w:rStyle w:val="Emphasis"/>
          <w:highlight w:val="cyan"/>
        </w:rPr>
        <w:t xml:space="preserve">permits a person to impose an obligation on all others to recognize unilateral acts of </w:t>
      </w:r>
      <w:proofErr w:type="spellStart"/>
      <w:r w:rsidRPr="00AF29E9">
        <w:rPr>
          <w:rStyle w:val="Emphasis"/>
          <w:highlight w:val="cyan"/>
        </w:rPr>
        <w:t>appro</w:t>
      </w:r>
      <w:proofErr w:type="spellEnd"/>
      <w:r w:rsidRPr="00AF29E9">
        <w:rPr>
          <w:rStyle w:val="Emphasis"/>
          <w:highlight w:val="cyan"/>
        </w:rPr>
        <w:t xml:space="preserve">- </w:t>
      </w:r>
      <w:proofErr w:type="spellStart"/>
      <w:r w:rsidRPr="00AF29E9">
        <w:rPr>
          <w:rStyle w:val="Emphasis"/>
          <w:highlight w:val="cyan"/>
        </w:rPr>
        <w:t>priation</w:t>
      </w:r>
      <w:proofErr w:type="spellEnd"/>
      <w:r w:rsidRPr="00AF29E9">
        <w:rPr>
          <w:rStyle w:val="Emphasis"/>
          <w:highlight w:val="cyan"/>
        </w:rPr>
        <w:t xml:space="preserve"> as creating ownership rights.</w:t>
      </w:r>
      <w:r w:rsidRPr="00AF29E9">
        <w:rPr>
          <w:sz w:val="12"/>
        </w:rPr>
        <w:t xml:space="preserve"> Kant continues regarding this legal capacity </w:t>
      </w:r>
      <w:proofErr w:type="gramStart"/>
      <w:r w:rsidRPr="00AF29E9">
        <w:rPr>
          <w:sz w:val="12"/>
        </w:rPr>
        <w:t>in ?</w:t>
      </w:r>
      <w:proofErr w:type="gramEnd"/>
      <w:r w:rsidRPr="00AF29E9">
        <w:rPr>
          <w:sz w:val="12"/>
        </w:rPr>
        <w:t xml:space="preserve"> 17: </w:t>
      </w:r>
      <w:r w:rsidRPr="000664A1">
        <w:rPr>
          <w:rStyle w:val="StyleUnderline"/>
        </w:rPr>
        <w:t>[P]</w:t>
      </w:r>
      <w:proofErr w:type="spellStart"/>
      <w:r w:rsidRPr="000664A1">
        <w:rPr>
          <w:rStyle w:val="StyleUnderline"/>
        </w:rPr>
        <w:t>ossession</w:t>
      </w:r>
      <w:proofErr w:type="spellEnd"/>
      <w:r w:rsidRPr="000664A1">
        <w:rPr>
          <w:rStyle w:val="StyleUnderline"/>
        </w:rPr>
        <w:t xml:space="preserve"> is nothing more than a relation of one person to persons to bind all of them regarding the use of things through the will of the former to the extent his will accords with the axiom of external freedom, the postulate of the capacity [to have an external object as one's own</w:t>
      </w:r>
      <w:r w:rsidRPr="000664A1">
        <w:rPr>
          <w:sz w:val="12"/>
        </w:rPr>
        <w:t xml:space="preserve"> </w:t>
      </w:r>
      <w:proofErr w:type="gramStart"/>
      <w:r w:rsidRPr="000664A1">
        <w:rPr>
          <w:sz w:val="12"/>
        </w:rPr>
        <w:t>- ?</w:t>
      </w:r>
      <w:proofErr w:type="gramEnd"/>
      <w:r w:rsidRPr="000664A1">
        <w:rPr>
          <w:sz w:val="12"/>
        </w:rPr>
        <w:t xml:space="preserve"> 2], and </w:t>
      </w:r>
      <w:r w:rsidRPr="000664A1">
        <w:rPr>
          <w:rStyle w:val="StyleUnderline"/>
        </w:rPr>
        <w:t xml:space="preserve">the universal legislation of the a priori will </w:t>
      </w:r>
      <w:proofErr w:type="spellStart"/>
      <w:r w:rsidRPr="000664A1">
        <w:rPr>
          <w:rStyle w:val="StyleUnderline"/>
        </w:rPr>
        <w:t>seen</w:t>
      </w:r>
      <w:proofErr w:type="spellEnd"/>
      <w:r w:rsidRPr="000664A1">
        <w:rPr>
          <w:rStyle w:val="StyleUnderline"/>
        </w:rPr>
        <w:t xml:space="preserve"> as united, which is intelligible possession of the things.</w:t>
      </w:r>
      <w:r w:rsidRPr="00AF29E9">
        <w:rPr>
          <w:sz w:val="12"/>
        </w:rPr>
        <w:t>258</w:t>
      </w:r>
    </w:p>
    <w:p w14:paraId="584F7B2A" w14:textId="77777777" w:rsidR="00481393" w:rsidRDefault="00481393" w:rsidP="00481393">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7C34DE22" w14:textId="77777777" w:rsidR="00481393" w:rsidRPr="009D349B" w:rsidRDefault="00481393" w:rsidP="00481393">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33"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33AC36D" w14:textId="77777777" w:rsidR="00481393" w:rsidRDefault="00481393" w:rsidP="00481393">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w:t>
      </w:r>
      <w:r w:rsidRPr="009D349B">
        <w:rPr>
          <w:sz w:val="16"/>
        </w:rPr>
        <w:lastRenderedPageBreak/>
        <w:t xml:space="preserve">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 xml:space="preserve">B would </w:t>
      </w:r>
      <w:proofErr w:type="gramStart"/>
      <w:r w:rsidRPr="009D349B">
        <w:rPr>
          <w:rStyle w:val="Emphasis"/>
          <w:highlight w:val="cyan"/>
        </w:rPr>
        <w:t>have to</w:t>
      </w:r>
      <w:proofErr w:type="gramEnd"/>
      <w:r w:rsidRPr="009D349B">
        <w:rPr>
          <w:rStyle w:val="Emphasis"/>
          <w:highlight w:val="cyan"/>
        </w:rPr>
        <w:t xml:space="preserve">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067F6DA" w14:textId="77777777" w:rsidR="00481393" w:rsidRDefault="00481393" w:rsidP="00481393">
      <w:pPr>
        <w:rPr>
          <w:sz w:val="16"/>
        </w:rPr>
      </w:pPr>
    </w:p>
    <w:p w14:paraId="3F75E342" w14:textId="77777777" w:rsidR="00481393" w:rsidRDefault="00481393" w:rsidP="00481393">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289C418E" w14:textId="77777777" w:rsidR="00481393" w:rsidRPr="009D349B" w:rsidRDefault="00481393" w:rsidP="00481393">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34"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664C174" w14:textId="77777777" w:rsidR="001302E2" w:rsidRDefault="00481393" w:rsidP="00481393">
      <w:pPr>
        <w:rPr>
          <w:rStyle w:val="Emphasis"/>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w:t>
      </w:r>
      <w:r w:rsidRPr="009D349B">
        <w:rPr>
          <w:rStyle w:val="Emphasis"/>
          <w:highlight w:val="cyan"/>
        </w:rPr>
        <w:lastRenderedPageBreak/>
        <w:t>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p>
    <w:p w14:paraId="4A2C140C" w14:textId="77777777" w:rsidR="001302E2" w:rsidRDefault="001302E2" w:rsidP="00481393">
      <w:pPr>
        <w:rPr>
          <w:rStyle w:val="Emphasis"/>
        </w:rPr>
      </w:pPr>
    </w:p>
    <w:p w14:paraId="523637FF" w14:textId="77777777" w:rsidR="001302E2" w:rsidRDefault="001302E2" w:rsidP="00481393">
      <w:pPr>
        <w:rPr>
          <w:rStyle w:val="Emphasis"/>
        </w:rPr>
      </w:pPr>
    </w:p>
    <w:p w14:paraId="0D8BB19E" w14:textId="1809FCDC" w:rsidR="00481393" w:rsidRPr="009D349B" w:rsidRDefault="00481393" w:rsidP="00481393">
      <w:pPr>
        <w:rPr>
          <w:sz w:val="10"/>
        </w:rPr>
      </w:pP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 xml:space="preserve">This difference in the effect that nullification has on self-owned powers versus extra-personal </w:t>
      </w:r>
      <w:r w:rsidRPr="009D349B">
        <w:rPr>
          <w:rStyle w:val="Emphasis"/>
        </w:rPr>
        <w:lastRenderedPageBreak/>
        <w:t>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4329A362" w14:textId="77777777" w:rsidR="00481393" w:rsidRDefault="00481393" w:rsidP="00481393"/>
    <w:p w14:paraId="2F6DCE27" w14:textId="249C1772" w:rsidR="00481393" w:rsidRPr="009D349B" w:rsidRDefault="00F773A7" w:rsidP="00481393">
      <w:pPr>
        <w:pStyle w:val="Heading4"/>
        <w:spacing w:before="0"/>
        <w:rPr>
          <w:rFonts w:ascii="Times New Roman" w:hAnsi="Times New Roman" w:cs="Times New Roman"/>
          <w:sz w:val="24"/>
        </w:rPr>
      </w:pPr>
      <w:r>
        <w:rPr>
          <w:rFonts w:cs="Calibri"/>
        </w:rPr>
        <w:t>///</w:t>
      </w:r>
      <w:r w:rsidR="00481393">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228A890F" w14:textId="77777777" w:rsidR="00481393" w:rsidRPr="009D349B" w:rsidRDefault="00481393" w:rsidP="00481393">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35"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7B8C497" w14:textId="77777777" w:rsidR="00481393" w:rsidRPr="009D349B" w:rsidRDefault="00481393" w:rsidP="00481393">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w:t>
      </w:r>
      <w:r w:rsidRPr="009D349B">
        <w:rPr>
          <w:sz w:val="16"/>
        </w:rPr>
        <w:lastRenderedPageBreak/>
        <w:t xml:space="preserve">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28AD3643" w14:textId="329EDF41" w:rsidR="00E42E4C" w:rsidRDefault="00392B8E" w:rsidP="00392B8E">
      <w:pPr>
        <w:pStyle w:val="Heading3"/>
      </w:pPr>
      <w:r>
        <w:lastRenderedPageBreak/>
        <w:t>Advantage</w:t>
      </w:r>
    </w:p>
    <w:p w14:paraId="3822BA0B" w14:textId="77777777" w:rsidR="008F1C8A" w:rsidRPr="00093FC9" w:rsidRDefault="008F1C8A" w:rsidP="008F1C8A">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27481A01" w14:textId="77777777" w:rsidR="008F1C8A" w:rsidRPr="00093FC9" w:rsidRDefault="008F1C8A" w:rsidP="008F1C8A">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141A6252" w14:textId="77777777" w:rsidR="008F1C8A" w:rsidRPr="00093FC9" w:rsidRDefault="008F1C8A" w:rsidP="008F1C8A">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533AA1FB" w14:textId="77777777" w:rsidR="008F1C8A" w:rsidRPr="00093FC9" w:rsidRDefault="008F1C8A" w:rsidP="008F1C8A">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0B64EAE3" w14:textId="77777777" w:rsidR="008F1C8A" w:rsidRPr="00093FC9" w:rsidRDefault="008F1C8A" w:rsidP="008F1C8A">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3993ABA1" w14:textId="77777777" w:rsidR="008F1C8A" w:rsidRPr="00093FC9" w:rsidRDefault="008F1C8A" w:rsidP="008F1C8A">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712C1CEC" w14:textId="77777777" w:rsidR="008F1C8A" w:rsidRPr="00093FC9" w:rsidRDefault="008F1C8A" w:rsidP="008F1C8A">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445E76FB" w14:textId="7A30D63C" w:rsidR="008F1C8A" w:rsidRDefault="008F1C8A" w:rsidP="008F1C8A">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51DE4976" w14:textId="77777777" w:rsidR="00642245" w:rsidRPr="00F47ACC" w:rsidRDefault="00642245" w:rsidP="00642245">
      <w:pPr>
        <w:pStyle w:val="Heading4"/>
      </w:pPr>
      <w:r>
        <w:t>No link - Hacking doesn’t cause nuke war</w:t>
      </w:r>
    </w:p>
    <w:p w14:paraId="57B527C8" w14:textId="77777777" w:rsidR="00642245" w:rsidRPr="00043596" w:rsidRDefault="00642245" w:rsidP="00642245">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w:t>
      </w:r>
      <w:r>
        <w:lastRenderedPageBreak/>
        <w:t xml:space="preserve">Deterrence: Deterring Aggression in the Global Commons of Space. March 28, 2018. </w:t>
      </w:r>
      <w:hyperlink r:id="rId36" w:history="1">
        <w:r w:rsidRPr="00A405BA">
          <w:rPr>
            <w:rStyle w:val="FollowedHyperlink"/>
          </w:rPr>
          <w:t>https://apps.dtic.mil/dtic/tr/fulltext/u2/1062004.pdf</w:t>
        </w:r>
      </w:hyperlink>
      <w:r>
        <w:t>]</w:t>
      </w:r>
    </w:p>
    <w:p w14:paraId="5BC3FD6B" w14:textId="77777777" w:rsidR="00642245" w:rsidRPr="00F47ACC" w:rsidRDefault="00642245" w:rsidP="00642245">
      <w:pPr>
        <w:rPr>
          <w:sz w:val="16"/>
        </w:rPr>
      </w:pPr>
      <w:r w:rsidRPr="00F47ACC">
        <w:rPr>
          <w:sz w:val="16"/>
        </w:rPr>
        <w:t>PREVENTING AGGRESSION IN SPACE</w:t>
      </w:r>
    </w:p>
    <w:p w14:paraId="08DDE2F1" w14:textId="77777777" w:rsidR="00642245" w:rsidRPr="00F47ACC" w:rsidRDefault="00642245" w:rsidP="00642245">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DE4EC8">
        <w:rPr>
          <w:rStyle w:val="StyleUnderline"/>
          <w:highlight w:val="cyan"/>
        </w:rPr>
        <w:t>during the Cold War</w:t>
      </w:r>
      <w:r w:rsidRPr="00F47ACC">
        <w:rPr>
          <w:sz w:val="16"/>
        </w:rPr>
        <w:t xml:space="preserve"> because </w:t>
      </w:r>
      <w:r w:rsidRPr="00DE4EC8">
        <w:rPr>
          <w:rStyle w:val="StyleUnderline"/>
          <w:highlight w:val="cyan"/>
        </w:rPr>
        <w:t>both sides viewed</w:t>
      </w:r>
      <w:r w:rsidRPr="00F47ACC">
        <w:rPr>
          <w:sz w:val="16"/>
        </w:rPr>
        <w:t xml:space="preserve"> an </w:t>
      </w:r>
      <w:r w:rsidRPr="00DE4EC8">
        <w:rPr>
          <w:rStyle w:val="StyleUnderline"/>
          <w:highlight w:val="cyan"/>
        </w:rPr>
        <w:t>attack on</w:t>
      </w:r>
      <w:r w:rsidRPr="00F47ACC">
        <w:rPr>
          <w:sz w:val="16"/>
        </w:rPr>
        <w:t xml:space="preserve"> military </w:t>
      </w:r>
      <w:r w:rsidRPr="00DE4EC8">
        <w:rPr>
          <w:rStyle w:val="Emphasis"/>
          <w:highlight w:val="cyan"/>
        </w:rPr>
        <w:t>sat</w:t>
      </w:r>
      <w:r w:rsidRPr="00F47ACC">
        <w:rPr>
          <w:sz w:val="16"/>
        </w:rPr>
        <w:t>ellite</w:t>
      </w:r>
      <w:r w:rsidRPr="00DE4EC8">
        <w:rPr>
          <w:rStyle w:val="Emphasis"/>
          <w:highlight w:val="cyan"/>
        </w:rPr>
        <w:t>s</w:t>
      </w:r>
      <w:r w:rsidRPr="00F47ACC">
        <w:rPr>
          <w:rStyle w:val="StyleUnderline"/>
        </w:rPr>
        <w:t xml:space="preserve"> </w:t>
      </w:r>
      <w:r w:rsidRPr="00DE4EC8">
        <w:rPr>
          <w:rStyle w:val="StyleUnderline"/>
          <w:highlight w:val="cyan"/>
        </w:rPr>
        <w:t>as</w:t>
      </w:r>
      <w:r w:rsidRPr="00F47ACC">
        <w:rPr>
          <w:sz w:val="16"/>
        </w:rPr>
        <w:t xml:space="preserve"> highly </w:t>
      </w:r>
      <w:r w:rsidRPr="00DE4EC8">
        <w:rPr>
          <w:rStyle w:val="StyleUnderline"/>
          <w:highlight w:val="cyan"/>
        </w:rPr>
        <w:t>escalatory</w:t>
      </w:r>
      <w:r w:rsidRPr="00F47ACC">
        <w:rPr>
          <w:sz w:val="16"/>
        </w:rPr>
        <w:t xml:space="preserve">, and such an action would likely result in general nuclear war.7F 7 </w:t>
      </w:r>
      <w:r w:rsidRPr="00DE4EC8">
        <w:rPr>
          <w:highlight w:val="cyan"/>
          <w:u w:val="single"/>
        </w:rPr>
        <w:t>In today’s</w:t>
      </w:r>
      <w:r w:rsidRPr="00F47ACC">
        <w:rPr>
          <w:u w:val="single"/>
        </w:rPr>
        <w:t xml:space="preserve"> more </w:t>
      </w:r>
      <w:r w:rsidRPr="00DE4EC8">
        <w:rPr>
          <w:rStyle w:val="Emphasis"/>
          <w:highlight w:val="cyan"/>
        </w:rPr>
        <w:t>nuanced world</w:t>
      </w:r>
      <w:r w:rsidRPr="00F47ACC">
        <w:rPr>
          <w:sz w:val="16"/>
        </w:rPr>
        <w:t xml:space="preserve">, </w:t>
      </w:r>
      <w:r w:rsidRPr="00DE4EC8">
        <w:rPr>
          <w:rStyle w:val="Emphasis"/>
          <w:highlight w:val="cyan"/>
        </w:rPr>
        <w:t>attacking</w:t>
      </w:r>
      <w:r w:rsidRPr="00F47ACC">
        <w:rPr>
          <w:sz w:val="16"/>
        </w:rPr>
        <w:t xml:space="preserve"> satellites, including </w:t>
      </w:r>
      <w:r w:rsidRPr="00DE4EC8">
        <w:rPr>
          <w:rStyle w:val="Emphasis"/>
          <w:highlight w:val="cyan"/>
        </w:rPr>
        <w:t>military</w:t>
      </w:r>
      <w:r w:rsidRPr="00F47ACC">
        <w:rPr>
          <w:sz w:val="16"/>
        </w:rPr>
        <w:t xml:space="preserve"> </w:t>
      </w:r>
      <w:r w:rsidRPr="00DE4EC8">
        <w:rPr>
          <w:rStyle w:val="Emphasis"/>
          <w:highlight w:val="cyan"/>
        </w:rPr>
        <w:t>sat</w:t>
      </w:r>
      <w:r w:rsidRPr="00F47ACC">
        <w:rPr>
          <w:sz w:val="16"/>
        </w:rPr>
        <w:t>ellite</w:t>
      </w:r>
      <w:r w:rsidRPr="00DE4EC8">
        <w:rPr>
          <w:rStyle w:val="Emphasis"/>
          <w:highlight w:val="cyan"/>
        </w:rPr>
        <w:t>s</w:t>
      </w:r>
      <w:r w:rsidRPr="00F47ACC">
        <w:rPr>
          <w:sz w:val="16"/>
        </w:rPr>
        <w:t xml:space="preserve">, </w:t>
      </w:r>
      <w:r w:rsidRPr="00DE4EC8">
        <w:rPr>
          <w:rStyle w:val="Emphasis"/>
          <w:highlight w:val="cyan"/>
        </w:rPr>
        <w:t>does not</w:t>
      </w:r>
      <w:r w:rsidRPr="00F47ACC">
        <w:rPr>
          <w:sz w:val="16"/>
        </w:rPr>
        <w:t xml:space="preserve"> necessarily </w:t>
      </w:r>
      <w:r w:rsidRPr="00DE4EC8">
        <w:rPr>
          <w:rStyle w:val="Emphasis"/>
          <w:highlight w:val="cyan"/>
        </w:rPr>
        <w:t>result in nuclear war</w:t>
      </w:r>
      <w:r w:rsidRPr="00F47ACC">
        <w:rPr>
          <w:sz w:val="16"/>
        </w:rPr>
        <w:t xml:space="preserve">. For instance, </w:t>
      </w:r>
      <w:r w:rsidRPr="00DE4EC8">
        <w:rPr>
          <w:rStyle w:val="StyleUnderline"/>
          <w:highlight w:val="cyan"/>
        </w:rPr>
        <w:t>foreign countries</w:t>
      </w:r>
      <w:r w:rsidRPr="00F47ACC">
        <w:rPr>
          <w:sz w:val="16"/>
        </w:rPr>
        <w:t xml:space="preserve"> have </w:t>
      </w:r>
      <w:r w:rsidRPr="00DE4EC8">
        <w:rPr>
          <w:rStyle w:val="StyleUnderline"/>
          <w:highlight w:val="cya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DE4EC8">
        <w:rPr>
          <w:rStyle w:val="StyleUnderline"/>
          <w:highlight w:val="cyan"/>
        </w:rPr>
        <w:t>lasers against American</w:t>
      </w:r>
      <w:r w:rsidRPr="00F47ACC">
        <w:rPr>
          <w:rStyle w:val="StyleUnderline"/>
        </w:rPr>
        <w:t xml:space="preserve"> intelligence-gathering </w:t>
      </w:r>
      <w:r w:rsidRPr="00DE4EC8">
        <w:rPr>
          <w:rStyle w:val="Emphasis"/>
          <w:highlight w:val="cyan"/>
        </w:rPr>
        <w:t>sat</w:t>
      </w:r>
      <w:r w:rsidRPr="00F47ACC">
        <w:rPr>
          <w:sz w:val="16"/>
        </w:rPr>
        <w:t>ellite</w:t>
      </w:r>
      <w:r w:rsidRPr="00DE4EC8">
        <w:rPr>
          <w:rStyle w:val="Emphasis"/>
          <w:highlight w:val="cyan"/>
        </w:rPr>
        <w:t>s</w:t>
      </w:r>
      <w:r w:rsidRPr="00F47ACC">
        <w:rPr>
          <w:sz w:val="16"/>
        </w:rPr>
        <w:t xml:space="preserve">8F 8 </w:t>
      </w:r>
      <w:r w:rsidRPr="00F47ACC">
        <w:rPr>
          <w:rStyle w:val="StyleUnderline"/>
        </w:rPr>
        <w:t xml:space="preserve">and </w:t>
      </w:r>
      <w:r w:rsidRPr="00DE4EC8">
        <w:rPr>
          <w:rStyle w:val="StyleUnderline"/>
          <w:highlight w:val="cyan"/>
        </w:rPr>
        <w:t xml:space="preserve">the </w:t>
      </w:r>
      <w:r w:rsidRPr="00DE4EC8">
        <w:rPr>
          <w:rStyle w:val="Emphasis"/>
          <w:highlight w:val="cyan"/>
        </w:rPr>
        <w:t>U</w:t>
      </w:r>
      <w:r w:rsidRPr="00F47ACC">
        <w:rPr>
          <w:sz w:val="16"/>
        </w:rPr>
        <w:t xml:space="preserve">nited </w:t>
      </w:r>
      <w:r w:rsidRPr="00DE4EC8">
        <w:rPr>
          <w:rStyle w:val="Emphasis"/>
          <w:highlight w:val="cyan"/>
        </w:rPr>
        <w:t>S</w:t>
      </w:r>
      <w:r w:rsidRPr="00F47ACC">
        <w:rPr>
          <w:sz w:val="16"/>
        </w:rPr>
        <w:t xml:space="preserve">tates </w:t>
      </w:r>
      <w:r w:rsidRPr="00DE4EC8">
        <w:rPr>
          <w:highlight w:val="cyan"/>
          <w:u w:val="single"/>
        </w:rPr>
        <w:t xml:space="preserve">has been </w:t>
      </w:r>
      <w:r w:rsidRPr="00DE4EC8">
        <w:rPr>
          <w:rStyle w:val="Emphasis"/>
          <w:highlight w:val="cyan"/>
        </w:rPr>
        <w:t>reluctant to respond</w:t>
      </w:r>
      <w:r w:rsidRPr="00F47ACC">
        <w:rPr>
          <w:u w:val="single"/>
        </w:rPr>
        <w:t>, let alone retaliate</w:t>
      </w:r>
      <w:r w:rsidRPr="00F47ACC">
        <w:rPr>
          <w:sz w:val="16"/>
        </w:rPr>
        <w:t xml:space="preserve"> with nuclear weapons. This </w:t>
      </w:r>
      <w:r w:rsidRPr="00DE4EC8">
        <w:rPr>
          <w:highlight w:val="cyan"/>
          <w:u w:val="single"/>
        </w:rPr>
        <w:t xml:space="preserve">shift in policy is a </w:t>
      </w:r>
      <w:r w:rsidRPr="00DE4EC8">
        <w:rPr>
          <w:rStyle w:val="StyleUnderline"/>
          <w:highlight w:val="cyan"/>
        </w:rPr>
        <w:t>result of</w:t>
      </w:r>
      <w:r w:rsidRPr="00F47ACC">
        <w:rPr>
          <w:rStyle w:val="StyleUnderline"/>
        </w:rPr>
        <w:t xml:space="preserve"> the </w:t>
      </w:r>
      <w:r w:rsidRPr="00DE4EC8">
        <w:rPr>
          <w:rStyle w:val="StyleUnderline"/>
          <w:highlight w:val="cyan"/>
        </w:rPr>
        <w:t>broader use of gray zone</w:t>
      </w:r>
      <w:r w:rsidRPr="00DE4EC8">
        <w:rPr>
          <w:highlight w:val="cyan"/>
          <w:u w:val="single"/>
        </w:rPr>
        <w:t xml:space="preserve"> </w:t>
      </w:r>
      <w:r w:rsidRPr="00DE4EC8">
        <w:rPr>
          <w:rStyle w:val="Emphasis"/>
          <w:highlight w:val="cyan"/>
        </w:rPr>
        <w:t>op</w:t>
      </w:r>
      <w:r w:rsidRPr="00F47ACC">
        <w:rPr>
          <w:sz w:val="16"/>
        </w:rPr>
        <w:t>eration</w:t>
      </w:r>
      <w:r w:rsidRPr="00DE4EC8">
        <w:rPr>
          <w:rStyle w:val="Emphasis"/>
          <w:highlight w:val="cyan"/>
        </w:rPr>
        <w:t>s</w:t>
      </w:r>
      <w:r w:rsidRPr="00F47ACC">
        <w:rPr>
          <w:sz w:val="16"/>
        </w:rPr>
        <w:t>, to which countries struggle to respond while limiting escalation. Beginning with the fundamentals of deterrence illuminates how it applies to prevention of aggression in space</w:t>
      </w:r>
    </w:p>
    <w:p w14:paraId="3E97A658" w14:textId="77777777" w:rsidR="00642245" w:rsidRPr="00093FC9" w:rsidRDefault="00642245" w:rsidP="008F1C8A">
      <w:pPr>
        <w:rPr>
          <w:rFonts w:eastAsia="Cambria"/>
          <w:b/>
          <w:iCs/>
          <w:u w:val="single"/>
          <w:bdr w:val="single" w:sz="8" w:space="0" w:color="auto"/>
        </w:rPr>
      </w:pPr>
    </w:p>
    <w:p w14:paraId="797E9DC8" w14:textId="016E60DB" w:rsidR="007C5130" w:rsidRPr="00411CFA" w:rsidRDefault="007C5130" w:rsidP="007C5130">
      <w:pPr>
        <w:pStyle w:val="Heading4"/>
      </w:pPr>
      <w:r>
        <w:t xml:space="preserve">Space </w:t>
      </w:r>
      <w:r w:rsidRPr="00411CFA">
        <w:t>commercialization is a strong constraint on conflict</w:t>
      </w:r>
      <w:r>
        <w:t xml:space="preserve"> – solves war</w:t>
      </w:r>
    </w:p>
    <w:p w14:paraId="0977F02E" w14:textId="77777777" w:rsidR="007C5130" w:rsidRPr="00411CFA" w:rsidRDefault="007C5130" w:rsidP="007C5130">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7"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5945C530" w14:textId="77777777" w:rsidR="007C5130" w:rsidRPr="00411CFA" w:rsidRDefault="007C5130" w:rsidP="007C5130">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64AAB048" w14:textId="77777777" w:rsidR="007C5130" w:rsidRPr="00411CFA" w:rsidRDefault="007C5130" w:rsidP="007C5130">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03399EF0" w14:textId="77777777" w:rsidR="007C5130" w:rsidRPr="00411CFA" w:rsidRDefault="007C5130" w:rsidP="007C5130">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54931C6D" w14:textId="77777777" w:rsidR="007C5130" w:rsidRPr="00411CFA" w:rsidRDefault="007C5130" w:rsidP="007C5130">
      <w:pPr>
        <w:rPr>
          <w:sz w:val="16"/>
        </w:rPr>
      </w:pPr>
      <w:r w:rsidRPr="00411CFA">
        <w:rPr>
          <w:sz w:val="16"/>
        </w:rPr>
        <w:lastRenderedPageBreak/>
        <w:t>peaceful 35</w:t>
      </w:r>
    </w:p>
    <w:p w14:paraId="2AB66721" w14:textId="77777777" w:rsidR="007C5130" w:rsidRPr="00411CFA" w:rsidRDefault="007C5130" w:rsidP="007C5130">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329F2C30" w14:textId="77777777" w:rsidR="007C5130" w:rsidRPr="00411CFA" w:rsidRDefault="007C5130" w:rsidP="007C5130">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28C55298" w14:textId="77777777" w:rsidR="00F773A7" w:rsidRDefault="007C5130" w:rsidP="007C5130">
      <w:pPr>
        <w:rPr>
          <w:rStyle w:val="StyleUnderline"/>
          <w:highlight w:val="yellow"/>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companies need reliability and legal enforcement</w:t>
      </w:r>
    </w:p>
    <w:p w14:paraId="1CCBADBD" w14:textId="77777777" w:rsidR="00F773A7" w:rsidRDefault="00F773A7" w:rsidP="007C5130">
      <w:pPr>
        <w:rPr>
          <w:rStyle w:val="StyleUnderline"/>
          <w:highlight w:val="yellow"/>
        </w:rPr>
      </w:pPr>
    </w:p>
    <w:p w14:paraId="1F6F070E" w14:textId="34FE59E6" w:rsidR="007C5130" w:rsidRPr="00411CFA" w:rsidRDefault="007C5130" w:rsidP="007C5130">
      <w:pPr>
        <w:rPr>
          <w:u w:val="single"/>
        </w:rPr>
      </w:pPr>
      <w:r w:rsidRPr="00411CFA">
        <w:rPr>
          <w:rStyle w:val="StyleUnderline"/>
          <w:highlight w:val="yellow"/>
        </w:rPr>
        <w:t xml:space="preserve">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13E7A146" w14:textId="77777777" w:rsidR="008F1C8A" w:rsidRPr="008F1C8A" w:rsidRDefault="008F1C8A" w:rsidP="008F1C8A"/>
    <w:p w14:paraId="54C378B3" w14:textId="77777777" w:rsidR="00392B8E" w:rsidRPr="0089747E" w:rsidRDefault="00392B8E" w:rsidP="00392B8E">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69FA5755" w14:textId="77777777" w:rsidR="00392B8E" w:rsidRPr="0089747E" w:rsidRDefault="00392B8E" w:rsidP="00392B8E">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43F55A67" w14:textId="77777777" w:rsidR="00392B8E" w:rsidRPr="0089747E" w:rsidRDefault="00392B8E" w:rsidP="00392B8E">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xml:space="preserve">, conditional on continued compliance with NASA’s deorbiting guidelines.3 However, the possibility of a future “snowballing” effect, whereby debris collides with other objects, </w:t>
      </w:r>
      <w:r w:rsidRPr="0089747E">
        <w:rPr>
          <w:rFonts w:eastAsia="Calibri"/>
        </w:rPr>
        <w:lastRenderedPageBreak/>
        <w:t>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69A0B4B" w14:textId="77777777" w:rsidR="00392B8E" w:rsidRPr="0089747E" w:rsidRDefault="00392B8E" w:rsidP="00392B8E">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4EB008F9" w14:textId="77777777" w:rsidR="00392B8E" w:rsidRPr="0089747E" w:rsidRDefault="00392B8E" w:rsidP="00392B8E">
      <w:pPr>
        <w:rPr>
          <w:rFonts w:eastAsia="Calibri"/>
        </w:rPr>
      </w:pPr>
      <w:bookmarkStart w:id="2"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2"/>
    <w:p w14:paraId="5255124C" w14:textId="77777777" w:rsidR="00392B8E" w:rsidRPr="000578F6" w:rsidRDefault="00392B8E" w:rsidP="00392B8E">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24ABBF49" w14:textId="77777777" w:rsidR="00392B8E" w:rsidRPr="0089747E" w:rsidRDefault="00392B8E" w:rsidP="00392B8E">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1305F003" w14:textId="77777777" w:rsidR="00392B8E" w:rsidRPr="00BB6B55" w:rsidRDefault="00392B8E" w:rsidP="00392B8E">
      <w:pPr>
        <w:pStyle w:val="Heading4"/>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65D55C55" w14:textId="77777777" w:rsidR="00392B8E" w:rsidRDefault="00392B8E" w:rsidP="00392B8E">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45442064" w14:textId="77777777" w:rsidR="00392B8E" w:rsidRPr="00FA1819" w:rsidRDefault="00392B8E" w:rsidP="00392B8E">
      <w:pPr>
        <w:rPr>
          <w:sz w:val="16"/>
        </w:rPr>
      </w:pPr>
      <w:r w:rsidRPr="006C1BDE">
        <w:rPr>
          <w:rStyle w:val="StyleUnderline"/>
          <w:highlight w:val="cyan"/>
        </w:rPr>
        <w:t>Kessler</w:t>
      </w:r>
      <w:r w:rsidRPr="00AB73EE">
        <w:rPr>
          <w:rStyle w:val="StyleUnderline"/>
        </w:rPr>
        <w:t xml:space="preserve"> Syndrome </w:t>
      </w:r>
      <w:r w:rsidRPr="006C1BDE">
        <w:rPr>
          <w:rStyle w:val="StyleUnderline"/>
          <w:highlight w:val="cyan"/>
        </w:rPr>
        <w:t xml:space="preserve">is </w:t>
      </w:r>
      <w:r w:rsidRPr="006C1BDE">
        <w:rPr>
          <w:rStyle w:val="Emphasis"/>
          <w:highlight w:val="cyan"/>
        </w:rPr>
        <w:t>overhyped</w:t>
      </w:r>
      <w:r w:rsidRPr="006C1BDE">
        <w:rPr>
          <w:rStyle w:val="StyleUnderline"/>
          <w:highlight w:val="cyan"/>
        </w:rPr>
        <w:t xml:space="preserve">. A </w:t>
      </w:r>
      <w:r w:rsidRPr="006C1BDE">
        <w:rPr>
          <w:rStyle w:val="Emphasis"/>
          <w:highlight w:val="cyan"/>
        </w:rPr>
        <w:t>chorus of</w:t>
      </w:r>
      <w:r w:rsidRPr="00AB73EE">
        <w:rPr>
          <w:rStyle w:val="Emphasis"/>
        </w:rPr>
        <w:t xml:space="preserve"> online </w:t>
      </w:r>
      <w:r w:rsidRPr="006C1BDE">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C1BDE">
        <w:rPr>
          <w:rStyle w:val="StyleUnderline"/>
          <w:highlight w:val="cyan"/>
        </w:rPr>
        <w:t xml:space="preserve">are </w:t>
      </w:r>
      <w:r w:rsidRPr="006C1BDE">
        <w:rPr>
          <w:rStyle w:val="Emphasis"/>
          <w:highlight w:val="cyan"/>
        </w:rPr>
        <w:t>wrong</w:t>
      </w:r>
      <w:r w:rsidRPr="00FA1819">
        <w:rPr>
          <w:sz w:val="16"/>
        </w:rPr>
        <w:t>.</w:t>
      </w:r>
    </w:p>
    <w:p w14:paraId="619B6B4D" w14:textId="77777777" w:rsidR="00392B8E" w:rsidRPr="00FA1819" w:rsidRDefault="00392B8E" w:rsidP="00392B8E">
      <w:pPr>
        <w:rPr>
          <w:sz w:val="16"/>
        </w:rPr>
      </w:pPr>
      <w:r w:rsidRPr="00FA1819">
        <w:rPr>
          <w:sz w:val="16"/>
        </w:rPr>
        <w:t>What is Kessler Syndrome?</w:t>
      </w:r>
    </w:p>
    <w:p w14:paraId="2270540C" w14:textId="77777777" w:rsidR="00392B8E" w:rsidRPr="00FA1819" w:rsidRDefault="00392B8E" w:rsidP="00392B8E">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A55197D" w14:textId="77777777" w:rsidR="00392B8E" w:rsidRPr="00FA1819" w:rsidRDefault="00392B8E" w:rsidP="00392B8E">
      <w:pPr>
        <w:rPr>
          <w:sz w:val="16"/>
        </w:rPr>
      </w:pPr>
      <w:r w:rsidRPr="00FA1819">
        <w:rPr>
          <w:sz w:val="16"/>
        </w:rPr>
        <w:t>It is a dark picture.</w:t>
      </w:r>
    </w:p>
    <w:p w14:paraId="3DBFB50A" w14:textId="77777777" w:rsidR="00392B8E" w:rsidRPr="00AB73EE" w:rsidRDefault="00392B8E" w:rsidP="00392B8E">
      <w:pPr>
        <w:rPr>
          <w:rStyle w:val="StyleUnderline"/>
        </w:rPr>
      </w:pPr>
      <w:r w:rsidRPr="00AB73EE">
        <w:rPr>
          <w:rStyle w:val="StyleUnderline"/>
        </w:rPr>
        <w:t>Is Kessler Syndrome likely to happen?</w:t>
      </w:r>
    </w:p>
    <w:p w14:paraId="7E91184C" w14:textId="77777777" w:rsidR="00392B8E" w:rsidRPr="00FA1819" w:rsidRDefault="00392B8E" w:rsidP="00392B8E">
      <w:pPr>
        <w:rPr>
          <w:sz w:val="16"/>
        </w:rPr>
      </w:pPr>
      <w:r w:rsidRPr="00FA1819">
        <w:rPr>
          <w:sz w:val="16"/>
        </w:rPr>
        <w:lastRenderedPageBreak/>
        <w:t>I had to stop everything and spend an afternoon doing back-of-the-napkin math to know how big the threat is. To estimate, we need to know where the stuff in space is, how much mass is there, and how long it would take to deorbit.</w:t>
      </w:r>
    </w:p>
    <w:p w14:paraId="1F5E0962" w14:textId="77777777" w:rsidR="00392B8E" w:rsidRPr="00AB73EE" w:rsidRDefault="00392B8E" w:rsidP="00392B8E">
      <w:pPr>
        <w:rPr>
          <w:rStyle w:val="StyleUnderline"/>
        </w:rPr>
      </w:pPr>
      <w:r w:rsidRPr="00AB73EE">
        <w:rPr>
          <w:rStyle w:val="StyleUnderline"/>
        </w:rPr>
        <w:t xml:space="preserve">The </w:t>
      </w:r>
      <w:r w:rsidRPr="006C1BDE">
        <w:rPr>
          <w:rStyle w:val="StyleUnderline"/>
          <w:highlight w:val="cyan"/>
        </w:rPr>
        <w:t>orbital area</w:t>
      </w:r>
      <w:r w:rsidRPr="00AB73EE">
        <w:rPr>
          <w:rStyle w:val="StyleUnderline"/>
        </w:rPr>
        <w:t xml:space="preserve"> around earth </w:t>
      </w:r>
      <w:r w:rsidRPr="006C1BDE">
        <w:rPr>
          <w:rStyle w:val="StyleUnderline"/>
          <w:highlight w:val="cyan"/>
        </w:rPr>
        <w:t>can be broken</w:t>
      </w:r>
      <w:r w:rsidRPr="00AB73EE">
        <w:rPr>
          <w:rStyle w:val="StyleUnderline"/>
        </w:rPr>
        <w:t xml:space="preserve"> down </w:t>
      </w:r>
      <w:r w:rsidRPr="006C1BDE">
        <w:rPr>
          <w:rStyle w:val="StyleUnderline"/>
          <w:highlight w:val="cyan"/>
        </w:rPr>
        <w:t>into four regions.</w:t>
      </w:r>
    </w:p>
    <w:p w14:paraId="759AAC1F" w14:textId="77777777" w:rsidR="00392B8E" w:rsidRPr="00FA1819" w:rsidRDefault="00392B8E" w:rsidP="00392B8E">
      <w:pPr>
        <w:rPr>
          <w:sz w:val="16"/>
        </w:rPr>
      </w:pPr>
      <w:r w:rsidRPr="006C1BDE">
        <w:rPr>
          <w:rStyle w:val="Emphasis"/>
          <w:highlight w:val="cyan"/>
        </w:rPr>
        <w:t>Low LEO</w:t>
      </w:r>
      <w:r w:rsidRPr="00AB73EE">
        <w:rPr>
          <w:rStyle w:val="StyleUnderline"/>
        </w:rPr>
        <w:t xml:space="preserve"> - Up to about 400km. </w:t>
      </w:r>
      <w:r w:rsidRPr="006C1BDE">
        <w:rPr>
          <w:rStyle w:val="StyleUnderline"/>
          <w:highlight w:val="cyan"/>
        </w:rPr>
        <w:t>Things</w:t>
      </w:r>
      <w:r w:rsidRPr="00AB73EE">
        <w:rPr>
          <w:rStyle w:val="StyleUnderline"/>
        </w:rPr>
        <w:t xml:space="preserve"> that orbit </w:t>
      </w:r>
      <w:r w:rsidRPr="006C1BDE">
        <w:rPr>
          <w:rStyle w:val="StyleUnderline"/>
          <w:highlight w:val="cyan"/>
        </w:rPr>
        <w:t>here burn up</w:t>
      </w:r>
      <w:r w:rsidRPr="00AB73EE">
        <w:rPr>
          <w:rStyle w:val="StyleUnderline"/>
        </w:rPr>
        <w:t xml:space="preserve"> in the earth’s atmosphere </w:t>
      </w:r>
      <w:r w:rsidRPr="006C1BDE">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49CA11F4" w14:textId="77777777" w:rsidR="00392B8E" w:rsidRPr="00FA1819" w:rsidRDefault="00392B8E" w:rsidP="00392B8E">
      <w:pPr>
        <w:rPr>
          <w:sz w:val="16"/>
        </w:rPr>
      </w:pPr>
      <w:r w:rsidRPr="006C1BDE">
        <w:rPr>
          <w:rStyle w:val="Emphasis"/>
          <w:highlight w:val="cyan"/>
        </w:rPr>
        <w:t>High LEO</w:t>
      </w:r>
      <w:r w:rsidRPr="00AB73EE">
        <w:rPr>
          <w:rStyle w:val="StyleUnderline"/>
        </w:rPr>
        <w:t xml:space="preserve"> - 400km to 2000km. This </w:t>
      </w:r>
      <w:r w:rsidRPr="006C1BDE">
        <w:rPr>
          <w:rStyle w:val="StyleUnderline"/>
          <w:highlight w:val="cyan"/>
        </w:rPr>
        <w:t>where most</w:t>
      </w:r>
      <w:r w:rsidRPr="00AB73EE">
        <w:rPr>
          <w:rStyle w:val="StyleUnderline"/>
        </w:rPr>
        <w:t xml:space="preserve"> heavy satellites and most space </w:t>
      </w:r>
      <w:r w:rsidRPr="006C1BDE">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6C1BDE">
        <w:rPr>
          <w:rStyle w:val="StyleUnderline"/>
          <w:highlight w:val="cyan"/>
        </w:rPr>
        <w:t>is where Kessler</w:t>
      </w:r>
      <w:r w:rsidRPr="00AB73EE">
        <w:rPr>
          <w:rStyle w:val="StyleUnderline"/>
        </w:rPr>
        <w:t xml:space="preserve"> Syndrome </w:t>
      </w:r>
      <w:r w:rsidRPr="006C1BDE">
        <w:rPr>
          <w:rStyle w:val="StyleUnderline"/>
          <w:highlight w:val="cyan"/>
        </w:rPr>
        <w:t>could be</w:t>
      </w:r>
      <w:r w:rsidRPr="00AB73EE">
        <w:rPr>
          <w:rStyle w:val="StyleUnderline"/>
        </w:rPr>
        <w:t xml:space="preserve"> an issue</w:t>
      </w:r>
      <w:r w:rsidRPr="00FA1819">
        <w:rPr>
          <w:sz w:val="16"/>
        </w:rPr>
        <w:t>.</w:t>
      </w:r>
    </w:p>
    <w:p w14:paraId="681F9EAC" w14:textId="77777777" w:rsidR="00392B8E" w:rsidRPr="00FA1819" w:rsidRDefault="00392B8E" w:rsidP="00392B8E">
      <w:pPr>
        <w:rPr>
          <w:sz w:val="16"/>
        </w:rPr>
      </w:pPr>
      <w:r w:rsidRPr="006C1BDE">
        <w:rPr>
          <w:rStyle w:val="Emphasis"/>
          <w:highlight w:val="cyan"/>
        </w:rPr>
        <w:t>Mid Orbit</w:t>
      </w:r>
      <w:r w:rsidRPr="006C1BDE">
        <w:rPr>
          <w:rStyle w:val="StyleUnderline"/>
          <w:highlight w:val="cyan"/>
        </w:rPr>
        <w:t xml:space="preserve"> - </w:t>
      </w:r>
      <w:r w:rsidRPr="006C1BDE">
        <w:rPr>
          <w:rStyle w:val="Emphasis"/>
          <w:highlight w:val="cyan"/>
        </w:rPr>
        <w:t>GPS</w:t>
      </w:r>
      <w:r w:rsidRPr="00AB73EE">
        <w:rPr>
          <w:rStyle w:val="StyleUnderline"/>
        </w:rPr>
        <w:t xml:space="preserve"> satellites </w:t>
      </w:r>
      <w:r w:rsidRPr="006C1BDE">
        <w:rPr>
          <w:rStyle w:val="StyleUnderline"/>
          <w:highlight w:val="cyan"/>
        </w:rPr>
        <w:t>and</w:t>
      </w:r>
      <w:r w:rsidRPr="00AB73EE">
        <w:rPr>
          <w:rStyle w:val="StyleUnderline"/>
        </w:rPr>
        <w:t xml:space="preserve"> other </w:t>
      </w:r>
      <w:r w:rsidRPr="006C1BDE">
        <w:rPr>
          <w:rStyle w:val="StyleUnderline"/>
          <w:highlight w:val="cyan"/>
        </w:rPr>
        <w:t>nav</w:t>
      </w:r>
      <w:r w:rsidRPr="00AB73EE">
        <w:rPr>
          <w:rStyle w:val="StyleUnderline"/>
        </w:rPr>
        <w:t xml:space="preserve">igation </w:t>
      </w:r>
      <w:r w:rsidRPr="006C1BDE">
        <w:rPr>
          <w:rStyle w:val="StyleUnderline"/>
          <w:highlight w:val="cyan"/>
        </w:rPr>
        <w:t>sat</w:t>
      </w:r>
      <w:r w:rsidRPr="00BB6B55">
        <w:rPr>
          <w:rStyle w:val="StyleUnderline"/>
        </w:rPr>
        <w:t>ellite</w:t>
      </w:r>
      <w:r w:rsidRPr="006C1BDE">
        <w:rPr>
          <w:rStyle w:val="StyleUnderline"/>
          <w:highlight w:val="cyan"/>
        </w:rPr>
        <w:t>s travel here</w:t>
      </w:r>
      <w:r w:rsidRPr="00AB73EE">
        <w:rPr>
          <w:rStyle w:val="StyleUnderline"/>
        </w:rPr>
        <w:t xml:space="preserve"> in lonely, long lives. The </w:t>
      </w:r>
      <w:r w:rsidRPr="006C1BDE">
        <w:rPr>
          <w:rStyle w:val="Emphasis"/>
          <w:highlight w:val="cyan"/>
        </w:rPr>
        <w:t>volume</w:t>
      </w:r>
      <w:r w:rsidRPr="00AB73EE">
        <w:rPr>
          <w:rStyle w:val="Emphasis"/>
        </w:rPr>
        <w:t xml:space="preserve"> of space </w:t>
      </w:r>
      <w:r w:rsidRPr="006C1BDE">
        <w:rPr>
          <w:rStyle w:val="Emphasis"/>
          <w:highlight w:val="cyan"/>
        </w:rPr>
        <w:t>is so huge</w:t>
      </w:r>
      <w:r w:rsidRPr="006C1BDE">
        <w:rPr>
          <w:rStyle w:val="StyleUnderline"/>
          <w:highlight w:val="cyan"/>
        </w:rPr>
        <w:t>, and</w:t>
      </w:r>
      <w:r w:rsidRPr="00AB73EE">
        <w:rPr>
          <w:rStyle w:val="StyleUnderline"/>
        </w:rPr>
        <w:t xml:space="preserve"> the </w:t>
      </w:r>
      <w:r w:rsidRPr="006C1BDE">
        <w:rPr>
          <w:rStyle w:val="Emphasis"/>
          <w:highlight w:val="cyan"/>
        </w:rPr>
        <w:t>number of sat</w:t>
      </w:r>
      <w:r w:rsidRPr="00BB6B55">
        <w:rPr>
          <w:rStyle w:val="Emphasis"/>
        </w:rPr>
        <w:t>ellite</w:t>
      </w:r>
      <w:r w:rsidRPr="006C1BDE">
        <w:rPr>
          <w:rStyle w:val="Emphasis"/>
          <w:highlight w:val="cyan"/>
        </w:rPr>
        <w:t>s so few</w:t>
      </w:r>
      <w:r w:rsidRPr="00AB73EE">
        <w:rPr>
          <w:rStyle w:val="StyleUnderline"/>
        </w:rPr>
        <w:t xml:space="preserve">, that </w:t>
      </w:r>
      <w:r w:rsidRPr="006C1BDE">
        <w:rPr>
          <w:rStyle w:val="StyleUnderline"/>
          <w:highlight w:val="cyan"/>
        </w:rPr>
        <w:t xml:space="preserve">we </w:t>
      </w:r>
      <w:r w:rsidRPr="006C1BDE">
        <w:rPr>
          <w:rStyle w:val="Emphasis"/>
          <w:highlight w:val="cyan"/>
        </w:rPr>
        <w:t>don’t</w:t>
      </w:r>
      <w:r w:rsidRPr="00AB73EE">
        <w:rPr>
          <w:rStyle w:val="Emphasis"/>
        </w:rPr>
        <w:t xml:space="preserve"> need to </w:t>
      </w:r>
      <w:r w:rsidRPr="006C1BDE">
        <w:rPr>
          <w:rStyle w:val="Emphasis"/>
          <w:highlight w:val="cyan"/>
        </w:rPr>
        <w:t>worry</w:t>
      </w:r>
      <w:r w:rsidRPr="00AB73EE">
        <w:rPr>
          <w:rStyle w:val="StyleUnderline"/>
        </w:rPr>
        <w:t xml:space="preserve"> about Kessler </w:t>
      </w:r>
      <w:r w:rsidRPr="006C1BDE">
        <w:rPr>
          <w:rStyle w:val="Emphasis"/>
          <w:highlight w:val="cyan"/>
        </w:rPr>
        <w:t>here</w:t>
      </w:r>
      <w:r w:rsidRPr="00FA1819">
        <w:rPr>
          <w:sz w:val="16"/>
        </w:rPr>
        <w:t>.</w:t>
      </w:r>
    </w:p>
    <w:p w14:paraId="20170EF1" w14:textId="77777777" w:rsidR="00392B8E" w:rsidRPr="00FA1819" w:rsidRDefault="00392B8E" w:rsidP="00392B8E">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1BDE">
        <w:rPr>
          <w:rStyle w:val="StyleUnderline"/>
          <w:highlight w:val="cyan"/>
        </w:rPr>
        <w:t>GEO orbit is</w:t>
      </w:r>
      <w:r w:rsidRPr="00AB73EE">
        <w:rPr>
          <w:rStyle w:val="StyleUnderline"/>
        </w:rPr>
        <w:t xml:space="preserve"> roughly a ring 384,400 km around. However, all</w:t>
      </w:r>
      <w:r w:rsidRPr="00FA1819">
        <w:rPr>
          <w:sz w:val="16"/>
        </w:rPr>
        <w:t xml:space="preserve"> the </w:t>
      </w:r>
      <w:r w:rsidRPr="006C1BDE">
        <w:rPr>
          <w:rStyle w:val="StyleUnderline"/>
          <w:highlight w:val="cyan"/>
        </w:rPr>
        <w:t>sat</w:t>
      </w:r>
      <w:r w:rsidRPr="00BB6B55">
        <w:rPr>
          <w:rStyle w:val="StyleUnderline"/>
        </w:rPr>
        <w:t>ellite</w:t>
      </w:r>
      <w:r w:rsidRPr="006C1BDE">
        <w:rPr>
          <w:rStyle w:val="StyleUnderline"/>
          <w:highlight w:val="cyan"/>
        </w:rPr>
        <w:t>s</w:t>
      </w:r>
      <w:r w:rsidRPr="00AB73EE">
        <w:rPr>
          <w:rStyle w:val="StyleUnderline"/>
        </w:rPr>
        <w:t xml:space="preserve"> here are </w:t>
      </w:r>
      <w:r w:rsidRPr="006C1BDE">
        <w:rPr>
          <w:rStyle w:val="StyleUnderline"/>
          <w:highlight w:val="cyan"/>
        </w:rPr>
        <w:t>moving the same</w:t>
      </w:r>
      <w:r w:rsidRPr="00AB73EE">
        <w:rPr>
          <w:rStyle w:val="StyleUnderline"/>
        </w:rPr>
        <w:t xml:space="preserve"> direction at the same </w:t>
      </w:r>
      <w:r w:rsidRPr="006C1BDE">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C1BDE">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C1BDE">
        <w:rPr>
          <w:rStyle w:val="StyleUnderline"/>
          <w:highlight w:val="cyan"/>
        </w:rPr>
        <w:t>only</w:t>
      </w:r>
      <w:r w:rsidRPr="00AB73EE">
        <w:rPr>
          <w:rStyle w:val="StyleUnderline"/>
        </w:rPr>
        <w:t xml:space="preserve"> about </w:t>
      </w:r>
      <w:r w:rsidRPr="006C1BDE">
        <w:rPr>
          <w:rStyle w:val="Emphasis"/>
          <w:highlight w:val="cyan"/>
        </w:rPr>
        <w:t>one</w:t>
      </w:r>
      <w:r w:rsidRPr="00BB6B55">
        <w:rPr>
          <w:rStyle w:val="Emphasis"/>
        </w:rPr>
        <w:t xml:space="preserve"> satellite</w:t>
      </w:r>
      <w:r w:rsidRPr="00AB73EE">
        <w:rPr>
          <w:rStyle w:val="Emphasis"/>
        </w:rPr>
        <w:t xml:space="preserve"> </w:t>
      </w:r>
      <w:r w:rsidRPr="006C1BDE">
        <w:rPr>
          <w:rStyle w:val="Emphasis"/>
          <w:highlight w:val="cyan"/>
        </w:rPr>
        <w:t>per 1000km</w:t>
      </w:r>
      <w:r w:rsidRPr="00AB73EE">
        <w:rPr>
          <w:rStyle w:val="StyleUnderline"/>
        </w:rPr>
        <w:t xml:space="preserve"> of the ring. Kessler is </w:t>
      </w:r>
      <w:r w:rsidRPr="006C1BDE">
        <w:rPr>
          <w:rStyle w:val="Emphasis"/>
          <w:highlight w:val="cyan"/>
        </w:rPr>
        <w:t>not a problem</w:t>
      </w:r>
      <w:r w:rsidRPr="00AB73EE">
        <w:rPr>
          <w:rStyle w:val="StyleUnderline"/>
        </w:rPr>
        <w:t xml:space="preserve"> here</w:t>
      </w:r>
      <w:r w:rsidRPr="00FA1819">
        <w:rPr>
          <w:sz w:val="16"/>
        </w:rPr>
        <w:t>.</w:t>
      </w:r>
    </w:p>
    <w:p w14:paraId="2FA500F4" w14:textId="77777777" w:rsidR="00392B8E" w:rsidRPr="00FA1819" w:rsidRDefault="00392B8E" w:rsidP="00392B8E">
      <w:pPr>
        <w:rPr>
          <w:sz w:val="16"/>
        </w:rPr>
      </w:pPr>
      <w:r w:rsidRPr="00FA1819">
        <w:rPr>
          <w:sz w:val="16"/>
        </w:rPr>
        <w:t>How bad could Kessler Syndrome in High LEO be?</w:t>
      </w:r>
    </w:p>
    <w:p w14:paraId="68225C77" w14:textId="77777777" w:rsidR="00392B8E" w:rsidRPr="00FA1819" w:rsidRDefault="00392B8E" w:rsidP="00392B8E">
      <w:pPr>
        <w:rPr>
          <w:sz w:val="16"/>
        </w:rPr>
      </w:pPr>
      <w:r w:rsidRPr="00FA1819">
        <w:rPr>
          <w:sz w:val="16"/>
        </w:rPr>
        <w:t xml:space="preserve">Let’s </w:t>
      </w:r>
      <w:r w:rsidRPr="006C1BDE">
        <w:rPr>
          <w:rStyle w:val="StyleUnderline"/>
          <w:highlight w:val="cyan"/>
        </w:rPr>
        <w:t xml:space="preserve">imagine a </w:t>
      </w:r>
      <w:proofErr w:type="gramStart"/>
      <w:r w:rsidRPr="006C1BDE">
        <w:rPr>
          <w:rStyle w:val="Emphasis"/>
          <w:highlight w:val="cyan"/>
        </w:rPr>
        <w:t>worst case</w:t>
      </w:r>
      <w:proofErr w:type="gramEnd"/>
      <w:r w:rsidRPr="006C1BDE">
        <w:rPr>
          <w:rStyle w:val="StyleUnderline"/>
          <w:highlight w:val="cyan"/>
        </w:rPr>
        <w:t xml:space="preserve"> scenario</w:t>
      </w:r>
      <w:r w:rsidRPr="00FA1819">
        <w:rPr>
          <w:sz w:val="16"/>
        </w:rPr>
        <w:t>.</w:t>
      </w:r>
    </w:p>
    <w:p w14:paraId="09423A8B" w14:textId="77777777" w:rsidR="00392B8E" w:rsidRPr="00AB73EE" w:rsidRDefault="00392B8E" w:rsidP="00392B8E">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4CCC9CE5" w14:textId="77777777" w:rsidR="00392B8E" w:rsidRPr="00FA1819" w:rsidRDefault="00392B8E" w:rsidP="00392B8E">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6C1BDE">
        <w:rPr>
          <w:rStyle w:val="StyleUnderline"/>
          <w:highlight w:val="cyan"/>
        </w:rPr>
        <w:t>a rocket</w:t>
      </w:r>
      <w:r w:rsidRPr="00AB73EE">
        <w:rPr>
          <w:rStyle w:val="StyleUnderline"/>
        </w:rPr>
        <w:t xml:space="preserve"> traveled through that, its </w:t>
      </w:r>
      <w:r w:rsidRPr="006C1BDE">
        <w:rPr>
          <w:rStyle w:val="StyleUnderline"/>
          <w:highlight w:val="cyan"/>
        </w:rPr>
        <w:t>odds of hitting</w:t>
      </w:r>
      <w:r w:rsidRPr="00AB73EE">
        <w:rPr>
          <w:rStyle w:val="StyleUnderline"/>
        </w:rPr>
        <w:t xml:space="preserve"> that cube </w:t>
      </w:r>
      <w:r w:rsidRPr="006C1BDE">
        <w:rPr>
          <w:rStyle w:val="StyleUnderline"/>
          <w:highlight w:val="cyan"/>
        </w:rPr>
        <w:t xml:space="preserve">are </w:t>
      </w:r>
      <w:r w:rsidRPr="006C1BDE">
        <w:rPr>
          <w:rStyle w:val="Emphasis"/>
          <w:highlight w:val="cyan"/>
        </w:rPr>
        <w:t>tiny - less than 1 in 10,000</w:t>
      </w:r>
      <w:r w:rsidRPr="00FA1819">
        <w:rPr>
          <w:sz w:val="16"/>
        </w:rPr>
        <w:t>.</w:t>
      </w:r>
    </w:p>
    <w:p w14:paraId="60ABD215" w14:textId="77777777" w:rsidR="00392B8E" w:rsidRPr="00FA1819" w:rsidRDefault="00392B8E" w:rsidP="00392B8E">
      <w:pPr>
        <w:rPr>
          <w:sz w:val="16"/>
        </w:rPr>
      </w:pPr>
      <w:r w:rsidRPr="00FA1819">
        <w:rPr>
          <w:sz w:val="16"/>
        </w:rPr>
        <w:t xml:space="preserve">So </w:t>
      </w:r>
      <w:r w:rsidRPr="00AB73EE">
        <w:rPr>
          <w:rStyle w:val="Emphasis"/>
        </w:rPr>
        <w:t xml:space="preserve">even in the worst case, </w:t>
      </w:r>
      <w:r w:rsidRPr="006C1BDE">
        <w:rPr>
          <w:rStyle w:val="Emphasis"/>
          <w:highlight w:val="cyan"/>
        </w:rPr>
        <w:t>we don’t lose access</w:t>
      </w:r>
      <w:r w:rsidRPr="00AB73EE">
        <w:rPr>
          <w:rStyle w:val="Emphasis"/>
        </w:rPr>
        <w:t xml:space="preserve"> to space</w:t>
      </w:r>
      <w:r w:rsidRPr="00FA1819">
        <w:rPr>
          <w:sz w:val="16"/>
        </w:rPr>
        <w:t>.</w:t>
      </w:r>
    </w:p>
    <w:p w14:paraId="3AA7681D" w14:textId="77777777" w:rsidR="00392B8E" w:rsidRPr="00FA1819" w:rsidRDefault="00392B8E" w:rsidP="00392B8E">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4351FD5F" w14:textId="77777777" w:rsidR="00392B8E" w:rsidRPr="00FA1819" w:rsidRDefault="00392B8E" w:rsidP="00392B8E">
      <w:pPr>
        <w:rPr>
          <w:rStyle w:val="StyleUnderline"/>
        </w:rPr>
      </w:pPr>
      <w:r w:rsidRPr="006C1BDE">
        <w:rPr>
          <w:rStyle w:val="StyleUnderline"/>
          <w:highlight w:val="cyan"/>
        </w:rPr>
        <w:t xml:space="preserve">In </w:t>
      </w:r>
      <w:r w:rsidRPr="006C1BDE">
        <w:rPr>
          <w:rStyle w:val="Emphasis"/>
          <w:highlight w:val="cyan"/>
        </w:rPr>
        <w:t>real life</w:t>
      </w:r>
      <w:r w:rsidRPr="00FA1819">
        <w:rPr>
          <w:rStyle w:val="StyleUnderline"/>
        </w:rPr>
        <w:t xml:space="preserve">, there’s </w:t>
      </w:r>
      <w:r w:rsidRPr="006C1BDE">
        <w:rPr>
          <w:rStyle w:val="StyleUnderline"/>
          <w:highlight w:val="cyan"/>
        </w:rPr>
        <w:t xml:space="preserve">a </w:t>
      </w:r>
      <w:r w:rsidRPr="006C1BDE">
        <w:rPr>
          <w:rStyle w:val="Emphasis"/>
          <w:highlight w:val="cyan"/>
        </w:rPr>
        <w:t>lot of factors</w:t>
      </w:r>
      <w:r w:rsidRPr="00FA1819">
        <w:rPr>
          <w:rStyle w:val="StyleUnderline"/>
        </w:rPr>
        <w:t xml:space="preserve"> that </w:t>
      </w:r>
      <w:r w:rsidRPr="006C1BDE">
        <w:rPr>
          <w:rStyle w:val="StyleUnderline"/>
          <w:highlight w:val="cyan"/>
        </w:rPr>
        <w:t>make Kessler</w:t>
      </w:r>
      <w:r w:rsidRPr="00FA1819">
        <w:rPr>
          <w:rStyle w:val="StyleUnderline"/>
        </w:rPr>
        <w:t xml:space="preserve"> syndrome </w:t>
      </w:r>
      <w:r w:rsidRPr="006C1BDE">
        <w:rPr>
          <w:rStyle w:val="Emphasis"/>
          <w:highlight w:val="cyan"/>
        </w:rPr>
        <w:t>even less of a problem</w:t>
      </w:r>
      <w:r w:rsidRPr="00FA1819">
        <w:rPr>
          <w:rStyle w:val="StyleUnderline"/>
        </w:rPr>
        <w:t xml:space="preserve"> than our worst case though experiment.</w:t>
      </w:r>
    </w:p>
    <w:p w14:paraId="3B720160" w14:textId="77777777" w:rsidR="00392B8E" w:rsidRPr="00FA1819" w:rsidRDefault="00392B8E" w:rsidP="00392B8E">
      <w:pPr>
        <w:pStyle w:val="ListParagraph"/>
        <w:numPr>
          <w:ilvl w:val="0"/>
          <w:numId w:val="32"/>
        </w:numPr>
        <w:rPr>
          <w:sz w:val="16"/>
        </w:rPr>
      </w:pPr>
      <w:r w:rsidRPr="006C1BDE">
        <w:rPr>
          <w:rStyle w:val="StyleUnderline"/>
          <w:highlight w:val="cyan"/>
        </w:rPr>
        <w:lastRenderedPageBreak/>
        <w:t>Debris</w:t>
      </w:r>
      <w:r w:rsidRPr="00FA1819">
        <w:rPr>
          <w:rStyle w:val="StyleUnderline"/>
        </w:rPr>
        <w:t xml:space="preserve"> would be </w:t>
      </w:r>
      <w:r w:rsidRPr="006C1BDE">
        <w:rPr>
          <w:rStyle w:val="Emphasis"/>
          <w:highlight w:val="cyan"/>
        </w:rPr>
        <w:t>spread</w:t>
      </w:r>
      <w:r w:rsidRPr="006C1BDE">
        <w:rPr>
          <w:rStyle w:val="StyleUnderline"/>
          <w:highlight w:val="cyan"/>
        </w:rPr>
        <w:t xml:space="preserve"> over</w:t>
      </w:r>
      <w:r w:rsidRPr="00FA1819">
        <w:rPr>
          <w:rStyle w:val="StyleUnderline"/>
        </w:rPr>
        <w:t xml:space="preserve"> a </w:t>
      </w:r>
      <w:r w:rsidRPr="006C1BDE">
        <w:rPr>
          <w:rStyle w:val="Emphasis"/>
          <w:highlight w:val="cyan"/>
        </w:rPr>
        <w:t>volume</w:t>
      </w:r>
      <w:r w:rsidRPr="00FA1819">
        <w:rPr>
          <w:rStyle w:val="StyleUnderline"/>
        </w:rPr>
        <w:t xml:space="preserve"> of space, </w:t>
      </w:r>
      <w:r w:rsidRPr="006C1BDE">
        <w:rPr>
          <w:rStyle w:val="StyleUnderline"/>
          <w:highlight w:val="cyan"/>
        </w:rPr>
        <w:t xml:space="preserve">not a </w:t>
      </w:r>
      <w:r w:rsidRPr="006C1BDE">
        <w:rPr>
          <w:rStyle w:val="Emphasis"/>
          <w:highlight w:val="cyan"/>
        </w:rPr>
        <w:t>single</w:t>
      </w:r>
      <w:r w:rsidRPr="00FA1819">
        <w:rPr>
          <w:rStyle w:val="Emphasis"/>
        </w:rPr>
        <w:t xml:space="preserve"> orbital </w:t>
      </w:r>
      <w:r w:rsidRPr="006C1BDE">
        <w:rPr>
          <w:rStyle w:val="Emphasis"/>
          <w:highlight w:val="cyan"/>
        </w:rPr>
        <w:t>surface</w:t>
      </w:r>
      <w:r w:rsidRPr="006C1BDE">
        <w:rPr>
          <w:rStyle w:val="StyleUnderline"/>
          <w:highlight w:val="cyan"/>
        </w:rPr>
        <w:t xml:space="preserve">, making collisions </w:t>
      </w:r>
      <w:r w:rsidRPr="006C1BDE">
        <w:rPr>
          <w:rStyle w:val="Emphasis"/>
          <w:highlight w:val="cyan"/>
        </w:rPr>
        <w:t>orders of magnitudes less likely</w:t>
      </w:r>
      <w:r w:rsidRPr="00FA1819">
        <w:rPr>
          <w:sz w:val="16"/>
        </w:rPr>
        <w:t>.</w:t>
      </w:r>
    </w:p>
    <w:p w14:paraId="1FAB8DE1" w14:textId="77777777" w:rsidR="00392B8E" w:rsidRPr="00FA1819" w:rsidRDefault="00392B8E" w:rsidP="00392B8E">
      <w:pPr>
        <w:pStyle w:val="ListParagraph"/>
        <w:numPr>
          <w:ilvl w:val="0"/>
          <w:numId w:val="32"/>
        </w:numPr>
        <w:rPr>
          <w:sz w:val="16"/>
        </w:rPr>
      </w:pPr>
      <w:r w:rsidRPr="006C1BDE">
        <w:rPr>
          <w:rStyle w:val="StyleUnderline"/>
          <w:highlight w:val="cyan"/>
        </w:rPr>
        <w:t>Most</w:t>
      </w:r>
      <w:r w:rsidRPr="00FA1819">
        <w:rPr>
          <w:rStyle w:val="StyleUnderline"/>
        </w:rPr>
        <w:t xml:space="preserve"> impact debris will </w:t>
      </w:r>
      <w:r w:rsidRPr="006C1BDE">
        <w:rPr>
          <w:rStyle w:val="StyleUnderline"/>
          <w:highlight w:val="cyan"/>
        </w:rPr>
        <w:t xml:space="preserve">have a </w:t>
      </w:r>
      <w:r w:rsidRPr="006C1BDE">
        <w:rPr>
          <w:rStyle w:val="Emphasis"/>
          <w:highlight w:val="cyan"/>
        </w:rPr>
        <w:t>slower</w:t>
      </w:r>
      <w:r w:rsidRPr="00FA1819">
        <w:rPr>
          <w:rStyle w:val="Emphasis"/>
        </w:rPr>
        <w:t xml:space="preserve"> orbital </w:t>
      </w:r>
      <w:r w:rsidRPr="006C1BDE">
        <w:rPr>
          <w:rStyle w:val="Emphasis"/>
          <w:highlight w:val="cyan"/>
        </w:rPr>
        <w:t>velocity</w:t>
      </w:r>
      <w:r w:rsidRPr="00FA1819">
        <w:rPr>
          <w:rStyle w:val="StyleUnderline"/>
        </w:rPr>
        <w:t xml:space="preserve"> than either of its original pieces - </w:t>
      </w:r>
      <w:r w:rsidRPr="006C1BDE">
        <w:rPr>
          <w:rStyle w:val="StyleUnderline"/>
          <w:highlight w:val="cyan"/>
        </w:rPr>
        <w:t xml:space="preserve">this makes it deorbit </w:t>
      </w:r>
      <w:r w:rsidRPr="006C1BDE">
        <w:rPr>
          <w:rStyle w:val="Emphasis"/>
          <w:highlight w:val="cyan"/>
        </w:rPr>
        <w:t>much sooner</w:t>
      </w:r>
      <w:r w:rsidRPr="00FA1819">
        <w:rPr>
          <w:sz w:val="16"/>
        </w:rPr>
        <w:t>.</w:t>
      </w:r>
    </w:p>
    <w:p w14:paraId="136EA797" w14:textId="77777777" w:rsidR="00392B8E" w:rsidRPr="00FA1819" w:rsidRDefault="00392B8E" w:rsidP="00392B8E">
      <w:pPr>
        <w:pStyle w:val="ListParagraph"/>
        <w:numPr>
          <w:ilvl w:val="0"/>
          <w:numId w:val="32"/>
        </w:numPr>
        <w:rPr>
          <w:sz w:val="16"/>
        </w:rPr>
      </w:pPr>
      <w:r w:rsidRPr="00FA1819">
        <w:rPr>
          <w:rStyle w:val="StyleUnderline"/>
        </w:rPr>
        <w:t xml:space="preserve">Any collision will create large and small objects. </w:t>
      </w:r>
      <w:r w:rsidRPr="006C1BDE">
        <w:rPr>
          <w:rStyle w:val="StyleUnderline"/>
          <w:highlight w:val="cyan"/>
        </w:rPr>
        <w:t>Small objects</w:t>
      </w:r>
      <w:r w:rsidRPr="00FA1819">
        <w:rPr>
          <w:rStyle w:val="StyleUnderline"/>
        </w:rPr>
        <w:t xml:space="preserve"> are much more affected by atmospheric drag and </w:t>
      </w:r>
      <w:r w:rsidRPr="006C1BDE">
        <w:rPr>
          <w:rStyle w:val="StyleUnderline"/>
          <w:highlight w:val="cyan"/>
        </w:rPr>
        <w:t>deorbit</w:t>
      </w:r>
      <w:r w:rsidRPr="00FA1819">
        <w:rPr>
          <w:rStyle w:val="StyleUnderline"/>
        </w:rPr>
        <w:t xml:space="preserve"> faster, even </w:t>
      </w:r>
      <w:r w:rsidRPr="006C1BDE">
        <w:rPr>
          <w:rStyle w:val="StyleUnderline"/>
          <w:highlight w:val="cyan"/>
        </w:rPr>
        <w:t>in</w:t>
      </w:r>
      <w:r w:rsidRPr="00FA1819">
        <w:rPr>
          <w:rStyle w:val="StyleUnderline"/>
        </w:rPr>
        <w:t xml:space="preserve"> a </w:t>
      </w:r>
      <w:r w:rsidRPr="00FA1819">
        <w:rPr>
          <w:rStyle w:val="Emphasis"/>
        </w:rPr>
        <w:t xml:space="preserve">few </w:t>
      </w:r>
      <w:r w:rsidRPr="006C1BDE">
        <w:rPr>
          <w:rStyle w:val="Emphasis"/>
          <w:highlight w:val="cyan"/>
        </w:rPr>
        <w:t>months</w:t>
      </w:r>
      <w:r w:rsidRPr="00FA1819">
        <w:rPr>
          <w:rStyle w:val="StyleUnderline"/>
        </w:rPr>
        <w:t xml:space="preserve"> from high LEO. </w:t>
      </w:r>
      <w:r w:rsidRPr="006C1BDE">
        <w:rPr>
          <w:rStyle w:val="StyleUnderline"/>
          <w:highlight w:val="cyan"/>
        </w:rPr>
        <w:t xml:space="preserve">Larger objects can be </w:t>
      </w:r>
      <w:r w:rsidRPr="006C1BDE">
        <w:rPr>
          <w:rStyle w:val="Emphasis"/>
          <w:highlight w:val="cyan"/>
        </w:rPr>
        <w:t>tracked</w:t>
      </w:r>
      <w:r w:rsidRPr="006C1BDE">
        <w:rPr>
          <w:rStyle w:val="StyleUnderline"/>
          <w:highlight w:val="cyan"/>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6C1BDE">
        <w:rPr>
          <w:rStyle w:val="StyleUnderline"/>
          <w:highlight w:val="cyan"/>
        </w:rPr>
        <w:t xml:space="preserve">radar and </w:t>
      </w:r>
      <w:r w:rsidRPr="006C1BDE">
        <w:rPr>
          <w:rStyle w:val="Emphasis"/>
          <w:highlight w:val="cyan"/>
        </w:rPr>
        <w:t>avoided</w:t>
      </w:r>
      <w:r w:rsidRPr="00FA1819">
        <w:rPr>
          <w:sz w:val="16"/>
        </w:rPr>
        <w:t>.</w:t>
      </w:r>
    </w:p>
    <w:p w14:paraId="171FFDD6" w14:textId="77777777" w:rsidR="00392B8E" w:rsidRPr="00FA1819" w:rsidRDefault="00392B8E" w:rsidP="00392B8E">
      <w:pPr>
        <w:pStyle w:val="ListParagraph"/>
        <w:numPr>
          <w:ilvl w:val="0"/>
          <w:numId w:val="32"/>
        </w:numPr>
        <w:rPr>
          <w:sz w:val="16"/>
        </w:rPr>
      </w:pPr>
      <w:r w:rsidRPr="00FA1819">
        <w:rPr>
          <w:rStyle w:val="StyleUnderline"/>
        </w:rPr>
        <w:t xml:space="preserve">The planned big new </w:t>
      </w:r>
      <w:r w:rsidRPr="006C1BDE">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C1BDE">
        <w:rPr>
          <w:rStyle w:val="StyleUnderline"/>
          <w:highlight w:val="cyan"/>
        </w:rPr>
        <w:t xml:space="preserve">in </w:t>
      </w:r>
      <w:r w:rsidRPr="006C1BDE">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4159B423" w14:textId="77777777" w:rsidR="00392B8E" w:rsidRPr="00FA1819" w:rsidRDefault="00392B8E" w:rsidP="00392B8E">
      <w:pPr>
        <w:pStyle w:val="ListParagraph"/>
        <w:numPr>
          <w:ilvl w:val="0"/>
          <w:numId w:val="32"/>
        </w:numPr>
        <w:rPr>
          <w:rStyle w:val="StyleUnderline"/>
        </w:rPr>
      </w:pPr>
      <w:r w:rsidRPr="00FA1819">
        <w:rPr>
          <w:rStyle w:val="StyleUnderline"/>
        </w:rPr>
        <w:t xml:space="preserve">Most importantly, </w:t>
      </w:r>
      <w:r w:rsidRPr="006C1BDE">
        <w:rPr>
          <w:rStyle w:val="StyleUnderline"/>
          <w:highlight w:val="cyan"/>
        </w:rPr>
        <w:t>all new</w:t>
      </w:r>
      <w:r w:rsidRPr="00FA1819">
        <w:rPr>
          <w:sz w:val="16"/>
        </w:rPr>
        <w:t xml:space="preserve"> satellite </w:t>
      </w:r>
      <w:r w:rsidRPr="006C1BDE">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C1BDE">
        <w:rPr>
          <w:rStyle w:val="StyleUnderline"/>
          <w:highlight w:val="cyan"/>
        </w:rPr>
        <w:t>include a plan to</w:t>
      </w:r>
      <w:r w:rsidRPr="00FA1819">
        <w:rPr>
          <w:rStyle w:val="StyleUnderline"/>
        </w:rPr>
        <w:t xml:space="preserve"> get rid of the satellite at the end of its useful life (usually by </w:t>
      </w:r>
      <w:r w:rsidRPr="006C1BDE">
        <w:rPr>
          <w:rStyle w:val="StyleUnderline"/>
          <w:highlight w:val="cyan"/>
        </w:rPr>
        <w:t>deorbit</w:t>
      </w:r>
      <w:r w:rsidRPr="00FA1819">
        <w:rPr>
          <w:rStyle w:val="StyleUnderline"/>
        </w:rPr>
        <w:t>ing)</w:t>
      </w:r>
    </w:p>
    <w:p w14:paraId="296081CD" w14:textId="77777777" w:rsidR="00392B8E" w:rsidRPr="00FA1819" w:rsidRDefault="00392B8E" w:rsidP="00392B8E">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76605C34" w14:textId="77777777" w:rsidR="00392B8E" w:rsidRDefault="00392B8E" w:rsidP="00392B8E">
      <w:pPr>
        <w:rPr>
          <w:sz w:val="16"/>
        </w:rPr>
      </w:pPr>
      <w:r w:rsidRPr="00FA1819">
        <w:rPr>
          <w:sz w:val="16"/>
        </w:rPr>
        <w:t>I’m removing Kessler Syndrome from my list of things to worry about.</w:t>
      </w:r>
    </w:p>
    <w:p w14:paraId="69BE22B6" w14:textId="77777777" w:rsidR="00392B8E" w:rsidRDefault="00392B8E" w:rsidP="00392B8E">
      <w:pPr>
        <w:pStyle w:val="Heading4"/>
      </w:pPr>
      <w:r>
        <w:t xml:space="preserve">No impact &amp; remediation’s not key—Nearly ZERO risk to any given satellite even ASSUMING cascades, </w:t>
      </w:r>
      <w:proofErr w:type="spellStart"/>
      <w:r>
        <w:t>Aff</w:t>
      </w:r>
      <w:proofErr w:type="spellEnd"/>
      <w:r>
        <w:t xml:space="preserve"> can’t solve it, and every other risk to spacecraft outweighs—Their </w:t>
      </w:r>
      <w:proofErr w:type="spellStart"/>
      <w:r>
        <w:t>ev</w:t>
      </w:r>
      <w:proofErr w:type="spellEnd"/>
      <w:r>
        <w:t xml:space="preserve"> makes several flawed assumptions</w:t>
      </w:r>
    </w:p>
    <w:p w14:paraId="3E4688A5" w14:textId="77777777" w:rsidR="00392B8E" w:rsidRPr="00942AE8" w:rsidRDefault="00392B8E" w:rsidP="00392B8E">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32F4E454" w14:textId="77777777" w:rsidR="00392B8E" w:rsidRDefault="00392B8E" w:rsidP="00392B8E">
      <w:r>
        <w:t xml:space="preserve">More importantly, </w:t>
      </w:r>
      <w:r w:rsidRPr="00630060">
        <w:rPr>
          <w:rStyle w:val="StyleUnderline"/>
        </w:rPr>
        <w:t xml:space="preserve">while </w:t>
      </w:r>
      <w:r w:rsidRPr="000D1E8E">
        <w:rPr>
          <w:rStyle w:val="StyleUnderline"/>
          <w:highlight w:val="cyan"/>
        </w:rPr>
        <w:t xml:space="preserve">our </w:t>
      </w:r>
      <w:r w:rsidRPr="000D1E8E">
        <w:rPr>
          <w:rStyle w:val="Emphasis"/>
          <w:highlight w:val="cyan"/>
        </w:rPr>
        <w:t>numerical results</w:t>
      </w:r>
      <w:r w:rsidRPr="00630060">
        <w:rPr>
          <w:rStyle w:val="StyleUnderline"/>
        </w:rPr>
        <w:t xml:space="preserve"> </w:t>
      </w:r>
      <w:r w:rsidRPr="00BE1A43">
        <w:rPr>
          <w:rStyle w:val="Emphasis"/>
        </w:rPr>
        <w:t>mimic</w:t>
      </w:r>
      <w:r w:rsidRPr="00630060">
        <w:rPr>
          <w:rStyle w:val="StyleUnderline"/>
        </w:rPr>
        <w:t xml:space="preserve"> earlier </w:t>
      </w:r>
      <w:r w:rsidRPr="00BE1A43">
        <w:rPr>
          <w:rStyle w:val="StyleUnderline"/>
        </w:rPr>
        <w:t>results (</w:t>
      </w:r>
      <w:proofErr w:type="spellStart"/>
      <w:r w:rsidRPr="00BE1A43">
        <w:rPr>
          <w:rStyle w:val="StyleUnderline"/>
        </w:rPr>
        <w:t>Liou</w:t>
      </w:r>
      <w:proofErr w:type="spellEnd"/>
      <w:r w:rsidRPr="00BE1A43">
        <w:rPr>
          <w:rStyle w:val="StyleUnderline"/>
        </w:rPr>
        <w:t xml:space="preserve"> and Johnson</w:t>
      </w:r>
      <w:r>
        <w:t xml:space="preserve">, 2005; </w:t>
      </w:r>
      <w:r w:rsidRPr="00BE1A43">
        <w:rPr>
          <w:rStyle w:val="StyleUnderline"/>
        </w:rPr>
        <w:t>Walker and Martin</w:t>
      </w:r>
      <w:r>
        <w:t xml:space="preserve">, 2004) </w:t>
      </w:r>
      <w:r w:rsidRPr="00BE1A43">
        <w:rPr>
          <w:rStyle w:val="StyleUnderline"/>
        </w:rPr>
        <w:t xml:space="preserve">that stressed the importance of </w:t>
      </w:r>
      <w:proofErr w:type="spellStart"/>
      <w:r w:rsidRPr="00BE1A43">
        <w:rPr>
          <w:rStyle w:val="StyleUnderline"/>
        </w:rPr>
        <w:t>postmission</w:t>
      </w:r>
      <w:proofErr w:type="spellEnd"/>
      <w:r w:rsidRPr="00BE1A43">
        <w:rPr>
          <w:rStyle w:val="StyleUnderline"/>
        </w:rPr>
        <w:t xml:space="preserve"> deorbiting</w:t>
      </w:r>
      <w:r>
        <w:t xml:space="preserve">, </w:t>
      </w:r>
      <w:r w:rsidRPr="00BE1A43">
        <w:rPr>
          <w:rStyle w:val="Emphasis"/>
        </w:rPr>
        <w:t xml:space="preserve">we </w:t>
      </w:r>
      <w:r w:rsidRPr="000D1E8E">
        <w:rPr>
          <w:rStyle w:val="Emphasis"/>
          <w:highlight w:val="cyan"/>
        </w:rPr>
        <w:t>do not</w:t>
      </w:r>
      <w:r>
        <w:t xml:space="preserve"> necessarily </w:t>
      </w:r>
      <w:r w:rsidRPr="000D1E8E">
        <w:rPr>
          <w:rStyle w:val="Emphasis"/>
          <w:highlight w:val="cyan"/>
        </w:rPr>
        <w:t>agree</w:t>
      </w:r>
      <w:r w:rsidRPr="00BE1A43">
        <w:rPr>
          <w:rStyle w:val="Emphasis"/>
        </w:rPr>
        <w:t xml:space="preserve"> with the claim</w:t>
      </w:r>
      <w:r>
        <w:t xml:space="preserve"> </w:t>
      </w:r>
      <w:r w:rsidRPr="000D1E8E">
        <w:rPr>
          <w:rStyle w:val="StyleUnderline"/>
          <w:highlight w:val="cyan"/>
        </w:rPr>
        <w:t>that the only way to</w:t>
      </w:r>
      <w:r w:rsidRPr="00BE1A43">
        <w:rPr>
          <w:rStyle w:val="StyleUnderline"/>
        </w:rPr>
        <w:t xml:space="preserve"> </w:t>
      </w:r>
      <w:r w:rsidRPr="000D1E8E">
        <w:rPr>
          <w:rStyle w:val="StyleUnderline"/>
          <w:highlight w:val="cyan"/>
        </w:rPr>
        <w:t>prevent</w:t>
      </w:r>
      <w:r w:rsidRPr="00BE1A43">
        <w:rPr>
          <w:rStyle w:val="StyleUnderline"/>
        </w:rPr>
        <w:t xml:space="preserve"> future </w:t>
      </w:r>
      <w:r w:rsidRPr="000D1E8E">
        <w:rPr>
          <w:rStyle w:val="StyleUnderline"/>
          <w:highlight w:val="cyan"/>
        </w:rPr>
        <w:t xml:space="preserve">problems is to </w:t>
      </w:r>
      <w:r w:rsidRPr="000D1E8E">
        <w:rPr>
          <w:rStyle w:val="Emphasis"/>
          <w:highlight w:val="cyan"/>
        </w:rPr>
        <w:t>remove</w:t>
      </w:r>
      <w:r w:rsidRPr="00BE1A43">
        <w:rPr>
          <w:rStyle w:val="Emphasis"/>
        </w:rPr>
        <w:t xml:space="preserve"> existing large </w:t>
      </w:r>
      <w:proofErr w:type="spellStart"/>
      <w:r w:rsidRPr="000D1E8E">
        <w:rPr>
          <w:rStyle w:val="Emphasis"/>
          <w:highlight w:val="cyan"/>
        </w:rPr>
        <w:t>intacts</w:t>
      </w:r>
      <w:proofErr w:type="spellEnd"/>
      <w:r w:rsidRPr="000D1E8E">
        <w:rPr>
          <w:rStyle w:val="StyleUnderline"/>
          <w:highlight w:val="cyan"/>
        </w:rPr>
        <w:t xml:space="preserve"> from space</w:t>
      </w:r>
      <w:r>
        <w:t xml:space="preserve"> (</w:t>
      </w:r>
      <w:proofErr w:type="spellStart"/>
      <w:r>
        <w:t>Liou</w:t>
      </w:r>
      <w:proofErr w:type="spellEnd"/>
      <w:r>
        <w:t xml:space="preserve"> and Johnson, 2006, 2008). </w:t>
      </w:r>
      <w:r w:rsidRPr="00BE1A43">
        <w:rPr>
          <w:rStyle w:val="StyleUnderline"/>
        </w:rPr>
        <w:t xml:space="preserve">The </w:t>
      </w:r>
      <w:r w:rsidRPr="00BE1A43">
        <w:rPr>
          <w:rStyle w:val="Emphasis"/>
        </w:rPr>
        <w:t>divergence</w:t>
      </w:r>
      <w:r w:rsidRPr="00BE1A43">
        <w:rPr>
          <w:rStyle w:val="StyleUnderline"/>
        </w:rPr>
        <w:t xml:space="preserve"> between our views and those</w:t>
      </w:r>
      <w:r>
        <w:t xml:space="preserve"> in </w:t>
      </w:r>
      <w:proofErr w:type="spellStart"/>
      <w:r>
        <w:t>Liou</w:t>
      </w:r>
      <w:proofErr w:type="spellEnd"/>
      <w:r>
        <w:t xml:space="preserve"> and Johnson (2006, 2008) </w:t>
      </w:r>
      <w:r w:rsidRPr="00BE1A43">
        <w:rPr>
          <w:rStyle w:val="StyleUnderline"/>
        </w:rPr>
        <w:t>is</w:t>
      </w:r>
      <w:r>
        <w:t xml:space="preserve"> perhaps </w:t>
      </w:r>
      <w:r w:rsidRPr="00BE1A43">
        <w:rPr>
          <w:rStyle w:val="StyleUnderline"/>
        </w:rPr>
        <w:t xml:space="preserve">due to the </w:t>
      </w:r>
      <w:r w:rsidRPr="00BE1A43">
        <w:rPr>
          <w:rStyle w:val="Emphasis"/>
        </w:rPr>
        <w:t>different performance metrics</w:t>
      </w:r>
      <w:r w:rsidRPr="00BE1A43">
        <w:rPr>
          <w:rStyle w:val="StyleUnderline"/>
        </w:rPr>
        <w:t xml:space="preserve"> used</w:t>
      </w:r>
      <w:r>
        <w:t xml:space="preserve">. </w:t>
      </w:r>
      <w:r w:rsidRPr="00BE1A43">
        <w:rPr>
          <w:rStyle w:val="StyleUnderline"/>
        </w:rPr>
        <w:t xml:space="preserve">The </w:t>
      </w:r>
      <w:r w:rsidRPr="00BE1A43">
        <w:rPr>
          <w:rStyle w:val="Emphasis"/>
        </w:rPr>
        <w:t>root causes for alarm</w:t>
      </w:r>
      <w:r>
        <w:t xml:space="preserve"> in </w:t>
      </w:r>
      <w:proofErr w:type="spellStart"/>
      <w:r>
        <w:t>Liou</w:t>
      </w:r>
      <w:proofErr w:type="spellEnd"/>
      <w:r>
        <w:t xml:space="preserve"> and Johnson (2006, 2008) </w:t>
      </w:r>
      <w:r w:rsidRPr="00BE1A43">
        <w:rPr>
          <w:rStyle w:val="StyleUnderline"/>
        </w:rPr>
        <w:t xml:space="preserve">appear to be the </w:t>
      </w:r>
      <w:r w:rsidRPr="00BE1A43">
        <w:rPr>
          <w:rStyle w:val="Emphasis"/>
        </w:rPr>
        <w:t>growth rate</w:t>
      </w:r>
      <w:r w:rsidRPr="00BE1A43">
        <w:rPr>
          <w:rStyle w:val="StyleUnderline"/>
        </w:rPr>
        <w:t xml:space="preserve"> of fragments and the </w:t>
      </w:r>
      <w:r w:rsidRPr="00BE1A43">
        <w:rPr>
          <w:rStyle w:val="Emphasis"/>
        </w:rPr>
        <w:t>small increase</w:t>
      </w:r>
      <w:r w:rsidRPr="00BE1A43">
        <w:rPr>
          <w:rStyle w:val="StyleUnderline"/>
        </w:rPr>
        <w:t xml:space="preserve"> in the rate of catastrophic collisions over the </w:t>
      </w:r>
      <w:r w:rsidRPr="00BE1A43">
        <w:rPr>
          <w:rStyle w:val="Emphasis"/>
        </w:rPr>
        <w:t>next 200 years</w:t>
      </w:r>
      <w:r>
        <w:t xml:space="preserve"> (</w:t>
      </w:r>
      <w:proofErr w:type="spellStart"/>
      <w:r>
        <w:t>Liou</w:t>
      </w:r>
      <w:proofErr w:type="spellEnd"/>
      <w:r>
        <w:t xml:space="preserve"> and Johnson, 2008, Fig. 2). </w:t>
      </w:r>
      <w:r w:rsidRPr="00BE1A43">
        <w:rPr>
          <w:rStyle w:val="StyleUnderline"/>
        </w:rPr>
        <w:t xml:space="preserve">However, </w:t>
      </w:r>
      <w:r w:rsidRPr="000D1E8E">
        <w:rPr>
          <w:rStyle w:val="Emphasis"/>
          <w:highlight w:val="cyan"/>
        </w:rPr>
        <w:t>the great majority of</w:t>
      </w:r>
      <w:r w:rsidRPr="00BE1A43">
        <w:rPr>
          <w:rStyle w:val="Emphasis"/>
        </w:rPr>
        <w:t xml:space="preserve"> catastrophic </w:t>
      </w:r>
      <w:r w:rsidRPr="000D1E8E">
        <w:rPr>
          <w:rStyle w:val="Emphasis"/>
          <w:highlight w:val="cyan"/>
        </w:rPr>
        <w:t>collisions</w:t>
      </w:r>
      <w:r>
        <w:t xml:space="preserve"> </w:t>
      </w:r>
      <w:r w:rsidRPr="00BE1A43">
        <w:rPr>
          <w:rStyle w:val="StyleUnderline"/>
        </w:rPr>
        <w:t xml:space="preserve">in the SOI </w:t>
      </w:r>
      <w:r w:rsidRPr="000D1E8E">
        <w:rPr>
          <w:rStyle w:val="Emphasis"/>
          <w:highlight w:val="cyan"/>
        </w:rPr>
        <w:t>do not involve</w:t>
      </w:r>
      <w:r w:rsidRPr="00BE1A43">
        <w:rPr>
          <w:rStyle w:val="Emphasis"/>
        </w:rPr>
        <w:t xml:space="preserve"> operational </w:t>
      </w:r>
      <w:proofErr w:type="gramStart"/>
      <w:r w:rsidRPr="000D1E8E">
        <w:rPr>
          <w:rStyle w:val="Emphasis"/>
          <w:highlight w:val="cyan"/>
        </w:rPr>
        <w:t>spacecraft</w:t>
      </w:r>
      <w:r>
        <w:t xml:space="preserve">, </w:t>
      </w:r>
      <w:r w:rsidRPr="00BE1A43">
        <w:rPr>
          <w:rStyle w:val="StyleUnderline"/>
        </w:rPr>
        <w:t>and</w:t>
      </w:r>
      <w:proofErr w:type="gramEnd"/>
      <w:r w:rsidRPr="00BE1A43">
        <w:rPr>
          <w:rStyle w:val="StyleUnderline"/>
        </w:rPr>
        <w:t xml:space="preserve"> are hazardous only in the sense that the </w:t>
      </w:r>
      <w:r w:rsidRPr="00BE1A43">
        <w:rPr>
          <w:rStyle w:val="Emphasis"/>
        </w:rPr>
        <w:t>fragments generated</w:t>
      </w:r>
      <w:r>
        <w:t xml:space="preserve"> from such a collision </w:t>
      </w:r>
      <w:r w:rsidRPr="00BE1A43">
        <w:rPr>
          <w:rStyle w:val="StyleUnderline"/>
        </w:rPr>
        <w:t>could subsequently damage or destroy operational spacecraft</w:t>
      </w:r>
      <w:r>
        <w:t xml:space="preserve">. </w:t>
      </w:r>
      <w:r w:rsidRPr="00446357">
        <w:rPr>
          <w:rStyle w:val="StyleUnderline"/>
        </w:rPr>
        <w:t xml:space="preserve">Therefore, we introduced the notion of </w:t>
      </w:r>
      <w:r w:rsidRPr="00446357">
        <w:rPr>
          <w:rStyle w:val="Emphasis"/>
        </w:rPr>
        <w:t>the lifetime risk of an operational spacecraft</w:t>
      </w:r>
      <w:r>
        <w:t xml:space="preserve"> </w:t>
      </w:r>
      <w:r w:rsidRPr="00446357">
        <w:rPr>
          <w:rStyle w:val="StyleUnderline"/>
        </w:rPr>
        <w:t xml:space="preserve">as the primary performance metric. </w:t>
      </w:r>
      <w:r w:rsidRPr="000D1E8E">
        <w:rPr>
          <w:rStyle w:val="Emphasis"/>
          <w:highlight w:val="cyan"/>
        </w:rPr>
        <w:t>Our model predicts</w:t>
      </w:r>
      <w:r w:rsidRPr="00446357">
        <w:rPr>
          <w:rStyle w:val="StyleUnderline"/>
        </w:rPr>
        <w:t xml:space="preserve"> that the </w:t>
      </w:r>
      <w:r w:rsidRPr="000D1E8E">
        <w:rPr>
          <w:rStyle w:val="Emphasis"/>
          <w:highlight w:val="cyan"/>
        </w:rPr>
        <w:t>lifetime risk is</w:t>
      </w:r>
      <w: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t xml:space="preserve"> stays &lt;10^-3 </w:t>
      </w:r>
      <w:r w:rsidRPr="00446357">
        <w:rPr>
          <w:rStyle w:val="Emphasis"/>
        </w:rPr>
        <w:t xml:space="preserve">[less </w:t>
      </w:r>
      <w:r w:rsidRPr="000D1E8E">
        <w:rPr>
          <w:rStyle w:val="Emphasis"/>
          <w:highlight w:val="cyan"/>
        </w:rPr>
        <w:t>than .001%]</w:t>
      </w:r>
      <w:r>
        <w:t xml:space="preserve"> than if there is very high (&gt;98%) spacecraft deorbiting compliance. </w:t>
      </w:r>
      <w:r w:rsidRPr="00446357">
        <w:rPr>
          <w:rStyle w:val="StyleUnderline"/>
        </w:rPr>
        <w:t xml:space="preserve">These </w:t>
      </w:r>
      <w:r w:rsidRPr="00446357">
        <w:rPr>
          <w:rStyle w:val="Emphasis"/>
        </w:rPr>
        <w:t xml:space="preserve">risks appear to be </w:t>
      </w:r>
      <w:r w:rsidRPr="000D1E8E">
        <w:rPr>
          <w:rStyle w:val="Emphasis"/>
          <w:highlight w:val="cyan"/>
        </w:rPr>
        <w:t>low</w:t>
      </w:r>
      <w:r w:rsidRPr="000D1E8E">
        <w:rPr>
          <w:rStyle w:val="StyleUnderline"/>
          <w:highlight w:val="cyan"/>
        </w:rPr>
        <w:t xml:space="preserve"> relative to</w:t>
      </w:r>
      <w:r w:rsidRPr="00446357">
        <w:rPr>
          <w:rStyle w:val="StyleUnderline"/>
        </w:rPr>
        <w:t xml:space="preserve"> the </w:t>
      </w:r>
      <w:r w:rsidRPr="000D1E8E">
        <w:rPr>
          <w:rStyle w:val="Emphasis"/>
          <w:highlight w:val="cyan"/>
        </w:rPr>
        <w:t>immense cost</w:t>
      </w:r>
      <w:r w:rsidRPr="00446357">
        <w:rPr>
          <w:rStyle w:val="StyleUnderline"/>
        </w:rPr>
        <w:t xml:space="preserve"> and </w:t>
      </w:r>
      <w:r w:rsidRPr="00446357">
        <w:rPr>
          <w:rStyle w:val="Emphasis"/>
        </w:rPr>
        <w:t xml:space="preserve">considerable technological uncertainty </w:t>
      </w:r>
      <w:r w:rsidRPr="000D1E8E">
        <w:rPr>
          <w:rStyle w:val="Emphasis"/>
          <w:highlight w:val="cyan"/>
        </w:rPr>
        <w:t>involved</w:t>
      </w:r>
      <w:r w:rsidRPr="000D1E8E">
        <w:rPr>
          <w:rStyle w:val="StyleUnderline"/>
          <w:highlight w:val="cyan"/>
        </w:rPr>
        <w:t xml:space="preserve"> in removing</w:t>
      </w:r>
      <w:r w:rsidRPr="00446357">
        <w:rPr>
          <w:rStyle w:val="StyleUnderline"/>
        </w:rPr>
        <w:t xml:space="preserve"> large </w:t>
      </w:r>
      <w:r w:rsidRPr="000D1E8E">
        <w:rPr>
          <w:rStyle w:val="StyleUnderline"/>
          <w:highlight w:val="cyan"/>
        </w:rPr>
        <w:t>objects</w:t>
      </w:r>
      <w:r w:rsidRPr="00446357">
        <w:rPr>
          <w:rStyle w:val="StyleUnderline"/>
        </w:rPr>
        <w:t xml:space="preserve"> from space</w:t>
      </w:r>
      <w:r>
        <w:t xml:space="preserve">, </w:t>
      </w:r>
      <w:r w:rsidRPr="00446357">
        <w:rPr>
          <w:rStyle w:val="StyleUnderline"/>
        </w:rPr>
        <w:t xml:space="preserve">are </w:t>
      </w:r>
      <w:r w:rsidRPr="000D1E8E">
        <w:rPr>
          <w:rStyle w:val="Emphasis"/>
          <w:highlight w:val="cyan"/>
        </w:rPr>
        <w:t>dwarfed by the ~20% historical</w:t>
      </w:r>
      <w:r w:rsidRPr="00446357">
        <w:rPr>
          <w:rStyle w:val="StyleUnderline"/>
        </w:rPr>
        <w:t xml:space="preserve"> mission-impacting </w:t>
      </w:r>
      <w:r>
        <w:t>(</w:t>
      </w:r>
      <w:r w:rsidRPr="00446357">
        <w:rPr>
          <w:rStyle w:val="StyleUnderline"/>
        </w:rPr>
        <w:t xml:space="preserve">but </w:t>
      </w:r>
      <w:r w:rsidRPr="000D1E8E">
        <w:rPr>
          <w:rStyle w:val="Emphasis"/>
          <w:highlight w:val="cyan"/>
        </w:rPr>
        <w:t>not</w:t>
      </w:r>
      <w:r>
        <w:t xml:space="preserve"> necessarily </w:t>
      </w:r>
      <w:r w:rsidRPr="000D1E8E">
        <w:rPr>
          <w:rStyle w:val="Emphasis"/>
          <w:highlight w:val="cyan"/>
        </w:rPr>
        <w:t>mission-ending</w:t>
      </w:r>
      <w:r w:rsidRPr="000D1E8E">
        <w:rPr>
          <w:rStyle w:val="StyleUnderline"/>
          <w:highlight w:val="cyan"/>
        </w:rPr>
        <w:t xml:space="preserve">) </w:t>
      </w:r>
      <w:r w:rsidRPr="000D1E8E">
        <w:rPr>
          <w:rStyle w:val="Emphasis"/>
          <w:highlight w:val="cyan"/>
        </w:rPr>
        <w:t>failure rate of spacecraft</w:t>
      </w:r>
      <w:r>
        <w:t xml:space="preserve"> (Frost and Sullivan, 2004), </w:t>
      </w:r>
      <w:r w:rsidRPr="00446357">
        <w:rPr>
          <w:rStyle w:val="StyleUnderline"/>
        </w:rPr>
        <w:t xml:space="preserve">and could be </w:t>
      </w:r>
      <w:r w:rsidRPr="00446357">
        <w:rPr>
          <w:rStyle w:val="Emphasis"/>
        </w:rPr>
        <w:t>overestimated</w:t>
      </w:r>
      <w:r>
        <w:t xml:space="preserve"> if improved traffic management techniques lower future </w:t>
      </w:r>
      <w:r>
        <w:lastRenderedPageBreak/>
        <w:t xml:space="preserve">collision risks (Johnson, 2004). </w:t>
      </w:r>
      <w:r w:rsidRPr="00446357">
        <w:rPr>
          <w:rStyle w:val="StyleUnderline"/>
        </w:rPr>
        <w:t xml:space="preserve">Hence, the </w:t>
      </w:r>
      <w:r w:rsidRPr="00446357">
        <w:rPr>
          <w:rStyle w:val="Emphasis"/>
        </w:rPr>
        <w:t>need to bring large objects down</w:t>
      </w:r>
      <w:r w:rsidRPr="00446357">
        <w:t xml:space="preserve"> </w:t>
      </w:r>
      <w:r w:rsidRPr="00446357">
        <w:rPr>
          <w:rStyle w:val="StyleUnderline"/>
        </w:rPr>
        <w:t xml:space="preserve">from space </w:t>
      </w:r>
      <w:r w:rsidRPr="00446357">
        <w:rPr>
          <w:rStyle w:val="Emphasis"/>
        </w:rPr>
        <w:t>does not</w:t>
      </w:r>
      <w:r w:rsidRPr="00446357">
        <w:t xml:space="preserve"> </w:t>
      </w:r>
      <w:r w:rsidRPr="00446357">
        <w:rPr>
          <w:rStyle w:val="Emphasis"/>
        </w:rPr>
        <w:t>appear</w:t>
      </w:r>
      <w:r w:rsidRPr="00446357">
        <w:t xml:space="preserve"> to be as </w:t>
      </w:r>
      <w:r w:rsidRPr="00446357">
        <w:rPr>
          <w:rStyle w:val="Emphasis"/>
        </w:rPr>
        <w:t>clear</w:t>
      </w:r>
      <w:r>
        <w:t xml:space="preserve"> </w:t>
      </w:r>
      <w:r w:rsidRPr="00446357">
        <w:t>cut</w:t>
      </w:r>
      <w:r>
        <w:t xml:space="preserve"> </w:t>
      </w:r>
      <w:r w:rsidRPr="00446357">
        <w:rPr>
          <w:rStyle w:val="StyleUnderline"/>
        </w:rPr>
        <w:t>as suggested</w:t>
      </w:r>
      <w:r>
        <w:t xml:space="preserve"> in </w:t>
      </w:r>
      <w:proofErr w:type="spellStart"/>
      <w:r>
        <w:t>Liou</w:t>
      </w:r>
      <w:proofErr w:type="spellEnd"/>
      <w:r>
        <w:t xml:space="preserve"> and Johnson (2006, 2008). Nonetheless, our model does not incorporate the possibility of intentional catastrophic collisions (ASAT tests, space wars) that could conceivably occur in the </w:t>
      </w:r>
      <w:r w:rsidRPr="00446357">
        <w:t xml:space="preserve">future. In addition, Fig. 5 considers only catastrophic collisions, whereas </w:t>
      </w:r>
      <w:proofErr w:type="spellStart"/>
      <w:r w:rsidRPr="00446357">
        <w:t>noncatastrophic</w:t>
      </w:r>
      <w:proofErr w:type="spellEnd"/>
      <w:r w:rsidRPr="00446357">
        <w:t xml:space="preserve"> intact-fragment collisions could easily disable an operational spacecraft. If the operational lifetime risk is modified to include </w:t>
      </w:r>
      <w:proofErr w:type="spellStart"/>
      <w:r w:rsidRPr="00446357">
        <w:t>noncatastrophic</w:t>
      </w:r>
      <w:proofErr w:type="spellEnd"/>
      <w:r w:rsidRPr="00446357">
        <w:t xml:space="preserve"> collisions with fragments &gt;= 10cm, then the sustainable risk rises by ~50%: it increases from 2.19x10^-2 [.0219%] to 3.09x10^-2 in the base </w:t>
      </w:r>
      <w:proofErr w:type="gramStart"/>
      <w:r w:rsidRPr="00446357">
        <w:t>case, and</w:t>
      </w:r>
      <w:proofErr w:type="gramEnd"/>
      <w:r w:rsidRPr="00446357">
        <w:t xml:space="preserve"> increases from 4.91x10^-4 [.000491%] to 7.94x10^-4 in the full compliance case. Moreover, if fragments &gt;= 1 cm (rather than</w:t>
      </w:r>
      <w:r>
        <w:t xml:space="preserve"> &gt;= 10 cm) are harmful to spacecraft (Johnson, 2004), then we (as well as other researchers) could be underestimating the risk.</w:t>
      </w:r>
    </w:p>
    <w:p w14:paraId="77E841CE" w14:textId="77777777" w:rsidR="00392B8E" w:rsidRDefault="00392B8E" w:rsidP="00392B8E">
      <w:r w:rsidRPr="00446357">
        <w:rPr>
          <w:rStyle w:val="StyleUnderline"/>
        </w:rPr>
        <w:t xml:space="preserve">In summary, </w:t>
      </w:r>
      <w:r w:rsidRPr="00446357">
        <w:rPr>
          <w:rStyle w:val="Emphasis"/>
        </w:rPr>
        <w:t>in the absence of the removal of large objects</w:t>
      </w:r>
      <w:r w:rsidRPr="00446357">
        <w:rPr>
          <w:rStyle w:val="StyleUnderline"/>
        </w:rPr>
        <w:t xml:space="preserve"> from space, the </w:t>
      </w:r>
      <w:r w:rsidRPr="00446357">
        <w:rPr>
          <w:rStyle w:val="Emphasis"/>
        </w:rPr>
        <w:t>sustainable lifetime risks</w:t>
      </w:r>
      <w:r>
        <w:t xml:space="preserve"> in Figs. 3–5 </w:t>
      </w:r>
      <w:r w:rsidRPr="00446357">
        <w:rPr>
          <w:rStyle w:val="Emphasis"/>
        </w:rPr>
        <w:t>do not appear</w:t>
      </w:r>
      <w:r>
        <w:t xml:space="preserve"> to be obviously </w:t>
      </w:r>
      <w:r w:rsidRPr="00446357">
        <w:rPr>
          <w:rStyle w:val="Emphasis"/>
        </w:rPr>
        <w:t>above</w:t>
      </w:r>
      <w:r>
        <w:t xml:space="preserve"> or below </w:t>
      </w:r>
      <w:r w:rsidRPr="00446357">
        <w:rPr>
          <w:rStyle w:val="Emphasis"/>
        </w:rPr>
        <w:t>a tolerable level</w:t>
      </w:r>
      <w:r>
        <w:t xml:space="preserve">. </w:t>
      </w:r>
      <w:r w:rsidRPr="00446357">
        <w:rPr>
          <w:rStyle w:val="StyleUnderline"/>
        </w:rPr>
        <w:t xml:space="preserve">Even if these risks are deemed acceptable, it is prudent to invest in research and development for space remediation technologies, </w:t>
      </w:r>
      <w:r w:rsidRPr="00446357">
        <w:rPr>
          <w:rStyle w:val="Emphasis"/>
        </w:rPr>
        <w:t>which is a topic of current study</w:t>
      </w:r>
      <w:r>
        <w:t xml:space="preserve"> (Proposal for forming an IAA study group, 2000). However, given the optimality of full deorbit compliance from a societal, sustainable perspective, and the sensitivity of sustainable lifetime risk to </w:t>
      </w:r>
      <w:proofErr w:type="spellStart"/>
      <w:r>
        <w:t>postmission</w:t>
      </w:r>
      <w:proofErr w:type="spellEnd"/>
      <w:r>
        <w:t xml:space="preserve"> deorbit compliance, the primary focus for policymakers should be on increasing compliance, which leads us to a discussion of economic instruments that could be used to address this issue.</w:t>
      </w:r>
    </w:p>
    <w:p w14:paraId="24316D21" w14:textId="77777777" w:rsidR="00392B8E" w:rsidRDefault="00392B8E" w:rsidP="00392B8E">
      <w:pPr>
        <w:pStyle w:val="Heading4"/>
      </w:pPr>
      <w:r>
        <w:t xml:space="preserve">Alt causes swamp the </w:t>
      </w:r>
      <w:proofErr w:type="spellStart"/>
      <w:r>
        <w:t>Aff’s</w:t>
      </w:r>
      <w:proofErr w:type="spellEnd"/>
      <w:r>
        <w:t xml:space="preserve"> effect—Small fragments, noncompliance with de-orbit guidelines—BUT the impact is still nothing</w:t>
      </w:r>
    </w:p>
    <w:p w14:paraId="1734570B" w14:textId="77777777" w:rsidR="00392B8E" w:rsidRPr="00942AE8" w:rsidRDefault="00392B8E" w:rsidP="00392B8E">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4DFC027C" w14:textId="77777777" w:rsidR="00392B8E" w:rsidRPr="009237D0" w:rsidRDefault="00392B8E" w:rsidP="00392B8E">
      <w:pPr>
        <w:rPr>
          <w:sz w:val="12"/>
        </w:rPr>
      </w:pPr>
      <w:r w:rsidRPr="009237D0">
        <w:rPr>
          <w:sz w:val="12"/>
        </w:rPr>
        <w:t>More importantly, while our numerical results mimic earlier results (</w:t>
      </w:r>
      <w:proofErr w:type="spellStart"/>
      <w:r w:rsidRPr="009237D0">
        <w:rPr>
          <w:sz w:val="12"/>
        </w:rPr>
        <w:t>Liou</w:t>
      </w:r>
      <w:proofErr w:type="spellEnd"/>
      <w:r w:rsidRPr="009237D0">
        <w:rPr>
          <w:sz w:val="12"/>
        </w:rPr>
        <w:t xml:space="preserve"> and Johnson, 2005; Walker and Martin, 2004) that stressed the importance of </w:t>
      </w:r>
      <w:proofErr w:type="spellStart"/>
      <w:r w:rsidRPr="009237D0">
        <w:rPr>
          <w:sz w:val="12"/>
        </w:rPr>
        <w:t>postmission</w:t>
      </w:r>
      <w:proofErr w:type="spellEnd"/>
      <w:r w:rsidRPr="009237D0">
        <w:rPr>
          <w:sz w:val="12"/>
        </w:rPr>
        <w:t xml:space="preserve"> deorbiting, we do not necessarily agree with the claim that the only way to prevent future problems is to remove existing large </w:t>
      </w:r>
      <w:proofErr w:type="spellStart"/>
      <w:r w:rsidRPr="009237D0">
        <w:rPr>
          <w:sz w:val="12"/>
        </w:rPr>
        <w:t>intacts</w:t>
      </w:r>
      <w:proofErr w:type="spellEnd"/>
      <w:r w:rsidRPr="009237D0">
        <w:rPr>
          <w:sz w:val="12"/>
        </w:rPr>
        <w:t xml:space="preserve"> from space (</w:t>
      </w:r>
      <w:proofErr w:type="spellStart"/>
      <w:r w:rsidRPr="009237D0">
        <w:rPr>
          <w:sz w:val="12"/>
        </w:rPr>
        <w:t>Liou</w:t>
      </w:r>
      <w:proofErr w:type="spellEnd"/>
      <w:r w:rsidRPr="009237D0">
        <w:rPr>
          <w:sz w:val="12"/>
        </w:rPr>
        <w:t xml:space="preserve"> and Johnson, 2006, 2008). The divergence between our views and those in </w:t>
      </w:r>
      <w:proofErr w:type="spellStart"/>
      <w:r w:rsidRPr="009237D0">
        <w:rPr>
          <w:sz w:val="12"/>
        </w:rPr>
        <w:t>Liou</w:t>
      </w:r>
      <w:proofErr w:type="spellEnd"/>
      <w:r w:rsidRPr="009237D0">
        <w:rPr>
          <w:sz w:val="12"/>
        </w:rPr>
        <w:t xml:space="preserve"> and Johnson (2006, 2008) is perhaps due to the different performance metrics used. The root causes for alarm in </w:t>
      </w:r>
      <w:proofErr w:type="spellStart"/>
      <w:r w:rsidRPr="009237D0">
        <w:rPr>
          <w:sz w:val="12"/>
        </w:rPr>
        <w:t>Liou</w:t>
      </w:r>
      <w:proofErr w:type="spellEnd"/>
      <w:r w:rsidRPr="009237D0">
        <w:rPr>
          <w:sz w:val="12"/>
        </w:rPr>
        <w:t xml:space="preserve"> and Johnson (2006, 2008) appear to be the growth rate of fragments and the small increase in the rate of catastrophic collisions over the next 200 years (</w:t>
      </w:r>
      <w:proofErr w:type="spellStart"/>
      <w:r w:rsidRPr="009237D0">
        <w:rPr>
          <w:sz w:val="12"/>
        </w:rPr>
        <w:t>Liou</w:t>
      </w:r>
      <w:proofErr w:type="spellEnd"/>
      <w:r w:rsidRPr="009237D0">
        <w:rPr>
          <w:sz w:val="12"/>
        </w:rPr>
        <w:t xml:space="preserve"> and Johnson, 2008, Fig. 2). However, the great majority of catastrophic collisions in the SOI do not involve operational </w:t>
      </w:r>
      <w:proofErr w:type="gramStart"/>
      <w:r w:rsidRPr="009237D0">
        <w:rPr>
          <w:sz w:val="12"/>
        </w:rPr>
        <w:t>spacecraft, and</w:t>
      </w:r>
      <w:proofErr w:type="gramEnd"/>
      <w:r w:rsidRPr="009237D0">
        <w:rPr>
          <w:sz w:val="12"/>
        </w:rPr>
        <w:t xml:space="preserve"> are hazardous only in the sense that the fragments generated from such a collision could subsequently damage or destroy operational spacecraft. Therefore, we introduced the notion of the lifetime risk of an operational spacecraft as the primary performance metric. Our model predicts that the lifetime risk is &lt;5x10^-4 [less than .0005%] over the next two centuries, and always stays &lt;10^-3 [less than .001%] than if there is very high (&gt;98%) spacecraft deorbiting compliance. These risks appear to be low relative to the immense cost and considerable technological uncertainty involved in removing large objects from space, are dwarfed by the ~20% historical mission-impacting (but not necessarily mission-ending) failure rate of spacecraft (Frost and Sullivan, 2004), and could be overestimated if improved traffic management techniques lower future collision risks (Johnson, 2004). Hence, the need to bring large objects down from space does not appear to be as clear cut as suggested in </w:t>
      </w:r>
      <w:proofErr w:type="spellStart"/>
      <w:r w:rsidRPr="009237D0">
        <w:rPr>
          <w:sz w:val="12"/>
        </w:rPr>
        <w:t>Liou</w:t>
      </w:r>
      <w:proofErr w:type="spellEnd"/>
      <w:r w:rsidRPr="009237D0">
        <w:rPr>
          <w:sz w:val="12"/>
        </w:rPr>
        <w:t xml:space="preserve"> and Johnson (2006, 2008). Nonetheless, </w:t>
      </w:r>
      <w:r w:rsidRPr="000D1E8E">
        <w:rPr>
          <w:rStyle w:val="StyleUnderline"/>
          <w:highlight w:val="cyan"/>
        </w:rPr>
        <w:t xml:space="preserve">our model </w:t>
      </w:r>
      <w:r w:rsidRPr="000D1E8E">
        <w:rPr>
          <w:rStyle w:val="Emphasis"/>
          <w:highlight w:val="cyan"/>
        </w:rPr>
        <w:t>does not incorporate</w:t>
      </w:r>
      <w:r w:rsidRPr="00446357">
        <w:rPr>
          <w:rStyle w:val="StyleUnderline"/>
        </w:rPr>
        <w:t xml:space="preserve"> the </w:t>
      </w:r>
      <w:r w:rsidRPr="000D1E8E">
        <w:rPr>
          <w:rStyle w:val="StyleUnderline"/>
          <w:highlight w:val="cyan"/>
        </w:rPr>
        <w:t xml:space="preserve">possibility of </w:t>
      </w:r>
      <w:r w:rsidRPr="000D1E8E">
        <w:rPr>
          <w:rStyle w:val="Emphasis"/>
          <w:highlight w:val="cyan"/>
        </w:rPr>
        <w:t>intentional</w:t>
      </w:r>
      <w:r w:rsidRPr="00446357">
        <w:rPr>
          <w:rStyle w:val="StyleUnderline"/>
        </w:rPr>
        <w:t xml:space="preserve"> </w:t>
      </w:r>
      <w:r w:rsidRPr="00446357">
        <w:rPr>
          <w:rStyle w:val="Emphasis"/>
        </w:rPr>
        <w:t xml:space="preserve">catastrophic </w:t>
      </w:r>
      <w:r w:rsidRPr="000D1E8E">
        <w:rPr>
          <w:rStyle w:val="Emphasis"/>
          <w:highlight w:val="cyan"/>
        </w:rPr>
        <w:t>collisions</w:t>
      </w:r>
      <w:r w:rsidRPr="00446357">
        <w:rPr>
          <w:rStyle w:val="StyleUnderline"/>
        </w:rPr>
        <w:t xml:space="preserve"> (</w:t>
      </w:r>
      <w:r w:rsidRPr="000D1E8E">
        <w:rPr>
          <w:rStyle w:val="Emphasis"/>
          <w:highlight w:val="cyan"/>
        </w:rPr>
        <w:t>ASAT tests</w:t>
      </w:r>
      <w:r w:rsidRPr="000D1E8E">
        <w:rPr>
          <w:rStyle w:val="StyleUnderline"/>
          <w:highlight w:val="cyan"/>
        </w:rPr>
        <w:t>,</w:t>
      </w:r>
      <w:r w:rsidRPr="00446357">
        <w:rPr>
          <w:rStyle w:val="StyleUnderline"/>
        </w:rPr>
        <w:t xml:space="preserve"> </w:t>
      </w:r>
      <w:r w:rsidRPr="000D1E8E">
        <w:rPr>
          <w:rStyle w:val="Emphasis"/>
          <w:highlight w:val="cyan"/>
        </w:rPr>
        <w:t>space wars</w:t>
      </w:r>
      <w:r w:rsidRPr="009237D0">
        <w:rPr>
          <w:sz w:val="12"/>
        </w:rPr>
        <w:t xml:space="preserve">) </w:t>
      </w:r>
      <w:r w:rsidRPr="00446357">
        <w:rPr>
          <w:rStyle w:val="StyleUnderline"/>
        </w:rPr>
        <w:t>that could</w:t>
      </w:r>
      <w:r w:rsidRPr="009237D0">
        <w:rPr>
          <w:sz w:val="12"/>
        </w:rPr>
        <w:t xml:space="preserve"> conceivably </w:t>
      </w:r>
      <w:r w:rsidRPr="00446357">
        <w:rPr>
          <w:rStyle w:val="StyleUnderline"/>
        </w:rPr>
        <w:t xml:space="preserve">occur in the future. In addition, Fig. 5 considers only </w:t>
      </w:r>
      <w:r w:rsidRPr="00446357">
        <w:rPr>
          <w:rStyle w:val="Emphasis"/>
        </w:rPr>
        <w:t>catastrophic</w:t>
      </w:r>
      <w:r w:rsidRPr="00446357">
        <w:rPr>
          <w:rStyle w:val="StyleUnderline"/>
        </w:rPr>
        <w:t xml:space="preserve"> collisions, whereas </w:t>
      </w:r>
      <w:proofErr w:type="spellStart"/>
      <w:r w:rsidRPr="000D1E8E">
        <w:rPr>
          <w:rStyle w:val="StyleUnderline"/>
        </w:rPr>
        <w:t>noncatastrophic</w:t>
      </w:r>
      <w:proofErr w:type="spellEnd"/>
      <w:r w:rsidRPr="009237D0">
        <w:rPr>
          <w:sz w:val="12"/>
        </w:rPr>
        <w:t xml:space="preserve"> intact-</w:t>
      </w:r>
      <w:r w:rsidRPr="000D1E8E">
        <w:rPr>
          <w:rStyle w:val="Emphasis"/>
          <w:highlight w:val="cyan"/>
        </w:rPr>
        <w:t>fragment</w:t>
      </w:r>
      <w:r w:rsidRPr="009237D0">
        <w:rPr>
          <w:sz w:val="12"/>
          <w:highlight w:val="cyan"/>
        </w:rPr>
        <w:t xml:space="preserve"> </w:t>
      </w:r>
      <w:r w:rsidRPr="000D1E8E">
        <w:rPr>
          <w:rStyle w:val="StyleUnderline"/>
          <w:highlight w:val="cyan"/>
        </w:rPr>
        <w:t>collisions</w:t>
      </w:r>
      <w:r w:rsidRPr="00446357">
        <w:rPr>
          <w:rStyle w:val="StyleUnderline"/>
        </w:rPr>
        <w:t xml:space="preserve"> could </w:t>
      </w:r>
      <w:r w:rsidRPr="00446357">
        <w:rPr>
          <w:rStyle w:val="Emphasis"/>
        </w:rPr>
        <w:t xml:space="preserve">easily </w:t>
      </w:r>
      <w:r w:rsidRPr="000D1E8E">
        <w:rPr>
          <w:rStyle w:val="Emphasis"/>
          <w:highlight w:val="cyan"/>
        </w:rPr>
        <w:t>disable</w:t>
      </w:r>
      <w:r w:rsidRPr="00446357">
        <w:rPr>
          <w:rStyle w:val="StyleUnderline"/>
        </w:rPr>
        <w:t xml:space="preserve"> an </w:t>
      </w:r>
      <w:r w:rsidRPr="000D1E8E">
        <w:rPr>
          <w:rStyle w:val="Emphasis"/>
          <w:highlight w:val="cyan"/>
        </w:rPr>
        <w:t>operational spacecraft</w:t>
      </w:r>
      <w:r w:rsidRPr="00446357">
        <w:rPr>
          <w:rStyle w:val="StyleUnderline"/>
        </w:rPr>
        <w:t xml:space="preserve">. If the operational </w:t>
      </w:r>
      <w:r w:rsidRPr="00446357">
        <w:rPr>
          <w:rStyle w:val="Emphasis"/>
        </w:rPr>
        <w:t>lifetime risk is modified</w:t>
      </w:r>
      <w:r w:rsidRPr="00446357">
        <w:rPr>
          <w:rStyle w:val="StyleUnderline"/>
        </w:rPr>
        <w:t xml:space="preserve"> to include </w:t>
      </w:r>
      <w:proofErr w:type="spellStart"/>
      <w:r w:rsidRPr="00446357">
        <w:rPr>
          <w:rStyle w:val="StyleUnderline"/>
        </w:rPr>
        <w:t>noncatastrophic</w:t>
      </w:r>
      <w:proofErr w:type="spellEnd"/>
      <w:r w:rsidRPr="00446357">
        <w:rPr>
          <w:rStyle w:val="StyleUnderline"/>
        </w:rPr>
        <w:t xml:space="preserve"> collisions with </w:t>
      </w:r>
      <w:r w:rsidRPr="00446357">
        <w:rPr>
          <w:rStyle w:val="Emphasis"/>
        </w:rPr>
        <w:t>fragments &gt;= 10cm</w:t>
      </w:r>
      <w:r w:rsidRPr="009237D0">
        <w:rPr>
          <w:sz w:val="12"/>
        </w:rPr>
        <w:t xml:space="preserve">, </w:t>
      </w:r>
      <w:r w:rsidRPr="00446357">
        <w:rPr>
          <w:rStyle w:val="StyleUnderline"/>
        </w:rPr>
        <w:t xml:space="preserve">then the sustainable </w:t>
      </w:r>
      <w:r w:rsidRPr="00446357">
        <w:rPr>
          <w:rStyle w:val="Emphasis"/>
        </w:rPr>
        <w:t>risk rises by ~50%</w:t>
      </w:r>
      <w:r w:rsidRPr="00446357">
        <w:rPr>
          <w:rStyle w:val="StyleUnderline"/>
        </w:rPr>
        <w:t xml:space="preserve">: it </w:t>
      </w:r>
      <w:r w:rsidRPr="00446357">
        <w:rPr>
          <w:rStyle w:val="Emphasis"/>
        </w:rPr>
        <w:t>increases</w:t>
      </w:r>
      <w:r w:rsidRPr="009237D0">
        <w:rPr>
          <w:sz w:val="12"/>
        </w:rPr>
        <w:t xml:space="preserve"> from 2.19x10^-2 [.0219%] </w:t>
      </w:r>
      <w:r w:rsidRPr="00446357">
        <w:rPr>
          <w:rStyle w:val="Emphasis"/>
        </w:rPr>
        <w:t>to</w:t>
      </w:r>
      <w:r w:rsidRPr="009237D0">
        <w:rPr>
          <w:sz w:val="12"/>
        </w:rPr>
        <w:t xml:space="preserve"> 3.09x10^-2 </w:t>
      </w:r>
      <w:r w:rsidRPr="00446357">
        <w:rPr>
          <w:rStyle w:val="Emphasis"/>
        </w:rPr>
        <w:t xml:space="preserve">[.0309%] in the base </w:t>
      </w:r>
      <w:proofErr w:type="gramStart"/>
      <w:r w:rsidRPr="00446357">
        <w:rPr>
          <w:rStyle w:val="Emphasis"/>
        </w:rPr>
        <w:t>case</w:t>
      </w:r>
      <w:r w:rsidRPr="009237D0">
        <w:rPr>
          <w:sz w:val="12"/>
        </w:rPr>
        <w:t xml:space="preserve">, </w:t>
      </w:r>
      <w:r w:rsidRPr="00446357">
        <w:rPr>
          <w:rStyle w:val="StyleUnderline"/>
        </w:rPr>
        <w:t>and</w:t>
      </w:r>
      <w:proofErr w:type="gramEnd"/>
      <w:r w:rsidRPr="00446357">
        <w:rPr>
          <w:rStyle w:val="StyleUnderline"/>
        </w:rPr>
        <w:t xml:space="preserve"> </w:t>
      </w:r>
      <w:r w:rsidRPr="00446357">
        <w:rPr>
          <w:rStyle w:val="Emphasis"/>
        </w:rPr>
        <w:t>increases</w:t>
      </w:r>
      <w:r w:rsidRPr="009237D0">
        <w:rPr>
          <w:sz w:val="12"/>
        </w:rPr>
        <w:t xml:space="preserve"> from 4.91x10^-4 [.000491%] </w:t>
      </w:r>
      <w:r w:rsidRPr="00446357">
        <w:rPr>
          <w:rStyle w:val="Emphasis"/>
        </w:rPr>
        <w:t>to</w:t>
      </w:r>
      <w:r w:rsidRPr="009237D0">
        <w:rPr>
          <w:sz w:val="12"/>
        </w:rPr>
        <w:t xml:space="preserve"> 7.94x10^-4 </w:t>
      </w:r>
      <w:r w:rsidRPr="00446357">
        <w:rPr>
          <w:rStyle w:val="Emphasis"/>
        </w:rPr>
        <w:t>[.000794%]</w:t>
      </w:r>
      <w:r w:rsidRPr="009237D0">
        <w:rPr>
          <w:sz w:val="12"/>
        </w:rPr>
        <w:t xml:space="preserve"> </w:t>
      </w:r>
      <w:r w:rsidRPr="00446357">
        <w:rPr>
          <w:rStyle w:val="StyleUnderline"/>
        </w:rPr>
        <w:t xml:space="preserve">in the </w:t>
      </w:r>
      <w:r w:rsidRPr="00446357">
        <w:rPr>
          <w:rStyle w:val="Emphasis"/>
        </w:rPr>
        <w:t>full compliance case</w:t>
      </w:r>
      <w:r w:rsidRPr="00446357">
        <w:rPr>
          <w:rStyle w:val="StyleUnderline"/>
        </w:rPr>
        <w:t xml:space="preserve">. Moreover, if </w:t>
      </w:r>
      <w:r w:rsidRPr="00446357">
        <w:rPr>
          <w:rStyle w:val="Emphasis"/>
        </w:rPr>
        <w:t>fragments &gt;= 1 cm</w:t>
      </w:r>
      <w:r w:rsidRPr="009237D0">
        <w:rPr>
          <w:sz w:val="12"/>
        </w:rPr>
        <w:t xml:space="preserve"> (rather than &gt;= 10 cm) </w:t>
      </w:r>
      <w:r w:rsidRPr="00446357">
        <w:rPr>
          <w:rStyle w:val="Emphasis"/>
        </w:rPr>
        <w:t>are harmful</w:t>
      </w:r>
      <w:r w:rsidRPr="00446357">
        <w:rPr>
          <w:rStyle w:val="StyleUnderline"/>
        </w:rPr>
        <w:t xml:space="preserve"> to spacecraft</w:t>
      </w:r>
      <w:r w:rsidRPr="009237D0">
        <w:rPr>
          <w:sz w:val="12"/>
        </w:rPr>
        <w:t xml:space="preserve"> (Johnson, 2004), </w:t>
      </w:r>
      <w:r w:rsidRPr="00446357">
        <w:rPr>
          <w:rStyle w:val="StyleUnderline"/>
        </w:rPr>
        <w:t xml:space="preserve">then we (as well as </w:t>
      </w:r>
      <w:r w:rsidRPr="00446357">
        <w:rPr>
          <w:rStyle w:val="Emphasis"/>
        </w:rPr>
        <w:t>other researchers</w:t>
      </w:r>
      <w:r w:rsidRPr="00446357">
        <w:rPr>
          <w:rStyle w:val="StyleUnderline"/>
        </w:rPr>
        <w:t>)</w:t>
      </w:r>
      <w:r w:rsidRPr="009237D0">
        <w:rPr>
          <w:sz w:val="12"/>
        </w:rPr>
        <w:t xml:space="preserve"> </w:t>
      </w:r>
      <w:r w:rsidRPr="00446357">
        <w:rPr>
          <w:rStyle w:val="StyleUnderline"/>
        </w:rPr>
        <w:t xml:space="preserve">could be </w:t>
      </w:r>
      <w:r w:rsidRPr="00446357">
        <w:rPr>
          <w:rStyle w:val="Emphasis"/>
        </w:rPr>
        <w:t>underestimating the risk</w:t>
      </w:r>
      <w:r w:rsidRPr="009237D0">
        <w:rPr>
          <w:sz w:val="12"/>
        </w:rPr>
        <w:t xml:space="preserve">. </w:t>
      </w:r>
      <w:r w:rsidRPr="00446357">
        <w:rPr>
          <w:rStyle w:val="StyleUnderline"/>
        </w:rPr>
        <w:t xml:space="preserve">In summary, </w:t>
      </w:r>
      <w:r w:rsidRPr="000D1E8E">
        <w:rPr>
          <w:rStyle w:val="Emphasis"/>
          <w:highlight w:val="cyan"/>
        </w:rPr>
        <w:t>in the absence of</w:t>
      </w:r>
      <w:r w:rsidRPr="00446357">
        <w:rPr>
          <w:rStyle w:val="Emphasis"/>
        </w:rPr>
        <w:t xml:space="preserve"> the </w:t>
      </w:r>
      <w:r w:rsidRPr="000D1E8E">
        <w:rPr>
          <w:rStyle w:val="Emphasis"/>
          <w:highlight w:val="cyan"/>
        </w:rPr>
        <w:t>removal</w:t>
      </w:r>
      <w:r w:rsidRPr="00446357">
        <w:rPr>
          <w:rStyle w:val="Emphasis"/>
        </w:rPr>
        <w:t xml:space="preserve"> of </w:t>
      </w:r>
      <w:r w:rsidRPr="00446357">
        <w:rPr>
          <w:rStyle w:val="Emphasis"/>
        </w:rPr>
        <w:lastRenderedPageBreak/>
        <w:t>large objects</w:t>
      </w:r>
      <w:r w:rsidRPr="00446357">
        <w:rPr>
          <w:rStyle w:val="StyleUnderline"/>
        </w:rPr>
        <w:t xml:space="preserve"> from space, the </w:t>
      </w:r>
      <w:r w:rsidRPr="000D1E8E">
        <w:rPr>
          <w:rStyle w:val="Emphasis"/>
        </w:rPr>
        <w:t>sustainable</w:t>
      </w:r>
      <w:r w:rsidRPr="00446357">
        <w:rPr>
          <w:rStyle w:val="Emphasis"/>
        </w:rPr>
        <w:t xml:space="preserve"> lifetime </w:t>
      </w:r>
      <w:r w:rsidRPr="000D1E8E">
        <w:rPr>
          <w:rStyle w:val="Emphasis"/>
          <w:highlight w:val="cyan"/>
        </w:rPr>
        <w:t>risks</w:t>
      </w:r>
      <w:r w:rsidRPr="009237D0">
        <w:rPr>
          <w:sz w:val="12"/>
        </w:rPr>
        <w:t xml:space="preserve"> in Figs. 3–5 </w:t>
      </w:r>
      <w:r w:rsidRPr="000D1E8E">
        <w:rPr>
          <w:rStyle w:val="Emphasis"/>
          <w:highlight w:val="cyan"/>
        </w:rPr>
        <w:t>do</w:t>
      </w:r>
      <w:r w:rsidRPr="00446357">
        <w:rPr>
          <w:rStyle w:val="Emphasis"/>
        </w:rPr>
        <w:t xml:space="preserve"> </w:t>
      </w:r>
      <w:r w:rsidRPr="000D1E8E">
        <w:rPr>
          <w:rStyle w:val="Emphasis"/>
          <w:highlight w:val="cyan"/>
        </w:rPr>
        <w:t>not appear</w:t>
      </w:r>
      <w:r w:rsidRPr="009237D0">
        <w:rPr>
          <w:sz w:val="12"/>
        </w:rPr>
        <w:t xml:space="preserve"> to be obviously </w:t>
      </w:r>
      <w:r w:rsidRPr="00446357">
        <w:rPr>
          <w:rStyle w:val="Emphasis"/>
        </w:rPr>
        <w:t>above</w:t>
      </w:r>
      <w:r w:rsidRPr="009237D0">
        <w:rPr>
          <w:sz w:val="12"/>
        </w:rPr>
        <w:t xml:space="preserve"> or below </w:t>
      </w:r>
      <w:r w:rsidRPr="00446357">
        <w:rPr>
          <w:rStyle w:val="Emphasis"/>
        </w:rPr>
        <w:t>a tolerable level</w:t>
      </w:r>
      <w:r w:rsidRPr="009237D0">
        <w:rPr>
          <w:sz w:val="12"/>
        </w:rPr>
        <w:t xml:space="preserve">. </w:t>
      </w:r>
      <w:r w:rsidRPr="00446357">
        <w:rPr>
          <w:rStyle w:val="StyleUnderline"/>
        </w:rPr>
        <w:t xml:space="preserve">Even if these risks are deemed acceptable, it is prudent to invest in research and development for space remediation technologies, </w:t>
      </w:r>
      <w:r w:rsidRPr="00446357">
        <w:rPr>
          <w:rStyle w:val="Emphasis"/>
        </w:rPr>
        <w:t>which is a topic of current study</w:t>
      </w:r>
      <w:r w:rsidRPr="009237D0">
        <w:rPr>
          <w:sz w:val="12"/>
        </w:rPr>
        <w:t xml:space="preserve"> (Proposal for forming an IAA study group, 2000). </w:t>
      </w:r>
      <w:r w:rsidRPr="00015564">
        <w:rPr>
          <w:rStyle w:val="StyleUnderline"/>
        </w:rPr>
        <w:t xml:space="preserve">However, </w:t>
      </w:r>
      <w:r w:rsidRPr="00015564">
        <w:rPr>
          <w:rStyle w:val="Emphasis"/>
        </w:rPr>
        <w:t>given the</w:t>
      </w:r>
      <w:r w:rsidRPr="009237D0">
        <w:rPr>
          <w:sz w:val="12"/>
        </w:rPr>
        <w:t xml:space="preserve"> optimality of full deorbit compliance from a societal, sustainable perspective, and the </w:t>
      </w:r>
      <w:r w:rsidRPr="00015564">
        <w:rPr>
          <w:rStyle w:val="Emphasis"/>
        </w:rPr>
        <w:t>sensitivity of sustainable lifetime risk</w:t>
      </w:r>
      <w:r w:rsidRPr="009237D0">
        <w:rPr>
          <w:sz w:val="12"/>
        </w:rPr>
        <w:t xml:space="preserve"> </w:t>
      </w:r>
      <w:r w:rsidRPr="00015564">
        <w:rPr>
          <w:rStyle w:val="StyleUnderline"/>
        </w:rPr>
        <w:t xml:space="preserve">to </w:t>
      </w:r>
      <w:proofErr w:type="spellStart"/>
      <w:r w:rsidRPr="00015564">
        <w:rPr>
          <w:rStyle w:val="Emphasis"/>
        </w:rPr>
        <w:t>postmission</w:t>
      </w:r>
      <w:proofErr w:type="spellEnd"/>
      <w:r w:rsidRPr="00015564">
        <w:rPr>
          <w:rStyle w:val="Emphasis"/>
        </w:rPr>
        <w:t xml:space="preserve"> deorbit compliance</w:t>
      </w:r>
      <w:r w:rsidRPr="009237D0">
        <w:rPr>
          <w:sz w:val="12"/>
        </w:rPr>
        <w:t xml:space="preserve">, </w:t>
      </w:r>
      <w:r w:rsidRPr="00015564">
        <w:rPr>
          <w:rStyle w:val="StyleUnderline"/>
        </w:rPr>
        <w:t xml:space="preserve">the </w:t>
      </w:r>
      <w:r w:rsidRPr="00015564">
        <w:rPr>
          <w:rStyle w:val="Emphasis"/>
        </w:rPr>
        <w:t>primary focus for policymakers</w:t>
      </w:r>
      <w:r w:rsidRPr="00015564">
        <w:rPr>
          <w:rStyle w:val="StyleUnderline"/>
        </w:rPr>
        <w:t xml:space="preserve"> should be on increasing </w:t>
      </w:r>
      <w:r w:rsidRPr="00015564">
        <w:rPr>
          <w:rStyle w:val="Emphasis"/>
        </w:rPr>
        <w:t>compliance</w:t>
      </w:r>
      <w:r w:rsidRPr="009237D0">
        <w:rPr>
          <w:sz w:val="12"/>
        </w:rPr>
        <w:t>, which leads us to a discussion of economic instruments that could be used to address this issue.</w:t>
      </w:r>
    </w:p>
    <w:p w14:paraId="57F81F72" w14:textId="77777777" w:rsidR="00392B8E" w:rsidRDefault="00392B8E" w:rsidP="00392B8E"/>
    <w:p w14:paraId="64DB2E6E" w14:textId="77777777" w:rsidR="00392B8E" w:rsidRPr="00C20F7B" w:rsidRDefault="00392B8E" w:rsidP="00392B8E">
      <w:pPr>
        <w:pStyle w:val="Heading4"/>
      </w:pPr>
      <w:r>
        <w:t xml:space="preserve">The </w:t>
      </w:r>
      <w:proofErr w:type="spellStart"/>
      <w:r>
        <w:t>Aff</w:t>
      </w:r>
      <w:proofErr w:type="spellEnd"/>
      <w:r>
        <w:t xml:space="preserve"> isn’t sufficient to solve ANYTHING—Even one collision could undo years of progress</w:t>
      </w:r>
    </w:p>
    <w:p w14:paraId="47911FE1" w14:textId="77777777" w:rsidR="00392B8E" w:rsidRPr="00942AE8" w:rsidRDefault="00392B8E" w:rsidP="00392B8E">
      <w:pPr>
        <w:rPr>
          <w:b/>
          <w:bCs/>
          <w:sz w:val="26"/>
        </w:rPr>
      </w:pPr>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2580E67D" w14:textId="77777777" w:rsidR="00392B8E" w:rsidRPr="009237D0" w:rsidRDefault="00392B8E" w:rsidP="00392B8E">
      <w:pPr>
        <w:rPr>
          <w:sz w:val="12"/>
        </w:rPr>
      </w:pPr>
      <w:r w:rsidRPr="00C20F7B">
        <w:rPr>
          <w:rStyle w:val="StyleUnderline"/>
        </w:rPr>
        <w:t>With</w:t>
      </w:r>
      <w:r w:rsidRPr="009237D0">
        <w:rPr>
          <w:sz w:val="12"/>
        </w:rPr>
        <w:t xml:space="preserve"> respect to </w:t>
      </w:r>
      <w:r w:rsidRPr="00C20F7B">
        <w:rPr>
          <w:rStyle w:val="StyleUnderline"/>
        </w:rPr>
        <w:t>some common resource problems</w:t>
      </w:r>
      <w:r w:rsidRPr="009237D0">
        <w:rPr>
          <w:sz w:val="12"/>
        </w:rPr>
        <w:t xml:space="preserve">, the prospect of </w:t>
      </w:r>
      <w:r w:rsidRPr="0065254A">
        <w:rPr>
          <w:rStyle w:val="StyleUnderline"/>
        </w:rPr>
        <w:t xml:space="preserve">continued </w:t>
      </w:r>
      <w:r w:rsidRPr="000D1E8E">
        <w:rPr>
          <w:rStyle w:val="Emphasis"/>
        </w:rPr>
        <w:t>cooperation</w:t>
      </w:r>
      <w:r w:rsidRPr="00C20F7B">
        <w:rPr>
          <w:rStyle w:val="Emphasis"/>
        </w:rPr>
        <w:t xml:space="preserve"> may be enough</w:t>
      </w:r>
      <w:r w:rsidRPr="009237D0">
        <w:rPr>
          <w:sz w:val="12"/>
        </w:rPr>
        <w:t xml:space="preserve"> </w:t>
      </w:r>
      <w:r w:rsidRPr="00C20F7B">
        <w:rPr>
          <w:rStyle w:val="StyleUnderline"/>
        </w:rPr>
        <w:t>to suggest a successful resolution to the issue</w:t>
      </w:r>
      <w:r w:rsidRPr="009237D0">
        <w:rPr>
          <w:sz w:val="12"/>
        </w:rPr>
        <w:t xml:space="preserve">. Say, for example, that the farmers from Hardin's pasture recognize the threat of overgrazing and, after some negotiation, agree </w:t>
      </w:r>
      <w:r w:rsidRPr="00C20F7B">
        <w:rPr>
          <w:rStyle w:val="StyleUnderline"/>
        </w:rPr>
        <w:t>to slow the introduction of new cattle to sustainable levels</w:t>
      </w:r>
      <w:r w:rsidRPr="009237D0">
        <w:rPr>
          <w:sz w:val="12"/>
        </w:rPr>
        <w:t xml:space="preserve">. This </w:t>
      </w:r>
      <w:r w:rsidRPr="00C20F7B">
        <w:rPr>
          <w:rStyle w:val="StyleUnderline"/>
        </w:rPr>
        <w:t>would</w:t>
      </w:r>
      <w:r w:rsidRPr="009237D0">
        <w:rPr>
          <w:sz w:val="12"/>
        </w:rPr>
        <w:t xml:space="preserve"> seem to </w:t>
      </w:r>
      <w:r w:rsidRPr="00C20F7B">
        <w:rPr>
          <w:rStyle w:val="StyleUnderline"/>
        </w:rPr>
        <w:t xml:space="preserve">resolve the issue. </w:t>
      </w:r>
      <w:proofErr w:type="gramStart"/>
      <w:r w:rsidRPr="00C20F7B">
        <w:rPr>
          <w:rStyle w:val="StyleUnderline"/>
        </w:rPr>
        <w:t>As long as</w:t>
      </w:r>
      <w:proofErr w:type="gramEnd"/>
      <w:r w:rsidRPr="00C20F7B">
        <w:rPr>
          <w:rStyle w:val="StyleUnderline"/>
        </w:rPr>
        <w:t xml:space="preserve"> farmers abide by that agreement</w:t>
      </w:r>
      <w:r w:rsidRPr="009237D0">
        <w:rPr>
          <w:sz w:val="12"/>
        </w:rPr>
        <w:t xml:space="preserve">, they will avoid the tragedy of the commons. Achieving a </w:t>
      </w:r>
      <w:proofErr w:type="gramStart"/>
      <w:r w:rsidRPr="009237D0">
        <w:rPr>
          <w:sz w:val="12"/>
        </w:rPr>
        <w:t>more or less permanent</w:t>
      </w:r>
      <w:proofErr w:type="gramEnd"/>
      <w:r w:rsidRPr="009237D0">
        <w:rPr>
          <w:sz w:val="12"/>
        </w:rPr>
        <w:t xml:space="preserve"> solution to the </w:t>
      </w:r>
      <w:r w:rsidRPr="000D1E8E">
        <w:rPr>
          <w:rStyle w:val="Emphasis"/>
          <w:highlight w:val="cyan"/>
        </w:rPr>
        <w:t>space debris</w:t>
      </w:r>
      <w:r w:rsidRPr="009237D0">
        <w:rPr>
          <w:sz w:val="12"/>
        </w:rPr>
        <w:t xml:space="preserve"> problem </w:t>
      </w:r>
      <w:r w:rsidRPr="000D1E8E">
        <w:rPr>
          <w:rStyle w:val="Emphasis"/>
          <w:highlight w:val="cyan"/>
        </w:rPr>
        <w:t xml:space="preserve">is not </w:t>
      </w:r>
      <w:r w:rsidRPr="000D1E8E">
        <w:rPr>
          <w:rStyle w:val="Emphasis"/>
        </w:rPr>
        <w:t>as</w:t>
      </w:r>
      <w:r w:rsidRPr="00C20F7B">
        <w:rPr>
          <w:rStyle w:val="Emphasis"/>
        </w:rPr>
        <w:t xml:space="preserve"> </w:t>
      </w:r>
      <w:r w:rsidRPr="000D1E8E">
        <w:rPr>
          <w:rStyle w:val="Emphasis"/>
          <w:highlight w:val="cyan"/>
        </w:rPr>
        <w:t>straightforward</w:t>
      </w:r>
      <w:r w:rsidRPr="009237D0">
        <w:rPr>
          <w:sz w:val="12"/>
        </w:rPr>
        <w:t xml:space="preserve">. </w:t>
      </w:r>
      <w:r w:rsidRPr="00C20F7B">
        <w:rPr>
          <w:rStyle w:val="StyleUnderline"/>
        </w:rPr>
        <w:t xml:space="preserve">The reason is that </w:t>
      </w:r>
      <w:r w:rsidRPr="004F0619">
        <w:rPr>
          <w:rStyle w:val="Emphasis"/>
        </w:rPr>
        <w:t>even as</w:t>
      </w:r>
      <w:r w:rsidRPr="00C20F7B">
        <w:rPr>
          <w:rStyle w:val="StyleUnderline"/>
        </w:rPr>
        <w:t xml:space="preserve"> the space debris problem is being </w:t>
      </w:r>
      <w:r w:rsidRPr="004F0619">
        <w:rPr>
          <w:rStyle w:val="Emphasis"/>
        </w:rPr>
        <w:t>redressed</w:t>
      </w:r>
      <w:r w:rsidRPr="00C20F7B">
        <w:rPr>
          <w:rStyle w:val="StyleUnderline"/>
        </w:rPr>
        <w:t xml:space="preserve">, the </w:t>
      </w:r>
      <w:r w:rsidRPr="000D1E8E">
        <w:rPr>
          <w:rStyle w:val="Emphasis"/>
          <w:highlight w:val="cyan"/>
        </w:rPr>
        <w:t>risk</w:t>
      </w:r>
      <w:r w:rsidRPr="00C20F7B">
        <w:rPr>
          <w:rStyle w:val="StyleUnderline"/>
        </w:rPr>
        <w:t xml:space="preserve"> of space objects </w:t>
      </w:r>
      <w:r w:rsidRPr="00C20F7B">
        <w:rPr>
          <w:rStyle w:val="Emphasis"/>
        </w:rPr>
        <w:t>colliding</w:t>
      </w:r>
      <w:r w:rsidRPr="00C20F7B">
        <w:rPr>
          <w:rStyle w:val="StyleUnderline"/>
        </w:rPr>
        <w:t xml:space="preserve"> </w:t>
      </w:r>
      <w:r w:rsidRPr="000D1E8E">
        <w:rPr>
          <w:rStyle w:val="Emphasis"/>
          <w:highlight w:val="cyan"/>
        </w:rPr>
        <w:t>remains</w:t>
      </w:r>
      <w:r w:rsidRPr="000D1E8E">
        <w:rPr>
          <w:rStyle w:val="StyleUnderline"/>
          <w:highlight w:val="cyan"/>
        </w:rPr>
        <w:t xml:space="preserve"> </w:t>
      </w:r>
      <w:proofErr w:type="gramStart"/>
      <w:r w:rsidRPr="000D1E8E">
        <w:rPr>
          <w:rStyle w:val="Emphasis"/>
          <w:highlight w:val="cyan"/>
        </w:rPr>
        <w:t>as long as</w:t>
      </w:r>
      <w:proofErr w:type="gramEnd"/>
      <w:r w:rsidRPr="000D1E8E">
        <w:rPr>
          <w:rStyle w:val="Emphasis"/>
          <w:highlight w:val="cyan"/>
        </w:rPr>
        <w:t xml:space="preserve"> there</w:t>
      </w:r>
      <w:r w:rsidRPr="00C20F7B">
        <w:rPr>
          <w:rStyle w:val="Emphasis"/>
        </w:rPr>
        <w:t xml:space="preserve"> </w:t>
      </w:r>
      <w:r w:rsidRPr="000D1E8E">
        <w:rPr>
          <w:rStyle w:val="Emphasis"/>
          <w:highlight w:val="cyan"/>
        </w:rPr>
        <w:t>are uncontrolled objects whizzing around</w:t>
      </w:r>
      <w:r w:rsidRPr="004F0619">
        <w:rPr>
          <w:rStyle w:val="StyleUnderline"/>
        </w:rPr>
        <w:t xml:space="preserve"> the Earth's atmosphere</w:t>
      </w:r>
      <w:r w:rsidRPr="009237D0">
        <w:rPr>
          <w:sz w:val="12"/>
        </w:rPr>
        <w:t xml:space="preserve">. 214Link to the text of the note </w:t>
      </w:r>
      <w:proofErr w:type="gramStart"/>
      <w:r w:rsidRPr="000D1E8E">
        <w:rPr>
          <w:rStyle w:val="StyleUnderline"/>
          <w:highlight w:val="cyan"/>
        </w:rPr>
        <w:t>With</w:t>
      </w:r>
      <w:proofErr w:type="gramEnd"/>
      <w:r w:rsidRPr="000D1E8E">
        <w:rPr>
          <w:rStyle w:val="StyleUnderline"/>
          <w:highlight w:val="cyan"/>
        </w:rPr>
        <w:t xml:space="preserve"> </w:t>
      </w:r>
      <w:r w:rsidRPr="000D1E8E">
        <w:rPr>
          <w:rStyle w:val="Emphasis"/>
          <w:highlight w:val="cyan"/>
        </w:rPr>
        <w:t>millions</w:t>
      </w:r>
      <w:r w:rsidRPr="00C20F7B">
        <w:rPr>
          <w:rStyle w:val="StyleUnderline"/>
        </w:rPr>
        <w:t xml:space="preserve"> of such objects now in orbit, </w:t>
      </w:r>
      <w:r w:rsidRPr="000D1E8E">
        <w:rPr>
          <w:rStyle w:val="Emphasis"/>
          <w:highlight w:val="cyan"/>
        </w:rPr>
        <w:t>this will</w:t>
      </w:r>
      <w:r w:rsidRPr="00C20F7B">
        <w:rPr>
          <w:rStyle w:val="Emphasis"/>
        </w:rPr>
        <w:t xml:space="preserve"> indeed </w:t>
      </w:r>
      <w:r w:rsidRPr="000D1E8E">
        <w:rPr>
          <w:rStyle w:val="Emphasis"/>
          <w:highlight w:val="cyan"/>
        </w:rPr>
        <w:t>be the case</w:t>
      </w:r>
      <w:r w:rsidRPr="000D1E8E">
        <w:rPr>
          <w:rStyle w:val="StyleUnderline"/>
          <w:highlight w:val="cyan"/>
        </w:rPr>
        <w:t xml:space="preserve"> for a </w:t>
      </w:r>
      <w:r w:rsidRPr="000D1E8E">
        <w:rPr>
          <w:rStyle w:val="Emphasis"/>
          <w:highlight w:val="cyan"/>
        </w:rPr>
        <w:t>very long time</w:t>
      </w:r>
      <w:r w:rsidRPr="009237D0">
        <w:rPr>
          <w:sz w:val="12"/>
        </w:rPr>
        <w:t xml:space="preserve">. 215Link to the text of the note </w:t>
      </w:r>
      <w:r w:rsidRPr="00C20F7B">
        <w:rPr>
          <w:rStyle w:val="StyleUnderline"/>
        </w:rPr>
        <w:t>Improved tracking capabilities, avoidance maneuvers, and (eventually) ADR</w:t>
      </w:r>
      <w:r w:rsidRPr="009237D0">
        <w:rPr>
          <w:sz w:val="12"/>
        </w:rPr>
        <w:t xml:space="preserve"> technologies </w:t>
      </w:r>
      <w:r w:rsidRPr="00C20F7B">
        <w:rPr>
          <w:rStyle w:val="StyleUnderline"/>
        </w:rPr>
        <w:t xml:space="preserve">all work together to make such collisions less likely. However, </w:t>
      </w:r>
      <w:r w:rsidRPr="000D1E8E">
        <w:rPr>
          <w:rStyle w:val="Emphasis"/>
          <w:highlight w:val="cyan"/>
        </w:rPr>
        <w:t>no remediation can remove</w:t>
      </w:r>
      <w:r w:rsidRPr="00C20F7B">
        <w:rPr>
          <w:rStyle w:val="Emphasis"/>
        </w:rPr>
        <w:t xml:space="preserve"> the </w:t>
      </w:r>
      <w:r w:rsidRPr="000D1E8E">
        <w:rPr>
          <w:rStyle w:val="Emphasis"/>
          <w:highlight w:val="cyan"/>
        </w:rPr>
        <w:t>risk</w:t>
      </w:r>
      <w:r w:rsidRPr="00C20F7B">
        <w:rPr>
          <w:rStyle w:val="Emphasis"/>
        </w:rPr>
        <w:t xml:space="preserve"> of accidents</w:t>
      </w:r>
      <w:r w:rsidRPr="009237D0">
        <w:rPr>
          <w:sz w:val="12"/>
        </w:rPr>
        <w:t xml:space="preserve"> altogether, </w:t>
      </w:r>
      <w:r w:rsidRPr="00C20F7B">
        <w:rPr>
          <w:rStyle w:val="StyleUnderline"/>
        </w:rPr>
        <w:t xml:space="preserve">and </w:t>
      </w:r>
      <w:r w:rsidRPr="00C20F7B">
        <w:rPr>
          <w:rStyle w:val="Emphasis"/>
        </w:rPr>
        <w:t>some collisions</w:t>
      </w:r>
      <w:r w:rsidRPr="00C20F7B">
        <w:rPr>
          <w:rStyle w:val="StyleUnderline"/>
        </w:rPr>
        <w:t xml:space="preserve"> could have </w:t>
      </w:r>
      <w:r w:rsidRPr="00C20F7B">
        <w:rPr>
          <w:rStyle w:val="Emphasis"/>
        </w:rPr>
        <w:t>devastating effects</w:t>
      </w:r>
      <w:r w:rsidRPr="009237D0">
        <w:rPr>
          <w:sz w:val="12"/>
        </w:rPr>
        <w:t xml:space="preserve">: </w:t>
      </w:r>
      <w:r w:rsidRPr="004F0619">
        <w:rPr>
          <w:rStyle w:val="StyleUnderline"/>
        </w:rPr>
        <w:t xml:space="preserve">the </w:t>
      </w:r>
      <w:r w:rsidRPr="000D1E8E">
        <w:rPr>
          <w:rStyle w:val="StyleUnderline"/>
          <w:highlight w:val="cyan"/>
        </w:rPr>
        <w:t xml:space="preserve">destruction of </w:t>
      </w:r>
      <w:r w:rsidRPr="000D1E8E">
        <w:rPr>
          <w:rStyle w:val="Emphasis"/>
          <w:sz w:val="28"/>
          <w:szCs w:val="28"/>
          <w:highlight w:val="cyan"/>
        </w:rPr>
        <w:t>even one</w:t>
      </w:r>
      <w:r w:rsidRPr="004F0619">
        <w:rPr>
          <w:rStyle w:val="StyleUnderline"/>
        </w:rPr>
        <w:t xml:space="preserve"> large satellite</w:t>
      </w:r>
      <w:r w:rsidRPr="00C20F7B">
        <w:rPr>
          <w:rStyle w:val="StyleUnderline"/>
        </w:rPr>
        <w:t xml:space="preserve"> </w:t>
      </w:r>
      <w:r w:rsidRPr="000D1E8E">
        <w:rPr>
          <w:rStyle w:val="StyleUnderline"/>
          <w:highlight w:val="cyan"/>
        </w:rPr>
        <w:t xml:space="preserve">could </w:t>
      </w:r>
      <w:r w:rsidRPr="000D1E8E">
        <w:rPr>
          <w:rStyle w:val="Emphasis"/>
          <w:highlight w:val="cyan"/>
        </w:rPr>
        <w:t>double</w:t>
      </w:r>
      <w:r w:rsidRPr="00C20F7B">
        <w:rPr>
          <w:rStyle w:val="Emphasis"/>
        </w:rPr>
        <w:t xml:space="preserve"> the amount of </w:t>
      </w:r>
      <w:r w:rsidRPr="000D1E8E">
        <w:rPr>
          <w:rStyle w:val="Emphasis"/>
          <w:highlight w:val="cyan"/>
        </w:rPr>
        <w:t>space debris</w:t>
      </w:r>
      <w:r w:rsidRPr="00C20F7B">
        <w:rPr>
          <w:rStyle w:val="Emphasis"/>
        </w:rPr>
        <w:t xml:space="preserve"> in orbit</w:t>
      </w:r>
      <w:r w:rsidRPr="009237D0">
        <w:rPr>
          <w:sz w:val="12"/>
        </w:rPr>
        <w:t xml:space="preserve">. 216Link to the text of the note Of course, </w:t>
      </w:r>
      <w:r w:rsidRPr="00C20F7B">
        <w:rPr>
          <w:rStyle w:val="Emphasis"/>
        </w:rPr>
        <w:t>any such increase</w:t>
      </w:r>
      <w:r w:rsidRPr="009237D0">
        <w:rPr>
          <w:sz w:val="12"/>
        </w:rPr>
        <w:t xml:space="preserve"> </w:t>
      </w:r>
      <w:r w:rsidRPr="00C20F7B">
        <w:rPr>
          <w:rStyle w:val="StyleUnderline"/>
        </w:rPr>
        <w:t xml:space="preserve">in the </w:t>
      </w:r>
      <w:proofErr w:type="gramStart"/>
      <w:r w:rsidRPr="00C20F7B">
        <w:rPr>
          <w:rStyle w:val="StyleUnderline"/>
        </w:rPr>
        <w:t>amount</w:t>
      </w:r>
      <w:proofErr w:type="gramEnd"/>
      <w:r w:rsidRPr="00C20F7B">
        <w:rPr>
          <w:rStyle w:val="StyleUnderline"/>
        </w:rPr>
        <w:t xml:space="preserve"> of debris in orbit then renders </w:t>
      </w:r>
      <w:r w:rsidRPr="00C20F7B">
        <w:rPr>
          <w:rStyle w:val="Emphasis"/>
        </w:rPr>
        <w:t>other collisions</w:t>
      </w:r>
      <w:r w:rsidRPr="00C20F7B">
        <w:rPr>
          <w:rStyle w:val="StyleUnderline"/>
        </w:rPr>
        <w:t xml:space="preserve"> </w:t>
      </w:r>
      <w:r w:rsidRPr="00C20F7B">
        <w:rPr>
          <w:rStyle w:val="Emphasis"/>
        </w:rPr>
        <w:t>more likely</w:t>
      </w:r>
      <w:r w:rsidRPr="00C20F7B">
        <w:rPr>
          <w:rStyle w:val="StyleUnderline"/>
        </w:rPr>
        <w:t xml:space="preserve"> to occur</w:t>
      </w:r>
      <w:r w:rsidRPr="009237D0">
        <w:rPr>
          <w:sz w:val="12"/>
        </w:rPr>
        <w:t xml:space="preserve">. 217Link to the text of the note </w:t>
      </w:r>
      <w:r w:rsidRPr="00C20F7B">
        <w:rPr>
          <w:rStyle w:val="StyleUnderline"/>
        </w:rPr>
        <w:t xml:space="preserve">It is thus possible that </w:t>
      </w:r>
      <w:r w:rsidRPr="000D1E8E">
        <w:rPr>
          <w:rStyle w:val="Emphasis"/>
          <w:highlight w:val="cyan"/>
        </w:rPr>
        <w:t xml:space="preserve">after </w:t>
      </w:r>
      <w:proofErr w:type="gramStart"/>
      <w:r w:rsidRPr="000D1E8E">
        <w:rPr>
          <w:rStyle w:val="Emphasis"/>
          <w:highlight w:val="cyan"/>
        </w:rPr>
        <w:t>a number of</w:t>
      </w:r>
      <w:proofErr w:type="gramEnd"/>
      <w:r w:rsidRPr="000D1E8E">
        <w:rPr>
          <w:rStyle w:val="Emphasis"/>
          <w:highlight w:val="cyan"/>
        </w:rPr>
        <w:t xml:space="preserve"> years making</w:t>
      </w:r>
      <w:r w:rsidRPr="004F0619">
        <w:rPr>
          <w:rStyle w:val="Emphasis"/>
        </w:rPr>
        <w:t xml:space="preserve"> </w:t>
      </w:r>
      <w:r w:rsidRPr="000D1E8E">
        <w:rPr>
          <w:rStyle w:val="Emphasis"/>
          <w:highlight w:val="cyan"/>
        </w:rPr>
        <w:t>progress</w:t>
      </w:r>
      <w:r w:rsidRPr="00F36238">
        <w:rPr>
          <w:rStyle w:val="Emphasis"/>
        </w:rPr>
        <w:t xml:space="preserve"> towards reaching a sustainable level of debris</w:t>
      </w:r>
      <w:r w:rsidRPr="004F0619">
        <w:rPr>
          <w:rStyle w:val="StyleUnderline"/>
        </w:rPr>
        <w:t xml:space="preserve">, </w:t>
      </w:r>
      <w:r w:rsidRPr="000D1E8E">
        <w:rPr>
          <w:rStyle w:val="StyleUnderline"/>
          <w:highlight w:val="cyan"/>
        </w:rPr>
        <w:t xml:space="preserve">a </w:t>
      </w:r>
      <w:r w:rsidRPr="000D1E8E">
        <w:rPr>
          <w:rStyle w:val="Emphasis"/>
          <w:highlight w:val="cyan"/>
        </w:rPr>
        <w:t>stroke of bad luck could</w:t>
      </w:r>
      <w:r w:rsidRPr="00F36238">
        <w:rPr>
          <w:rStyle w:val="Emphasis"/>
        </w:rPr>
        <w:t xml:space="preserve"> rapidly undo such</w:t>
      </w:r>
      <w:r w:rsidRPr="004F0619">
        <w:rPr>
          <w:rStyle w:val="Emphasis"/>
        </w:rPr>
        <w:t xml:space="preserve"> progress and </w:t>
      </w:r>
      <w:r w:rsidRPr="000D1E8E">
        <w:rPr>
          <w:rStyle w:val="Emphasis"/>
          <w:highlight w:val="cyan"/>
        </w:rPr>
        <w:t>unleash the dreaded Kessler Syndrome</w:t>
      </w:r>
      <w:r w:rsidRPr="00C20F7B">
        <w:rPr>
          <w:rStyle w:val="StyleUnderline"/>
        </w:rPr>
        <w:t>.</w:t>
      </w:r>
      <w:r w:rsidRPr="009237D0">
        <w:rPr>
          <w:sz w:val="12"/>
        </w:rPr>
        <w:t xml:space="preserve"> 218Link to the text of the note</w:t>
      </w:r>
    </w:p>
    <w:p w14:paraId="5D170487" w14:textId="77777777" w:rsidR="00392B8E" w:rsidRPr="00F35F0D" w:rsidRDefault="00392B8E" w:rsidP="00392B8E">
      <w:pPr>
        <w:pStyle w:val="Heading4"/>
        <w:rPr>
          <w:rFonts w:cs="Arial"/>
        </w:rPr>
      </w:pPr>
      <w:r>
        <w:rPr>
          <w:rFonts w:cs="Arial"/>
        </w:rPr>
        <w:t>Actual space weapons thump</w:t>
      </w:r>
    </w:p>
    <w:p w14:paraId="571594F2" w14:textId="77777777" w:rsidR="00392B8E" w:rsidRPr="00F35F0D" w:rsidRDefault="00392B8E" w:rsidP="00392B8E">
      <w:r w:rsidRPr="00F35F0D">
        <w:rPr>
          <w:rStyle w:val="Style13ptBold"/>
        </w:rPr>
        <w:t>Wolverton 19</w:t>
      </w:r>
      <w:r w:rsidRPr="00F35F0D">
        <w:t xml:space="preserve"> [Mark Wolverton is a science journalist, author, and 2016-17 Knight-MIT Science Journalism Fellow. He writes for various national and international publications including WIRED, Nature, </w:t>
      </w:r>
      <w:proofErr w:type="spellStart"/>
      <w:r w:rsidRPr="00F35F0D">
        <w:t>Undark</w:t>
      </w:r>
      <w:proofErr w:type="spellEnd"/>
      <w:r w:rsidRPr="00F35F0D">
        <w:t>, Scientific American, and Air &amp; Space Smithsonian. He has also worked with the NASA Ames History Project, Argonne National Laboratory, the Franklin Institute, and the NASA ISS Science Office. 7/9. "The Race for Space Weapons Speeds Up." https://www.asme.org/topics-resources/content/the-race-for-space-weapons-speeds-up]</w:t>
      </w:r>
    </w:p>
    <w:p w14:paraId="71FFE2F3" w14:textId="77777777" w:rsidR="00392B8E" w:rsidRPr="009237D0" w:rsidRDefault="00392B8E" w:rsidP="00392B8E">
      <w:pPr>
        <w:rPr>
          <w:sz w:val="10"/>
        </w:rPr>
      </w:pPr>
      <w:r w:rsidRPr="009237D0">
        <w:rPr>
          <w:sz w:val="10"/>
        </w:rPr>
        <w:t xml:space="preserve">Both </w:t>
      </w:r>
      <w:r w:rsidRPr="00F35F0D">
        <w:rPr>
          <w:rStyle w:val="Emphasis"/>
        </w:rPr>
        <w:t xml:space="preserve">antiballistic </w:t>
      </w:r>
      <w:r w:rsidRPr="007C698F">
        <w:rPr>
          <w:rStyle w:val="Emphasis"/>
          <w:highlight w:val="cyan"/>
        </w:rPr>
        <w:t>missiles</w:t>
      </w:r>
      <w:r w:rsidRPr="009237D0">
        <w:rPr>
          <w:sz w:val="10"/>
          <w:highlight w:val="cyan"/>
        </w:rPr>
        <w:t xml:space="preserve"> </w:t>
      </w:r>
      <w:r w:rsidRPr="007C698F">
        <w:rPr>
          <w:rStyle w:val="StyleUnderline"/>
          <w:highlight w:val="cyan"/>
        </w:rPr>
        <w:t>and</w:t>
      </w:r>
      <w:r w:rsidRPr="009237D0">
        <w:rPr>
          <w:sz w:val="10"/>
          <w:highlight w:val="cyan"/>
        </w:rPr>
        <w:t xml:space="preserve"> </w:t>
      </w:r>
      <w:r w:rsidRPr="007C698F">
        <w:rPr>
          <w:rStyle w:val="Emphasis"/>
          <w:highlight w:val="cyan"/>
        </w:rPr>
        <w:t>co-orbiting</w:t>
      </w:r>
      <w:r w:rsidRPr="00F35F0D">
        <w:rPr>
          <w:rStyle w:val="Emphasis"/>
        </w:rPr>
        <w:t xml:space="preserve"> antisatellite</w:t>
      </w:r>
      <w:r w:rsidRPr="009237D0">
        <w:rPr>
          <w:sz w:val="10"/>
        </w:rPr>
        <w:t xml:space="preserve"> </w:t>
      </w:r>
      <w:r w:rsidRPr="007C698F">
        <w:rPr>
          <w:rStyle w:val="StyleUnderline"/>
          <w:highlight w:val="cyan"/>
        </w:rPr>
        <w:t>weapons use kinetic attacks</w:t>
      </w:r>
      <w:r w:rsidRPr="009237D0">
        <w:rPr>
          <w:sz w:val="10"/>
        </w:rPr>
        <w:t xml:space="preserve"> that apply physical force to disable or destroy a satellite. </w:t>
      </w:r>
      <w:r w:rsidRPr="007C698F">
        <w:rPr>
          <w:rStyle w:val="StyleUnderline"/>
          <w:highlight w:val="cyan"/>
        </w:rPr>
        <w:t xml:space="preserve">They are far from the </w:t>
      </w:r>
      <w:r w:rsidRPr="007C698F">
        <w:rPr>
          <w:rStyle w:val="Emphasis"/>
          <w:highlight w:val="cyan"/>
        </w:rPr>
        <w:t>only options</w:t>
      </w:r>
      <w:r w:rsidRPr="009237D0">
        <w:rPr>
          <w:sz w:val="10"/>
        </w:rPr>
        <w:t xml:space="preserve"> in the counter-space arsenal. </w:t>
      </w:r>
      <w:proofErr w:type="spellStart"/>
      <w:r w:rsidRPr="007C698F">
        <w:rPr>
          <w:rStyle w:val="StyleUnderline"/>
          <w:highlight w:val="cyan"/>
        </w:rPr>
        <w:t>Nonkinetic</w:t>
      </w:r>
      <w:proofErr w:type="spellEnd"/>
      <w:r w:rsidRPr="007C698F">
        <w:rPr>
          <w:rStyle w:val="StyleUnderline"/>
          <w:highlight w:val="cyan"/>
        </w:rPr>
        <w:t xml:space="preserve"> approaches</w:t>
      </w:r>
      <w:r w:rsidRPr="009237D0">
        <w:rPr>
          <w:sz w:val="10"/>
        </w:rPr>
        <w:t xml:space="preserve"> were studied intensively since the early 1960’s and then revived during President Ronald Reagan’s Strategic Defense Initiative in the 1980s. They seek to </w:t>
      </w:r>
      <w:r w:rsidRPr="00F35F0D">
        <w:rPr>
          <w:rStyle w:val="StyleUnderline"/>
        </w:rPr>
        <w:t xml:space="preserve">disable or </w:t>
      </w:r>
      <w:r w:rsidRPr="007C698F">
        <w:rPr>
          <w:rStyle w:val="StyleUnderline"/>
          <w:highlight w:val="cyan"/>
        </w:rPr>
        <w:t>destroy vital components or</w:t>
      </w:r>
      <w:r w:rsidRPr="00F35F0D">
        <w:rPr>
          <w:rStyle w:val="StyleUnderline"/>
        </w:rPr>
        <w:t xml:space="preserve"> sensors with </w:t>
      </w:r>
      <w:r w:rsidRPr="007C698F">
        <w:rPr>
          <w:rStyle w:val="Emphasis"/>
          <w:highlight w:val="cyan"/>
        </w:rPr>
        <w:t>lasers</w:t>
      </w:r>
      <w:r w:rsidRPr="009237D0">
        <w:rPr>
          <w:sz w:val="10"/>
        </w:rPr>
        <w:t xml:space="preserve">, </w:t>
      </w:r>
      <w:r w:rsidRPr="007C698F">
        <w:rPr>
          <w:rStyle w:val="Emphasis"/>
          <w:highlight w:val="cyan"/>
        </w:rPr>
        <w:t>particle beams</w:t>
      </w:r>
      <w:r w:rsidRPr="009237D0">
        <w:rPr>
          <w:sz w:val="10"/>
        </w:rPr>
        <w:t xml:space="preserve">, </w:t>
      </w:r>
      <w:r w:rsidRPr="00F35F0D">
        <w:rPr>
          <w:rStyle w:val="StyleUnderline"/>
        </w:rPr>
        <w:t>or</w:t>
      </w:r>
      <w:r w:rsidRPr="009237D0">
        <w:rPr>
          <w:sz w:val="10"/>
        </w:rPr>
        <w:t xml:space="preserve"> high-powered </w:t>
      </w:r>
      <w:r w:rsidRPr="007C698F">
        <w:rPr>
          <w:rStyle w:val="Emphasis"/>
          <w:highlight w:val="cyan"/>
        </w:rPr>
        <w:t>microwaves</w:t>
      </w:r>
      <w:r w:rsidRPr="009237D0">
        <w:rPr>
          <w:sz w:val="10"/>
        </w:rPr>
        <w:t xml:space="preserve">, either </w:t>
      </w:r>
      <w:r w:rsidRPr="007C698F">
        <w:rPr>
          <w:rStyle w:val="StyleUnderline"/>
          <w:highlight w:val="cyan"/>
        </w:rPr>
        <w:t>from space or ground</w:t>
      </w:r>
      <w:r w:rsidRPr="00F35F0D">
        <w:rPr>
          <w:rStyle w:val="StyleUnderline"/>
        </w:rPr>
        <w:t xml:space="preserve"> stations. Such methods are difficult, expensive, and require great amounts of power, but the</w:t>
      </w:r>
      <w:r w:rsidRPr="009237D0">
        <w:rPr>
          <w:sz w:val="10"/>
        </w:rPr>
        <w:t xml:space="preserve"> </w:t>
      </w:r>
      <w:r w:rsidRPr="00F35F0D">
        <w:rPr>
          <w:rStyle w:val="Emphasis"/>
        </w:rPr>
        <w:t>U</w:t>
      </w:r>
      <w:r w:rsidRPr="009237D0">
        <w:rPr>
          <w:sz w:val="10"/>
        </w:rPr>
        <w:t xml:space="preserve">nited </w:t>
      </w:r>
      <w:r w:rsidRPr="00F35F0D">
        <w:rPr>
          <w:rStyle w:val="Emphasis"/>
        </w:rPr>
        <w:t>S</w:t>
      </w:r>
      <w:r w:rsidRPr="009237D0">
        <w:rPr>
          <w:sz w:val="10"/>
        </w:rPr>
        <w:t xml:space="preserve">tates </w:t>
      </w:r>
      <w:r w:rsidRPr="00F35F0D">
        <w:rPr>
          <w:rStyle w:val="StyleUnderline"/>
        </w:rPr>
        <w:t xml:space="preserve">and other </w:t>
      </w:r>
      <w:r w:rsidRPr="007C698F">
        <w:rPr>
          <w:rStyle w:val="StyleUnderline"/>
          <w:highlight w:val="cyan"/>
        </w:rPr>
        <w:lastRenderedPageBreak/>
        <w:t xml:space="preserve">nations have </w:t>
      </w:r>
      <w:r w:rsidRPr="007C698F">
        <w:rPr>
          <w:rStyle w:val="Emphasis"/>
          <w:highlight w:val="cyan"/>
        </w:rPr>
        <w:t>tested them</w:t>
      </w:r>
      <w:r w:rsidRPr="009237D0">
        <w:rPr>
          <w:sz w:val="10"/>
        </w:rPr>
        <w:t>.</w:t>
      </w:r>
      <w:r>
        <w:rPr>
          <w:rStyle w:val="StyleUnderline"/>
        </w:rPr>
        <w:t xml:space="preserve"> </w:t>
      </w:r>
      <w:r w:rsidRPr="007C698F">
        <w:rPr>
          <w:rStyle w:val="StyleUnderline"/>
          <w:highlight w:val="cyan"/>
        </w:rPr>
        <w:t>A</w:t>
      </w:r>
      <w:r w:rsidRPr="00F35F0D">
        <w:rPr>
          <w:rStyle w:val="StyleUnderline"/>
        </w:rPr>
        <w:t xml:space="preserve"> more subtle—and perhaps more deniable—</w:t>
      </w:r>
      <w:proofErr w:type="spellStart"/>
      <w:r w:rsidRPr="007C698F">
        <w:rPr>
          <w:rStyle w:val="Emphasis"/>
          <w:highlight w:val="cyan"/>
        </w:rPr>
        <w:t>nonkinetic</w:t>
      </w:r>
      <w:proofErr w:type="spellEnd"/>
      <w:r w:rsidRPr="007C698F">
        <w:rPr>
          <w:rStyle w:val="StyleUnderline"/>
          <w:highlight w:val="cyan"/>
        </w:rPr>
        <w:t xml:space="preserve"> approach might involve </w:t>
      </w:r>
      <w:r w:rsidRPr="007C698F">
        <w:rPr>
          <w:rStyle w:val="Emphasis"/>
          <w:highlight w:val="cyan"/>
        </w:rPr>
        <w:t>electronic warfare</w:t>
      </w:r>
      <w:r w:rsidRPr="009237D0">
        <w:rPr>
          <w:sz w:val="10"/>
        </w:rPr>
        <w:t xml:space="preserve">. </w:t>
      </w:r>
      <w:r w:rsidRPr="00F35F0D">
        <w:rPr>
          <w:rStyle w:val="StyleUnderline"/>
        </w:rPr>
        <w:t>This might range from</w:t>
      </w:r>
      <w:r w:rsidRPr="009237D0">
        <w:rPr>
          <w:sz w:val="10"/>
        </w:rPr>
        <w:t xml:space="preserve"> such time-honored techniques as </w:t>
      </w:r>
      <w:r w:rsidRPr="007C698F">
        <w:rPr>
          <w:rStyle w:val="Emphasis"/>
          <w:highlight w:val="cyan"/>
        </w:rPr>
        <w:t>jamming</w:t>
      </w:r>
      <w:r w:rsidRPr="009237D0">
        <w:rPr>
          <w:sz w:val="10"/>
        </w:rPr>
        <w:t xml:space="preserve"> </w:t>
      </w:r>
      <w:r w:rsidRPr="00F35F0D">
        <w:rPr>
          <w:rStyle w:val="StyleUnderline"/>
        </w:rPr>
        <w:t>or</w:t>
      </w:r>
      <w:r w:rsidRPr="009237D0">
        <w:rPr>
          <w:sz w:val="10"/>
        </w:rPr>
        <w:t xml:space="preserve"> </w:t>
      </w:r>
      <w:r w:rsidRPr="007C698F">
        <w:rPr>
          <w:rStyle w:val="Emphasis"/>
          <w:highlight w:val="cyan"/>
        </w:rPr>
        <w:t>spoofing</w:t>
      </w:r>
      <w:r w:rsidRPr="009237D0">
        <w:rPr>
          <w:sz w:val="10"/>
        </w:rPr>
        <w:t xml:space="preserve"> an adversary’s satellite communications </w:t>
      </w:r>
      <w:r w:rsidRPr="00F35F0D">
        <w:rPr>
          <w:rStyle w:val="StyleUnderline"/>
        </w:rPr>
        <w:t>to</w:t>
      </w:r>
      <w:r w:rsidRPr="009237D0">
        <w:rPr>
          <w:sz w:val="10"/>
        </w:rPr>
        <w:t xml:space="preserve"> </w:t>
      </w:r>
      <w:r w:rsidRPr="007C698F">
        <w:rPr>
          <w:rStyle w:val="Emphasis"/>
          <w:highlight w:val="cyan"/>
        </w:rPr>
        <w:t>cyber</w:t>
      </w:r>
      <w:r w:rsidRPr="00F35F0D">
        <w:rPr>
          <w:rStyle w:val="Emphasis"/>
        </w:rPr>
        <w:t>warfare</w:t>
      </w:r>
      <w:r w:rsidRPr="009237D0">
        <w:rPr>
          <w:sz w:val="10"/>
        </w:rPr>
        <w:t xml:space="preserve"> that targets computer systems that control satellites or process their data.</w:t>
      </w:r>
    </w:p>
    <w:p w14:paraId="00B278B8" w14:textId="77777777" w:rsidR="00392B8E" w:rsidRPr="001623DC" w:rsidRDefault="00392B8E" w:rsidP="00392B8E">
      <w:pPr>
        <w:pStyle w:val="Heading4"/>
      </w:pPr>
      <w:r>
        <w:t xml:space="preserve">Early </w:t>
      </w:r>
      <w:proofErr w:type="gramStart"/>
      <w:r>
        <w:t>warning’s</w:t>
      </w:r>
      <w:proofErr w:type="gramEnd"/>
      <w:r>
        <w:t xml:space="preserve"> in GEO – debris doesn’t matter there</w:t>
      </w:r>
    </w:p>
    <w:p w14:paraId="59CDE8CF" w14:textId="77777777" w:rsidR="00392B8E" w:rsidRPr="001623DC" w:rsidRDefault="00392B8E" w:rsidP="00392B8E">
      <w:pPr>
        <w:rPr>
          <w:rStyle w:val="Emphasis"/>
          <w:b w:val="0"/>
          <w:bCs/>
        </w:rPr>
      </w:pPr>
      <w:r w:rsidRPr="00F57966">
        <w:rPr>
          <w:rStyle w:val="Style13ptBold"/>
        </w:rPr>
        <w:t xml:space="preserve">Von </w:t>
      </w:r>
      <w:proofErr w:type="spellStart"/>
      <w:r w:rsidRPr="00F57966">
        <w:rPr>
          <w:rStyle w:val="Style13ptBold"/>
        </w:rPr>
        <w:t>Fange</w:t>
      </w:r>
      <w:proofErr w:type="spellEnd"/>
      <w:r w:rsidRPr="00F57966">
        <w:rPr>
          <w:rStyle w:val="Style13ptBold"/>
        </w:rPr>
        <w:t xml:space="preserve"> 17</w:t>
      </w:r>
      <w:r w:rsidRPr="00F57966">
        <w:t xml:space="preserve"> [Daniel Von </w:t>
      </w:r>
      <w:proofErr w:type="spellStart"/>
      <w:r w:rsidRPr="00F57966">
        <w:t>Fange</w:t>
      </w:r>
      <w:proofErr w:type="spellEnd"/>
      <w:r w:rsidRPr="00F57966">
        <w:t xml:space="preserve"> is a full stack developer that builds web platforms</w:t>
      </w:r>
      <w:r>
        <w:t xml:space="preserve"> and engineer</w:t>
      </w:r>
      <w:r w:rsidRPr="00F57966">
        <w:t>, with a particular interest in space applications. Kessler Syndrome is Over Hyped. May 21, 2017. braino.org/essays/</w:t>
      </w:r>
      <w:proofErr w:type="spellStart"/>
      <w:r w:rsidRPr="00F57966">
        <w:t>kessler_syndrome_is_over_hyped</w:t>
      </w:r>
      <w:proofErr w:type="spellEnd"/>
      <w:r w:rsidRPr="00F57966">
        <w:t>/]</w:t>
      </w:r>
    </w:p>
    <w:p w14:paraId="4B692F5B" w14:textId="77777777" w:rsidR="00392B8E" w:rsidRPr="009237D0" w:rsidRDefault="00392B8E" w:rsidP="00392B8E">
      <w:pPr>
        <w:rPr>
          <w:sz w:val="10"/>
        </w:rPr>
      </w:pPr>
      <w:r w:rsidRPr="007C698F">
        <w:rPr>
          <w:rStyle w:val="Emphasis"/>
          <w:highlight w:val="cyan"/>
        </w:rPr>
        <w:t>GEO</w:t>
      </w:r>
      <w:r w:rsidRPr="009237D0">
        <w:rPr>
          <w:sz w:val="10"/>
        </w:rPr>
        <w:t xml:space="preserve"> - If you put a satellite far enough out from earth, the speed that the satellite travels around the earth will match the speed of the surface of the earth rotating under it. </w:t>
      </w:r>
      <w:r w:rsidRPr="007C698F">
        <w:rPr>
          <w:highlight w:val="cyan"/>
          <w:u w:val="single"/>
        </w:rPr>
        <w:t>From the ground, the satellite will appear to hang motionless</w:t>
      </w:r>
      <w:r w:rsidRPr="009237D0">
        <w:rPr>
          <w:sz w:val="10"/>
        </w:rPr>
        <w:t xml:space="preserve">. </w:t>
      </w:r>
      <w:proofErr w:type="gramStart"/>
      <w:r w:rsidRPr="009237D0">
        <w:rPr>
          <w:sz w:val="10"/>
        </w:rPr>
        <w:t>Usually</w:t>
      </w:r>
      <w:proofErr w:type="gramEnd"/>
      <w:r w:rsidRPr="009237D0">
        <w:rPr>
          <w:sz w:val="10"/>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7C698F">
        <w:rPr>
          <w:rStyle w:val="Emphasis"/>
          <w:highlight w:val="cyan"/>
        </w:rPr>
        <w:t>all</w:t>
      </w:r>
      <w:r w:rsidRPr="00F57966">
        <w:rPr>
          <w:u w:val="single"/>
        </w:rPr>
        <w:t xml:space="preserve"> the </w:t>
      </w:r>
      <w:r w:rsidRPr="007C698F">
        <w:rPr>
          <w:rStyle w:val="Emphasis"/>
          <w:highlight w:val="cyan"/>
        </w:rPr>
        <w:t>satellites</w:t>
      </w:r>
      <w:r w:rsidRPr="00F57966">
        <w:rPr>
          <w:u w:val="single"/>
        </w:rPr>
        <w:t xml:space="preserve"> here </w:t>
      </w:r>
      <w:r w:rsidRPr="007C698F">
        <w:rPr>
          <w:highlight w:val="cyan"/>
          <w:u w:val="single"/>
        </w:rPr>
        <w:t xml:space="preserve">are </w:t>
      </w:r>
      <w:r w:rsidRPr="007C698F">
        <w:rPr>
          <w:rStyle w:val="Emphasis"/>
          <w:highlight w:val="cyan"/>
        </w:rPr>
        <w:t>moving</w:t>
      </w:r>
      <w:r w:rsidRPr="007C698F">
        <w:rPr>
          <w:highlight w:val="cyan"/>
          <w:u w:val="single"/>
        </w:rPr>
        <w:t xml:space="preserve"> the </w:t>
      </w:r>
      <w:r w:rsidRPr="007C698F">
        <w:rPr>
          <w:rStyle w:val="Emphasis"/>
          <w:highlight w:val="cyan"/>
        </w:rPr>
        <w:t>same direction</w:t>
      </w:r>
      <w:r w:rsidRPr="007C698F">
        <w:rPr>
          <w:highlight w:val="cyan"/>
          <w:u w:val="single"/>
        </w:rPr>
        <w:t xml:space="preserve"> at the </w:t>
      </w:r>
      <w:r w:rsidRPr="007C698F">
        <w:rPr>
          <w:rStyle w:val="Emphasis"/>
          <w:highlight w:val="cyan"/>
        </w:rPr>
        <w:t>same speed</w:t>
      </w:r>
      <w:r w:rsidRPr="00F57966">
        <w:rPr>
          <w:u w:val="single"/>
        </w:rPr>
        <w:t xml:space="preserve"> - </w:t>
      </w:r>
      <w:r w:rsidRPr="007C698F">
        <w:rPr>
          <w:rStyle w:val="Emphasis"/>
          <w:highlight w:val="cyan"/>
        </w:rPr>
        <w:t>debris</w:t>
      </w:r>
      <w:r w:rsidRPr="007C698F">
        <w:rPr>
          <w:highlight w:val="cyan"/>
          <w:u w:val="single"/>
        </w:rPr>
        <w:t xml:space="preserve"> </w:t>
      </w:r>
      <w:r w:rsidRPr="007C698F">
        <w:rPr>
          <w:rStyle w:val="Emphasis"/>
          <w:highlight w:val="cyan"/>
        </w:rPr>
        <w:t>doesn’t get free velocity</w:t>
      </w:r>
      <w:r w:rsidRPr="00F57966">
        <w:rPr>
          <w:u w:val="single"/>
        </w:rPr>
        <w:t xml:space="preserve"> from the speed of the satellites</w:t>
      </w:r>
      <w:r w:rsidRPr="009237D0">
        <w:rPr>
          <w:sz w:val="10"/>
        </w:rPr>
        <w:t xml:space="preserve">. Also, </w:t>
      </w:r>
      <w:r w:rsidRPr="007C698F">
        <w:rPr>
          <w:highlight w:val="cyan"/>
          <w:u w:val="single"/>
        </w:rPr>
        <w:t>it’s</w:t>
      </w:r>
      <w:r w:rsidRPr="00F57966">
        <w:rPr>
          <w:u w:val="single"/>
        </w:rPr>
        <w:t xml:space="preserve"> quite </w:t>
      </w:r>
      <w:r w:rsidRPr="007C698F">
        <w:rPr>
          <w:rStyle w:val="Emphasis"/>
          <w:highlight w:val="cyan"/>
        </w:rPr>
        <w:t>expensive</w:t>
      </w:r>
      <w:r w:rsidRPr="007C698F">
        <w:rPr>
          <w:highlight w:val="cyan"/>
          <w:u w:val="single"/>
        </w:rPr>
        <w:t xml:space="preserve"> to </w:t>
      </w:r>
      <w:r w:rsidRPr="007C698F">
        <w:rPr>
          <w:rStyle w:val="Emphasis"/>
          <w:highlight w:val="cyan"/>
        </w:rPr>
        <w:t>get a satellite</w:t>
      </w:r>
      <w:r w:rsidRPr="007C698F">
        <w:rPr>
          <w:highlight w:val="cyan"/>
          <w:u w:val="single"/>
        </w:rPr>
        <w:t xml:space="preserve"> here</w:t>
      </w:r>
      <w:r w:rsidRPr="009237D0">
        <w:rPr>
          <w:sz w:val="10"/>
        </w:rPr>
        <w:t xml:space="preserve">, and so </w:t>
      </w:r>
      <w:r w:rsidRPr="007C698F">
        <w:rPr>
          <w:rStyle w:val="Emphasis"/>
          <w:highlight w:val="cyan"/>
        </w:rPr>
        <w:t>there aren’t many</w:t>
      </w:r>
      <w:r w:rsidRPr="009237D0">
        <w:rPr>
          <w:sz w:val="10"/>
        </w:rPr>
        <w:t xml:space="preserve">, </w:t>
      </w:r>
      <w:r w:rsidRPr="00F57966">
        <w:rPr>
          <w:u w:val="single"/>
        </w:rPr>
        <w:t xml:space="preserve">only about </w:t>
      </w:r>
      <w:r w:rsidRPr="007C698F">
        <w:rPr>
          <w:rStyle w:val="Emphasis"/>
          <w:highlight w:val="cyan"/>
        </w:rPr>
        <w:t>one</w:t>
      </w:r>
      <w:r w:rsidRPr="00F57966">
        <w:rPr>
          <w:rStyle w:val="Emphasis"/>
        </w:rPr>
        <w:t xml:space="preserve"> satellite </w:t>
      </w:r>
      <w:r w:rsidRPr="007C698F">
        <w:rPr>
          <w:rStyle w:val="Emphasis"/>
          <w:highlight w:val="cyan"/>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9237D0">
        <w:rPr>
          <w:sz w:val="10"/>
        </w:rPr>
        <w:t>.</w:t>
      </w:r>
    </w:p>
    <w:p w14:paraId="1D4A996A" w14:textId="77777777" w:rsidR="00392B8E" w:rsidRPr="00F35F0D" w:rsidRDefault="00392B8E" w:rsidP="00392B8E">
      <w:pPr>
        <w:pStyle w:val="Heading4"/>
        <w:rPr>
          <w:rFonts w:cs="Arial"/>
          <w:b w:val="0"/>
          <w:bCs w:val="0"/>
        </w:rPr>
      </w:pPr>
      <w:r w:rsidRPr="00F35F0D">
        <w:rPr>
          <w:rFonts w:cs="Arial"/>
        </w:rPr>
        <w:t>No one’s going to war over a downed satellite</w:t>
      </w:r>
    </w:p>
    <w:p w14:paraId="51EC4BCD" w14:textId="77777777" w:rsidR="00392B8E" w:rsidRPr="00F35F0D" w:rsidRDefault="00392B8E" w:rsidP="00392B8E">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7124DE92" w14:textId="77777777" w:rsidR="00392B8E" w:rsidRDefault="00392B8E" w:rsidP="00392B8E">
      <w:pPr>
        <w:pStyle w:val="Heading4"/>
        <w:rPr>
          <w:rFonts w:cs="Times New Roman"/>
          <w:u w:val="single"/>
        </w:rPr>
      </w:pPr>
      <w:r w:rsidRPr="007C698F">
        <w:rPr>
          <w:highlight w:val="cyan"/>
          <w:u w:val="single"/>
        </w:rPr>
        <w:t>Space is</w:t>
      </w:r>
      <w:r w:rsidRPr="00F35F0D">
        <w:rPr>
          <w:sz w:val="16"/>
        </w:rPr>
        <w:t xml:space="preserve"> often </w:t>
      </w:r>
      <w:r w:rsidRPr="007C698F">
        <w:rPr>
          <w:highlight w:val="cyan"/>
          <w:u w:val="single"/>
        </w:rPr>
        <w:t xml:space="preserve">an </w:t>
      </w:r>
      <w:r w:rsidRPr="007C698F">
        <w:rPr>
          <w:rStyle w:val="Emphasis"/>
          <w:highlight w:val="cyan"/>
        </w:rPr>
        <w:t>afterthought</w:t>
      </w:r>
      <w:r w:rsidRPr="00F35F0D">
        <w:rPr>
          <w:sz w:val="16"/>
        </w:rPr>
        <w:t xml:space="preserve"> or a miscellaneous ancillary </w:t>
      </w:r>
      <w:r w:rsidRPr="007C698F">
        <w:rPr>
          <w:highlight w:val="cyan"/>
          <w:u w:val="single"/>
        </w:rPr>
        <w:t>in</w:t>
      </w:r>
      <w:r w:rsidRPr="00F35F0D">
        <w:rPr>
          <w:u w:val="single"/>
        </w:rPr>
        <w:t xml:space="preserve"> the </w:t>
      </w:r>
      <w:r w:rsidRPr="007C698F">
        <w:rPr>
          <w:rStyle w:val="Emphasis"/>
          <w:highlight w:val="cyan"/>
        </w:rPr>
        <w:t>grand strategic views</w:t>
      </w:r>
      <w:r w:rsidRPr="007C698F">
        <w:rPr>
          <w:highlight w:val="cyan"/>
          <w:u w:val="single"/>
        </w:rPr>
        <w:t xml:space="preserve"> of </w:t>
      </w:r>
      <w:r w:rsidRPr="007C698F">
        <w:rPr>
          <w:rStyle w:val="Emphasis"/>
          <w:highlight w:val="cyan"/>
        </w:rPr>
        <w:t>top-level decision-makers</w:t>
      </w:r>
      <w:r w:rsidRPr="00F35F0D">
        <w:rPr>
          <w:sz w:val="16"/>
        </w:rPr>
        <w:t xml:space="preserve">. </w:t>
      </w:r>
      <w:r w:rsidRPr="007C698F">
        <w:rPr>
          <w:highlight w:val="cyan"/>
          <w:u w:val="single"/>
        </w:rPr>
        <w:t xml:space="preserve">A </w:t>
      </w:r>
      <w:r w:rsidRPr="007C698F">
        <w:rPr>
          <w:rStyle w:val="Emphasis"/>
          <w:highlight w:val="cyan"/>
        </w:rPr>
        <w:t>president</w:t>
      </w:r>
      <w:r w:rsidRPr="007C698F">
        <w:rPr>
          <w:highlight w:val="cyan"/>
          <w:u w:val="single"/>
        </w:rPr>
        <w:t xml:space="preserve"> may </w:t>
      </w:r>
      <w:r w:rsidRPr="007C698F">
        <w:rPr>
          <w:rStyle w:val="Emphasis"/>
          <w:highlight w:val="cyan"/>
        </w:rPr>
        <w:t>not care</w:t>
      </w:r>
      <w:r w:rsidRPr="00F35F0D">
        <w:rPr>
          <w:u w:val="single"/>
        </w:rPr>
        <w:t xml:space="preserve"> that </w:t>
      </w:r>
      <w:r w:rsidRPr="007C698F">
        <w:rPr>
          <w:rStyle w:val="Emphasis"/>
          <w:highlight w:val="cyan"/>
        </w:rPr>
        <w:t>one sat</w:t>
      </w:r>
      <w:r w:rsidRPr="00F35F0D">
        <w:rPr>
          <w:rStyle w:val="Emphasis"/>
        </w:rPr>
        <w:t xml:space="preserve">ellite </w:t>
      </w:r>
      <w:r w:rsidRPr="007C698F">
        <w:rPr>
          <w:rStyle w:val="Emphasis"/>
          <w:highlight w:val="cyan"/>
        </w:rPr>
        <w:t>may be lost</w:t>
      </w:r>
      <w:r w:rsidRPr="00F35F0D">
        <w:rPr>
          <w:u w:val="single"/>
        </w:rPr>
        <w:t xml:space="preserve"> or go dark</w:t>
      </w:r>
      <w:r w:rsidRPr="00F35F0D">
        <w:rPr>
          <w:sz w:val="16"/>
        </w:rPr>
        <w:t xml:space="preserve">; </w:t>
      </w:r>
      <w:r w:rsidRPr="007C698F">
        <w:rPr>
          <w:highlight w:val="cyan"/>
          <w:u w:val="single"/>
        </w:rPr>
        <w:t>it may cause</w:t>
      </w:r>
      <w:r w:rsidRPr="00F35F0D">
        <w:rPr>
          <w:u w:val="single"/>
        </w:rPr>
        <w:t xml:space="preserve"> panic and</w:t>
      </w:r>
      <w:r w:rsidRPr="00F35F0D">
        <w:rPr>
          <w:sz w:val="16"/>
        </w:rPr>
        <w:t xml:space="preserve"> </w:t>
      </w:r>
      <w:r w:rsidRPr="007C698F">
        <w:rPr>
          <w:rStyle w:val="Emphasis"/>
          <w:highlight w:val="cyan"/>
        </w:rPr>
        <w:t>Twitter</w:t>
      </w:r>
      <w:r w:rsidRPr="00F35F0D">
        <w:rPr>
          <w:sz w:val="16"/>
        </w:rPr>
        <w:t xml:space="preserve">-based </w:t>
      </w:r>
      <w:r w:rsidRPr="007C698F">
        <w:rPr>
          <w:rStyle w:val="Emphasis"/>
          <w:highlight w:val="cyan"/>
        </w:rPr>
        <w:t>hysteria</w:t>
      </w:r>
      <w:r w:rsidRPr="00F35F0D">
        <w:rPr>
          <w:sz w:val="16"/>
        </w:rPr>
        <w:t xml:space="preserve"> for the space community, of course. </w:t>
      </w:r>
      <w:r w:rsidRPr="007C698F">
        <w:rPr>
          <w:highlight w:val="cyan"/>
          <w:u w:val="single"/>
        </w:rPr>
        <w:t>But</w:t>
      </w:r>
      <w:r w:rsidRPr="00F35F0D">
        <w:rPr>
          <w:u w:val="single"/>
        </w:rPr>
        <w:t xml:space="preserve"> the </w:t>
      </w:r>
      <w:r w:rsidRPr="007C698F">
        <w:rPr>
          <w:rStyle w:val="Emphasis"/>
          <w:highlight w:val="cya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7C698F">
        <w:rPr>
          <w:rStyle w:val="Emphasis"/>
          <w:highlight w:val="cyan"/>
        </w:rPr>
        <w:t>matters more</w:t>
      </w:r>
      <w:r w:rsidRPr="007C698F">
        <w:rPr>
          <w:sz w:val="16"/>
          <w:highlight w:val="cyan"/>
        </w:rPr>
        <w:t xml:space="preserve">. </w:t>
      </w:r>
      <w:r w:rsidRPr="007C698F">
        <w:rPr>
          <w:highlight w:val="cyan"/>
          <w:u w:val="single"/>
        </w:rPr>
        <w:t>The</w:t>
      </w:r>
      <w:r w:rsidRPr="00F35F0D">
        <w:rPr>
          <w:u w:val="single"/>
        </w:rPr>
        <w:t xml:space="preserve"> political and </w:t>
      </w:r>
      <w:r w:rsidRPr="007C698F">
        <w:rPr>
          <w:highlight w:val="cyan"/>
          <w:u w:val="single"/>
        </w:rPr>
        <w:t>media</w:t>
      </w:r>
      <w:r w:rsidRPr="00F35F0D">
        <w:rPr>
          <w:u w:val="single"/>
        </w:rPr>
        <w:t xml:space="preserve"> dimension can </w:t>
      </w:r>
      <w:r w:rsidRPr="007C698F">
        <w:rPr>
          <w:highlight w:val="cya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7C698F">
        <w:rPr>
          <w:highlight w:val="cyan"/>
          <w:u w:val="single"/>
        </w:rPr>
        <w:t>perceived consequences of losing</w:t>
      </w:r>
      <w:r w:rsidRPr="00F35F0D">
        <w:rPr>
          <w:u w:val="single"/>
        </w:rPr>
        <w:t xml:space="preserve"> specific </w:t>
      </w:r>
      <w:proofErr w:type="spellStart"/>
      <w:r w:rsidRPr="007C698F">
        <w:rPr>
          <w:rStyle w:val="Emphasis"/>
          <w:highlight w:val="cyan"/>
        </w:rPr>
        <w:t>sat</w:t>
      </w:r>
      <w:r w:rsidRPr="00F35F0D">
        <w:rPr>
          <w:sz w:val="16"/>
          <w:szCs w:val="16"/>
        </w:rPr>
        <w:t>ellit</w:t>
      </w:r>
      <w:proofErr w:type="spellEnd"/>
      <w:r w:rsidRPr="003A788D">
        <w:rPr>
          <w:rFonts w:cs="Times New Roman"/>
        </w:rPr>
        <w:t xml:space="preserve"> </w:t>
      </w:r>
      <w:r w:rsidRPr="00B036CD">
        <w:rPr>
          <w:rFonts w:cs="Times New Roman"/>
        </w:rPr>
        <w:t xml:space="preserve">Collision risk is </w:t>
      </w:r>
      <w:r w:rsidRPr="00B036CD">
        <w:rPr>
          <w:rFonts w:cs="Times New Roman"/>
          <w:u w:val="single"/>
        </w:rPr>
        <w:t>infinitesimally small</w:t>
      </w:r>
    </w:p>
    <w:p w14:paraId="2E7B84D8" w14:textId="77777777" w:rsidR="00392B8E" w:rsidRPr="009237D0" w:rsidRDefault="00392B8E" w:rsidP="00392B8E"/>
    <w:p w14:paraId="53A42B68" w14:textId="77777777" w:rsidR="00392B8E" w:rsidRPr="009237D0" w:rsidRDefault="00392B8E" w:rsidP="00392B8E">
      <w:pPr>
        <w:pStyle w:val="Heading4"/>
      </w:pPr>
      <w:r>
        <w:t>Satellites would burn up before debris hits Earth.</w:t>
      </w:r>
    </w:p>
    <w:p w14:paraId="5C2225EC" w14:textId="77777777" w:rsidR="00392B8E" w:rsidRPr="00B036CD" w:rsidRDefault="00392B8E" w:rsidP="00392B8E">
      <w:r w:rsidRPr="00B036CD">
        <w:t xml:space="preserve">Daniel Von </w:t>
      </w:r>
      <w:proofErr w:type="spellStart"/>
      <w:r w:rsidRPr="00B036CD">
        <w:rPr>
          <w:rStyle w:val="Style13ptBold"/>
        </w:rPr>
        <w:t>Fange</w:t>
      </w:r>
      <w:proofErr w:type="spellEnd"/>
      <w:r w:rsidRPr="00B036CD">
        <w:rPr>
          <w:rStyle w:val="Style13ptBold"/>
        </w:rPr>
        <w:t xml:space="preserve"> 17</w:t>
      </w:r>
      <w:r w:rsidRPr="00B036CD">
        <w:t xml:space="preserve">, Web Application Engineer, Founder and Owner of </w:t>
      </w:r>
      <w:proofErr w:type="spellStart"/>
      <w:r w:rsidRPr="00B036CD">
        <w:t>LeanCoder</w:t>
      </w:r>
      <w:proofErr w:type="spellEnd"/>
      <w:r w:rsidRPr="00B036CD">
        <w:t>, Full Stack, Polyglot Web Developer, “Kessler Syndrome is Over Hyped”, 5/21/2017, http://braino.org/essays/kessler_syndrome_is_over_hyped/</w:t>
      </w:r>
    </w:p>
    <w:p w14:paraId="2515B337" w14:textId="77777777" w:rsidR="00392B8E" w:rsidRPr="009237D0" w:rsidRDefault="00392B8E" w:rsidP="00392B8E">
      <w:pPr>
        <w:rPr>
          <w:sz w:val="10"/>
        </w:rPr>
      </w:pPr>
      <w:r w:rsidRPr="00B036CD">
        <w:rPr>
          <w:rStyle w:val="StyleUnderline"/>
        </w:rPr>
        <w:t xml:space="preserve">The orbital area around earth can be broken down into </w:t>
      </w:r>
      <w:r w:rsidRPr="00B036CD">
        <w:rPr>
          <w:rStyle w:val="StyleUnderline"/>
          <w:highlight w:val="cyan"/>
        </w:rPr>
        <w:t>four regions.</w:t>
      </w:r>
      <w:r>
        <w:rPr>
          <w:rStyle w:val="StyleUnderline"/>
        </w:rPr>
        <w:t xml:space="preserve"> </w:t>
      </w:r>
      <w:r w:rsidRPr="00B036CD">
        <w:rPr>
          <w:rStyle w:val="Emphasis"/>
          <w:highlight w:val="cyan"/>
        </w:rPr>
        <w:t>Low LEO</w:t>
      </w:r>
      <w:r w:rsidRPr="00B036CD">
        <w:rPr>
          <w:rStyle w:val="StyleUnderline"/>
        </w:rPr>
        <w:t xml:space="preserve"> - Up to about 400km. </w:t>
      </w:r>
      <w:r w:rsidRPr="00B036CD">
        <w:rPr>
          <w:rStyle w:val="StyleUnderline"/>
          <w:highlight w:val="cyan"/>
        </w:rPr>
        <w:t>Things</w:t>
      </w:r>
      <w:r w:rsidRPr="00B036CD">
        <w:rPr>
          <w:rStyle w:val="StyleUnderline"/>
        </w:rPr>
        <w:t xml:space="preserve"> that orbit here </w:t>
      </w:r>
      <w:r w:rsidRPr="00B036CD">
        <w:rPr>
          <w:rStyle w:val="StyleUnderline"/>
          <w:highlight w:val="cyan"/>
        </w:rPr>
        <w:t>burn up</w:t>
      </w:r>
      <w:r w:rsidRPr="00B036CD">
        <w:rPr>
          <w:rStyle w:val="StyleUnderline"/>
        </w:rPr>
        <w:t xml:space="preserve"> in the earth’s atmosphere </w:t>
      </w:r>
      <w:r w:rsidRPr="00B036CD">
        <w:rPr>
          <w:rStyle w:val="StyleUnderline"/>
          <w:highlight w:val="cyan"/>
        </w:rPr>
        <w:t>quickly</w:t>
      </w:r>
      <w:r w:rsidRPr="00B036CD">
        <w:rPr>
          <w:rStyle w:val="StyleUnderline"/>
        </w:rPr>
        <w:t xml:space="preserve"> - between a few months to two years</w:t>
      </w:r>
      <w:r w:rsidRPr="009237D0">
        <w:rPr>
          <w:sz w:val="10"/>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9237D0">
        <w:rPr>
          <w:sz w:val="10"/>
        </w:rPr>
        <w:t xml:space="preserve"> a year and a half, </w:t>
      </w:r>
      <w:r w:rsidRPr="00B036CD">
        <w:rPr>
          <w:rStyle w:val="StyleUnderline"/>
        </w:rPr>
        <w:t>and the problem would be over</w:t>
      </w:r>
      <w:r w:rsidRPr="009237D0">
        <w:rPr>
          <w:sz w:val="10"/>
        </w:rPr>
        <w:t xml:space="preserve">. </w:t>
      </w:r>
      <w:r w:rsidRPr="00B036CD">
        <w:rPr>
          <w:rStyle w:val="Emphasis"/>
          <w:highlight w:val="cyan"/>
        </w:rPr>
        <w:t>High LEO</w:t>
      </w:r>
      <w:r w:rsidRPr="00B036CD">
        <w:rPr>
          <w:rStyle w:val="StyleUnderline"/>
        </w:rPr>
        <w:t xml:space="preserve"> - 400km to 2000km. This </w:t>
      </w:r>
      <w:r w:rsidRPr="00B036CD">
        <w:rPr>
          <w:rStyle w:val="StyleUnderline"/>
          <w:highlight w:val="cyan"/>
        </w:rPr>
        <w:t>where most</w:t>
      </w:r>
      <w:r w:rsidRPr="00B036CD">
        <w:rPr>
          <w:rStyle w:val="StyleUnderline"/>
        </w:rPr>
        <w:t xml:space="preserve"> heavy satellites and most space </w:t>
      </w:r>
      <w:r w:rsidRPr="00B036CD">
        <w:rPr>
          <w:rStyle w:val="StyleUnderline"/>
          <w:highlight w:val="cyan"/>
        </w:rPr>
        <w:t>junk orbits</w:t>
      </w:r>
      <w:r w:rsidRPr="009237D0">
        <w:rPr>
          <w:sz w:val="10"/>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9237D0">
        <w:rPr>
          <w:sz w:val="10"/>
        </w:rPr>
        <w:t xml:space="preserve">. </w:t>
      </w:r>
      <w:r w:rsidRPr="00B036CD">
        <w:rPr>
          <w:rStyle w:val="Emphasis"/>
          <w:highlight w:val="cyan"/>
        </w:rPr>
        <w:t>Mid Orbit</w:t>
      </w:r>
      <w:r w:rsidRPr="00B036CD">
        <w:rPr>
          <w:rStyle w:val="StyleUnderline"/>
          <w:highlight w:val="cyan"/>
        </w:rPr>
        <w:t xml:space="preserve"> - </w:t>
      </w:r>
      <w:r w:rsidRPr="00B036CD">
        <w:rPr>
          <w:rStyle w:val="Emphasis"/>
          <w:highlight w:val="cyan"/>
        </w:rPr>
        <w:t>GPS</w:t>
      </w:r>
      <w:r w:rsidRPr="00B036CD">
        <w:rPr>
          <w:rStyle w:val="StyleUnderline"/>
        </w:rPr>
        <w:t xml:space="preserve"> satellites </w:t>
      </w:r>
      <w:r w:rsidRPr="00B036CD">
        <w:rPr>
          <w:rStyle w:val="StyleUnderline"/>
          <w:highlight w:val="cyan"/>
        </w:rPr>
        <w:t>and</w:t>
      </w:r>
      <w:r w:rsidRPr="00B036CD">
        <w:rPr>
          <w:rStyle w:val="StyleUnderline"/>
        </w:rPr>
        <w:t xml:space="preserve"> other </w:t>
      </w:r>
      <w:r w:rsidRPr="00B036CD">
        <w:rPr>
          <w:rStyle w:val="StyleUnderline"/>
          <w:highlight w:val="cyan"/>
        </w:rPr>
        <w:t>nav</w:t>
      </w:r>
      <w:r w:rsidRPr="00B036CD">
        <w:rPr>
          <w:rStyle w:val="StyleUnderline"/>
        </w:rPr>
        <w:t xml:space="preserve">igation </w:t>
      </w:r>
      <w:r w:rsidRPr="00B036CD">
        <w:rPr>
          <w:rStyle w:val="StyleUnderline"/>
          <w:highlight w:val="cyan"/>
        </w:rPr>
        <w:t>sat</w:t>
      </w:r>
      <w:r w:rsidRPr="00B036CD">
        <w:rPr>
          <w:rStyle w:val="StyleUnderline"/>
        </w:rPr>
        <w:t>ellite</w:t>
      </w:r>
      <w:r w:rsidRPr="00B036CD">
        <w:rPr>
          <w:rStyle w:val="StyleUnderline"/>
          <w:highlight w:val="cyan"/>
        </w:rPr>
        <w:t>s travel here</w:t>
      </w:r>
      <w:r w:rsidRPr="00B036CD">
        <w:rPr>
          <w:rStyle w:val="StyleUnderline"/>
        </w:rPr>
        <w:t xml:space="preserve"> in lonely, long lives. The </w:t>
      </w:r>
      <w:r w:rsidRPr="00B036CD">
        <w:rPr>
          <w:rStyle w:val="Emphasis"/>
          <w:highlight w:val="cyan"/>
        </w:rPr>
        <w:t>volume</w:t>
      </w:r>
      <w:r w:rsidRPr="00B036CD">
        <w:rPr>
          <w:rStyle w:val="Emphasis"/>
        </w:rPr>
        <w:t xml:space="preserve"> of space </w:t>
      </w:r>
      <w:r w:rsidRPr="00B036CD">
        <w:rPr>
          <w:rStyle w:val="Emphasis"/>
          <w:highlight w:val="cyan"/>
        </w:rPr>
        <w:t>is so huge</w:t>
      </w:r>
      <w:r w:rsidRPr="00B036CD">
        <w:rPr>
          <w:rStyle w:val="StyleUnderline"/>
          <w:highlight w:val="cyan"/>
        </w:rPr>
        <w:t>, and</w:t>
      </w:r>
      <w:r w:rsidRPr="00B036CD">
        <w:rPr>
          <w:rStyle w:val="StyleUnderline"/>
        </w:rPr>
        <w:t xml:space="preserve"> the </w:t>
      </w:r>
      <w:r w:rsidRPr="00B036CD">
        <w:rPr>
          <w:rStyle w:val="Emphasis"/>
          <w:highlight w:val="cyan"/>
        </w:rPr>
        <w:t>number of sat</w:t>
      </w:r>
      <w:r w:rsidRPr="00B036CD">
        <w:rPr>
          <w:rStyle w:val="Emphasis"/>
        </w:rPr>
        <w:t>ellite</w:t>
      </w:r>
      <w:r w:rsidRPr="00B036CD">
        <w:rPr>
          <w:rStyle w:val="Emphasis"/>
          <w:highlight w:val="cyan"/>
        </w:rPr>
        <w:t>s so few</w:t>
      </w:r>
      <w:r w:rsidRPr="00B036CD">
        <w:rPr>
          <w:rStyle w:val="StyleUnderline"/>
        </w:rPr>
        <w:t xml:space="preserve">, that </w:t>
      </w:r>
      <w:r w:rsidRPr="00B036CD">
        <w:rPr>
          <w:rStyle w:val="StyleUnderline"/>
          <w:highlight w:val="cyan"/>
        </w:rPr>
        <w:lastRenderedPageBreak/>
        <w:t xml:space="preserve">we </w:t>
      </w:r>
      <w:r w:rsidRPr="00B036CD">
        <w:rPr>
          <w:rStyle w:val="Emphasis"/>
          <w:highlight w:val="cyan"/>
        </w:rPr>
        <w:t>don’t</w:t>
      </w:r>
      <w:r w:rsidRPr="00B036CD">
        <w:rPr>
          <w:rStyle w:val="Emphasis"/>
        </w:rPr>
        <w:t xml:space="preserve"> need to </w:t>
      </w:r>
      <w:r w:rsidRPr="00B036CD">
        <w:rPr>
          <w:rStyle w:val="Emphasis"/>
          <w:highlight w:val="cyan"/>
        </w:rPr>
        <w:t>worry</w:t>
      </w:r>
      <w:r w:rsidRPr="00B036CD">
        <w:rPr>
          <w:rStyle w:val="StyleUnderline"/>
        </w:rPr>
        <w:t xml:space="preserve"> about Kessler </w:t>
      </w:r>
      <w:r w:rsidRPr="00B036CD">
        <w:rPr>
          <w:rStyle w:val="Emphasis"/>
          <w:highlight w:val="cyan"/>
        </w:rPr>
        <w:t>here</w:t>
      </w:r>
      <w:r w:rsidRPr="009237D0">
        <w:rPr>
          <w:sz w:val="10"/>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9237D0">
        <w:rPr>
          <w:sz w:val="10"/>
        </w:rPr>
        <w:t xml:space="preserve">. From the ground, the satellite will appear to hang motionless. </w:t>
      </w:r>
      <w:proofErr w:type="gramStart"/>
      <w:r w:rsidRPr="009237D0">
        <w:rPr>
          <w:sz w:val="10"/>
        </w:rPr>
        <w:t>Usually</w:t>
      </w:r>
      <w:proofErr w:type="gramEnd"/>
      <w:r w:rsidRPr="009237D0">
        <w:rPr>
          <w:sz w:val="10"/>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B036CD">
        <w:rPr>
          <w:rStyle w:val="StyleUnderline"/>
          <w:highlight w:val="cyan"/>
        </w:rPr>
        <w:t>GEO orbit is</w:t>
      </w:r>
      <w:r w:rsidRPr="00B036CD">
        <w:rPr>
          <w:rStyle w:val="StyleUnderline"/>
        </w:rPr>
        <w:t xml:space="preserve"> roughly a ring 384,400 km around. However, all</w:t>
      </w:r>
      <w:r w:rsidRPr="009237D0">
        <w:rPr>
          <w:sz w:val="10"/>
        </w:rPr>
        <w:t xml:space="preserve"> the </w:t>
      </w:r>
      <w:r w:rsidRPr="00B036CD">
        <w:rPr>
          <w:rStyle w:val="StyleUnderline"/>
          <w:highlight w:val="cyan"/>
        </w:rPr>
        <w:t>sat</w:t>
      </w:r>
      <w:r w:rsidRPr="00B036CD">
        <w:rPr>
          <w:rStyle w:val="StyleUnderline"/>
        </w:rPr>
        <w:t>ellite</w:t>
      </w:r>
      <w:r w:rsidRPr="00B036CD">
        <w:rPr>
          <w:rStyle w:val="StyleUnderline"/>
          <w:highlight w:val="cyan"/>
        </w:rPr>
        <w:t>s</w:t>
      </w:r>
      <w:r w:rsidRPr="00B036CD">
        <w:rPr>
          <w:rStyle w:val="StyleUnderline"/>
        </w:rPr>
        <w:t xml:space="preserve"> here are </w:t>
      </w:r>
      <w:r w:rsidRPr="00B036CD">
        <w:rPr>
          <w:rStyle w:val="StyleUnderline"/>
          <w:highlight w:val="cyan"/>
        </w:rPr>
        <w:t>moving the same</w:t>
      </w:r>
      <w:r w:rsidRPr="00B036CD">
        <w:rPr>
          <w:rStyle w:val="StyleUnderline"/>
        </w:rPr>
        <w:t xml:space="preserve"> direction at the same </w:t>
      </w:r>
      <w:r w:rsidRPr="00B036CD">
        <w:rPr>
          <w:rStyle w:val="StyleUnderline"/>
          <w:highlight w:val="cyan"/>
        </w:rPr>
        <w:t>speed</w:t>
      </w:r>
      <w:r w:rsidRPr="00B036CD">
        <w:rPr>
          <w:rStyle w:val="StyleUnderline"/>
        </w:rPr>
        <w:t xml:space="preserve"> - debris doesn’t get free velocity</w:t>
      </w:r>
      <w:r w:rsidRPr="009237D0">
        <w:rPr>
          <w:sz w:val="10"/>
        </w:rPr>
        <w:t xml:space="preserve"> from the speed of the satellites. </w:t>
      </w:r>
      <w:r w:rsidRPr="00B036CD">
        <w:rPr>
          <w:rStyle w:val="StyleUnderline"/>
          <w:highlight w:val="cyan"/>
        </w:rPr>
        <w:t>Also</w:t>
      </w:r>
      <w:r w:rsidRPr="00B036CD">
        <w:rPr>
          <w:rStyle w:val="StyleUnderline"/>
        </w:rPr>
        <w:t xml:space="preserve">, it’s quite expensive to get a satellite here, and so there aren’t many, </w:t>
      </w:r>
      <w:r w:rsidRPr="00B036CD">
        <w:rPr>
          <w:rStyle w:val="StyleUnderline"/>
          <w:highlight w:val="cyan"/>
        </w:rPr>
        <w:t>only</w:t>
      </w:r>
      <w:r w:rsidRPr="00B036CD">
        <w:rPr>
          <w:rStyle w:val="StyleUnderline"/>
        </w:rPr>
        <w:t xml:space="preserve"> about </w:t>
      </w:r>
      <w:r w:rsidRPr="00B036CD">
        <w:rPr>
          <w:rStyle w:val="Emphasis"/>
          <w:highlight w:val="cyan"/>
        </w:rPr>
        <w:t>one</w:t>
      </w:r>
      <w:r w:rsidRPr="00B036CD">
        <w:rPr>
          <w:rStyle w:val="Emphasis"/>
        </w:rPr>
        <w:t xml:space="preserve"> satellite </w:t>
      </w:r>
      <w:r w:rsidRPr="00B036CD">
        <w:rPr>
          <w:rStyle w:val="Emphasis"/>
          <w:highlight w:val="cyan"/>
        </w:rPr>
        <w:t>per 1000km</w:t>
      </w:r>
      <w:r w:rsidRPr="00B036CD">
        <w:rPr>
          <w:rStyle w:val="StyleUnderline"/>
        </w:rPr>
        <w:t xml:space="preserve"> of the ring. Kessler is </w:t>
      </w:r>
      <w:r w:rsidRPr="00B036CD">
        <w:rPr>
          <w:rStyle w:val="Emphasis"/>
          <w:highlight w:val="cyan"/>
        </w:rPr>
        <w:t>not a problem</w:t>
      </w:r>
      <w:r w:rsidRPr="00B036CD">
        <w:rPr>
          <w:rStyle w:val="StyleUnderline"/>
        </w:rPr>
        <w:t xml:space="preserve"> here</w:t>
      </w:r>
      <w:r w:rsidRPr="009237D0">
        <w:rPr>
          <w:sz w:val="10"/>
        </w:rPr>
        <w:t xml:space="preserve">. How bad could Kessler Syndrome in High LEO be? Let’s </w:t>
      </w:r>
      <w:r w:rsidRPr="00B036CD">
        <w:rPr>
          <w:rStyle w:val="StyleUnderline"/>
          <w:highlight w:val="cyan"/>
        </w:rPr>
        <w:t xml:space="preserve">imagine a </w:t>
      </w:r>
      <w:proofErr w:type="gramStart"/>
      <w:r w:rsidRPr="00B036CD">
        <w:rPr>
          <w:rStyle w:val="Emphasis"/>
          <w:highlight w:val="cyan"/>
        </w:rPr>
        <w:t>worst case</w:t>
      </w:r>
      <w:proofErr w:type="gramEnd"/>
      <w:r w:rsidRPr="00B036CD">
        <w:rPr>
          <w:rStyle w:val="StyleUnderline"/>
          <w:highlight w:val="cyan"/>
        </w:rPr>
        <w:t xml:space="preserve"> scenario</w:t>
      </w:r>
      <w:r w:rsidRPr="009237D0">
        <w:rPr>
          <w:sz w:val="10"/>
        </w:rPr>
        <w:t xml:space="preserve">. </w:t>
      </w:r>
      <w:r w:rsidRPr="00B036CD">
        <w:rPr>
          <w:rStyle w:val="StyleUnderline"/>
        </w:rPr>
        <w:t>An evil alien</w:t>
      </w:r>
      <w:r w:rsidRPr="009237D0">
        <w:rPr>
          <w:sz w:val="10"/>
        </w:rPr>
        <w:t xml:space="preserve"> intelligence </w:t>
      </w:r>
      <w:r w:rsidRPr="00B036CD">
        <w:rPr>
          <w:rStyle w:val="StyleUnderline"/>
        </w:rPr>
        <w:t xml:space="preserve">chops up </w:t>
      </w:r>
      <w:r w:rsidRPr="00B036CD">
        <w:rPr>
          <w:rStyle w:val="StyleUnderline"/>
          <w:highlight w:val="cyan"/>
        </w:rPr>
        <w:t>everything</w:t>
      </w:r>
      <w:r w:rsidRPr="00B036CD">
        <w:rPr>
          <w:rStyle w:val="StyleUnderline"/>
        </w:rPr>
        <w:t xml:space="preserve"> in </w:t>
      </w:r>
      <w:r w:rsidRPr="00B036CD">
        <w:rPr>
          <w:rStyle w:val="StyleUnderline"/>
          <w:highlight w:val="cyan"/>
        </w:rPr>
        <w:t xml:space="preserve">High LEO, </w:t>
      </w:r>
      <w:r w:rsidRPr="00B036CD">
        <w:rPr>
          <w:rStyle w:val="Emphasis"/>
          <w:highlight w:val="cyan"/>
        </w:rPr>
        <w:t>turn</w:t>
      </w:r>
      <w:r w:rsidRPr="00B036CD">
        <w:rPr>
          <w:rStyle w:val="StyleUnderline"/>
        </w:rPr>
        <w:t xml:space="preserve">ing it </w:t>
      </w:r>
      <w:r w:rsidRPr="00B036CD">
        <w:rPr>
          <w:rStyle w:val="StyleUnderline"/>
          <w:highlight w:val="cyan"/>
        </w:rPr>
        <w:t>into 1cm cubes</w:t>
      </w:r>
      <w:r w:rsidRPr="00B036CD">
        <w:rPr>
          <w:rStyle w:val="StyleUnderline"/>
        </w:rPr>
        <w:t xml:space="preserve"> of death</w:t>
      </w:r>
      <w:r w:rsidRPr="009237D0">
        <w:rPr>
          <w:sz w:val="10"/>
        </w:rPr>
        <w:t xml:space="preserve"> orbiting at 1000km, </w:t>
      </w:r>
      <w:r w:rsidRPr="00B036CD">
        <w:rPr>
          <w:rStyle w:val="StyleUnderline"/>
        </w:rPr>
        <w:t>spread</w:t>
      </w:r>
      <w:r w:rsidRPr="009237D0">
        <w:rPr>
          <w:sz w:val="10"/>
        </w:rPr>
        <w:t xml:space="preserve"> as </w:t>
      </w:r>
      <w:r w:rsidRPr="00B036CD">
        <w:rPr>
          <w:rStyle w:val="StyleUnderline"/>
        </w:rPr>
        <w:t>evenly</w:t>
      </w:r>
      <w:r w:rsidRPr="009237D0">
        <w:rPr>
          <w:sz w:val="10"/>
        </w:rPr>
        <w:t xml:space="preserve"> across the surface of this sphere as orbital mechanics would allow. </w:t>
      </w:r>
      <w:r w:rsidRPr="00B036CD">
        <w:rPr>
          <w:rStyle w:val="StyleUnderline"/>
        </w:rPr>
        <w:t>Is humanity cut off from space?</w:t>
      </w:r>
      <w:r>
        <w:rPr>
          <w:rStyle w:val="StyleUnderline"/>
        </w:rPr>
        <w:t xml:space="preserve"> </w:t>
      </w:r>
      <w:r w:rsidRPr="009237D0">
        <w:rPr>
          <w:sz w:val="10"/>
        </w:rPr>
        <w:t xml:space="preserve">I’m guessing </w:t>
      </w:r>
      <w:r w:rsidRPr="00B036CD">
        <w:rPr>
          <w:rStyle w:val="StyleUnderline"/>
        </w:rPr>
        <w:t>the world has launched</w:t>
      </w:r>
      <w:r w:rsidRPr="009237D0">
        <w:rPr>
          <w:sz w:val="10"/>
        </w:rPr>
        <w:t xml:space="preserve"> about </w:t>
      </w:r>
      <w:r w:rsidRPr="00B036CD">
        <w:rPr>
          <w:rStyle w:val="StyleUnderline"/>
        </w:rPr>
        <w:t>10,000 tons of satellites total</w:t>
      </w:r>
      <w:r w:rsidRPr="009237D0">
        <w:rPr>
          <w:sz w:val="10"/>
        </w:rPr>
        <w:t xml:space="preserve">. For guessing purposes, </w:t>
      </w:r>
      <w:r w:rsidRPr="00B036CD">
        <w:rPr>
          <w:rStyle w:val="StyleUnderline"/>
        </w:rPr>
        <w:t>I’ll assume 2,500 tons of satellites</w:t>
      </w:r>
      <w:r w:rsidRPr="009237D0">
        <w:rPr>
          <w:sz w:val="10"/>
        </w:rPr>
        <w:t xml:space="preserve"> and junk </w:t>
      </w:r>
      <w:r w:rsidRPr="00B036CD">
        <w:rPr>
          <w:rStyle w:val="StyleUnderline"/>
        </w:rPr>
        <w:t>currently in High LEO</w:t>
      </w:r>
      <w:r w:rsidRPr="009237D0">
        <w:rPr>
          <w:sz w:val="10"/>
        </w:rPr>
        <w:t xml:space="preserve">. If satellites are made of aluminum, with a density of 2.70 g/cm3, </w:t>
      </w:r>
      <w:r w:rsidRPr="00B036CD">
        <w:rPr>
          <w:rStyle w:val="StyleUnderline"/>
        </w:rPr>
        <w:t xml:space="preserve">then that’s </w:t>
      </w:r>
      <w:r w:rsidRPr="00B036CD">
        <w:rPr>
          <w:rStyle w:val="Emphasis"/>
        </w:rPr>
        <w:t>839,985,870 1cm cubes</w:t>
      </w:r>
      <w:r w:rsidRPr="009237D0">
        <w:rPr>
          <w:sz w:val="10"/>
        </w:rPr>
        <w:t xml:space="preserve">. A sphere for an orbit of 1,000km has a surface area of 682,752,000 square KM. </w:t>
      </w:r>
      <w:proofErr w:type="gramStart"/>
      <w:r w:rsidRPr="009237D0">
        <w:rPr>
          <w:sz w:val="10"/>
        </w:rPr>
        <w:t>So</w:t>
      </w:r>
      <w:proofErr w:type="gramEnd"/>
      <w:r w:rsidRPr="009237D0">
        <w:rPr>
          <w:sz w:val="10"/>
        </w:rPr>
        <w:t xml:space="preserve"> </w:t>
      </w:r>
      <w:r w:rsidRPr="00B036CD">
        <w:rPr>
          <w:rStyle w:val="StyleUnderline"/>
        </w:rPr>
        <w:t>there would be one cube</w:t>
      </w:r>
      <w:r w:rsidRPr="009237D0">
        <w:rPr>
          <w:sz w:val="10"/>
        </w:rPr>
        <w:t xml:space="preserve"> of junk </w:t>
      </w:r>
      <w:r w:rsidRPr="00B036CD">
        <w:rPr>
          <w:rStyle w:val="StyleUnderline"/>
        </w:rPr>
        <w:t xml:space="preserve">per .81 square KM. If </w:t>
      </w:r>
      <w:r w:rsidRPr="00B036CD">
        <w:rPr>
          <w:rStyle w:val="StyleUnderline"/>
          <w:highlight w:val="cyan"/>
        </w:rPr>
        <w:t>a rocket</w:t>
      </w:r>
      <w:r w:rsidRPr="00B036CD">
        <w:rPr>
          <w:rStyle w:val="StyleUnderline"/>
        </w:rPr>
        <w:t xml:space="preserve"> traveled through that, its </w:t>
      </w:r>
      <w:r w:rsidRPr="00B036CD">
        <w:rPr>
          <w:rStyle w:val="StyleUnderline"/>
          <w:highlight w:val="cyan"/>
        </w:rPr>
        <w:t>odds of hitting</w:t>
      </w:r>
      <w:r w:rsidRPr="00B036CD">
        <w:rPr>
          <w:rStyle w:val="StyleUnderline"/>
        </w:rPr>
        <w:t xml:space="preserve"> that cube </w:t>
      </w:r>
      <w:r w:rsidRPr="00B036CD">
        <w:rPr>
          <w:rStyle w:val="StyleUnderline"/>
          <w:highlight w:val="cyan"/>
        </w:rPr>
        <w:t xml:space="preserve">are </w:t>
      </w:r>
      <w:r w:rsidRPr="00B036CD">
        <w:rPr>
          <w:rStyle w:val="Emphasis"/>
          <w:highlight w:val="cyan"/>
        </w:rPr>
        <w:t>tiny - less than 1 in 10,000</w:t>
      </w:r>
      <w:r w:rsidRPr="009237D0">
        <w:rPr>
          <w:sz w:val="10"/>
        </w:rPr>
        <w:t>.</w:t>
      </w:r>
    </w:p>
    <w:p w14:paraId="4C890EB6" w14:textId="77777777" w:rsidR="00392B8E" w:rsidRPr="00B715B0" w:rsidRDefault="00392B8E" w:rsidP="00392B8E"/>
    <w:p w14:paraId="41062BC4" w14:textId="77777777" w:rsidR="00392B8E" w:rsidRPr="00FC3ECF" w:rsidRDefault="00392B8E" w:rsidP="00392B8E">
      <w:pPr>
        <w:pStyle w:val="Heading4"/>
      </w:pPr>
      <w:r>
        <w:t xml:space="preserve">It takes </w:t>
      </w:r>
      <w:r>
        <w:rPr>
          <w:u w:val="single"/>
        </w:rPr>
        <w:t>centuries</w:t>
      </w:r>
      <w:r>
        <w:t xml:space="preserve"> and </w:t>
      </w:r>
      <w:r>
        <w:rPr>
          <w:u w:val="single"/>
        </w:rPr>
        <w:t>adaptation</w:t>
      </w:r>
      <w:r>
        <w:t xml:space="preserve"> solves</w:t>
      </w:r>
    </w:p>
    <w:p w14:paraId="24C9DB44" w14:textId="77777777" w:rsidR="00392B8E" w:rsidRDefault="00392B8E" w:rsidP="00392B8E">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6EED8A1B" w14:textId="77777777" w:rsidR="00392B8E" w:rsidRPr="000C37C0" w:rsidRDefault="00392B8E" w:rsidP="00392B8E">
      <w:pPr>
        <w:rPr>
          <w:sz w:val="12"/>
        </w:rPr>
      </w:pPr>
      <w:r w:rsidRPr="000C37C0">
        <w:rPr>
          <w:sz w:val="12"/>
        </w:rPr>
        <w:t xml:space="preserve">The </w:t>
      </w:r>
      <w:r w:rsidRPr="004274AC">
        <w:rPr>
          <w:rStyle w:val="StyleUnderline"/>
        </w:rPr>
        <w:t>dynamics of</w:t>
      </w:r>
      <w:r w:rsidRPr="000C37C0">
        <w:rPr>
          <w:sz w:val="12"/>
        </w:rPr>
        <w:t xml:space="preserve"> the </w:t>
      </w:r>
      <w:r w:rsidRPr="004274AC">
        <w:rPr>
          <w:rStyle w:val="StyleUnderline"/>
          <w:highlight w:val="cyan"/>
        </w:rPr>
        <w:t>Kessler</w:t>
      </w:r>
      <w:r w:rsidRPr="000C37C0">
        <w:rPr>
          <w:sz w:val="12"/>
        </w:rPr>
        <w:t xml:space="preserve"> Syndrome </w:t>
      </w:r>
      <w:r w:rsidRPr="004274AC">
        <w:rPr>
          <w:rStyle w:val="StyleUnderline"/>
        </w:rPr>
        <w:t>are real</w:t>
      </w:r>
      <w:r w:rsidRPr="000C37C0">
        <w:rPr>
          <w:sz w:val="12"/>
        </w:rP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rsidRPr="000C37C0">
        <w:rPr>
          <w:sz w:val="12"/>
        </w:rP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rsidRPr="000C37C0">
        <w:rPr>
          <w:sz w:val="12"/>
        </w:rPr>
        <w:t xml:space="preserve">. Though there is still argument about this, many people in the field think that the process is already underway in low earth orbit. But others, including myself, think we can stop it if we </w:t>
      </w:r>
      <w:proofErr w:type="gramStart"/>
      <w:r w:rsidRPr="000C37C0">
        <w:rPr>
          <w:sz w:val="12"/>
        </w:rPr>
        <w:t>take action</w:t>
      </w:r>
      <w:proofErr w:type="gramEnd"/>
      <w:r w:rsidRPr="000C37C0">
        <w:rPr>
          <w:sz w:val="12"/>
        </w:rP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rsidRPr="000C37C0">
        <w:rPr>
          <w:sz w:val="12"/>
        </w:rPr>
        <w:t xml:space="preserve">. 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rsidRPr="000C37C0">
        <w:rPr>
          <w:sz w:val="12"/>
        </w:rPr>
        <w:t xml:space="preserve"> or too expensive, </w:t>
      </w:r>
      <w:r w:rsidRPr="004274AC">
        <w:rPr>
          <w:rStyle w:val="StyleUnderline"/>
        </w:rPr>
        <w:t>and we may decide that some orbits are too risky</w:t>
      </w:r>
      <w:r w:rsidRPr="000C37C0">
        <w:rPr>
          <w:sz w:val="12"/>
        </w:rP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rsidRPr="000C37C0">
        <w:rPr>
          <w:sz w:val="12"/>
        </w:rPr>
        <w:t xml:space="preserve">. 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rsidRPr="000C37C0">
        <w:rPr>
          <w:sz w:val="12"/>
        </w:rPr>
        <w:t xml:space="preserve"> unless you were extraordinarily lucky, and you happened to see a flash from a collision in the instant you were looking, with just the right lighting. </w:t>
      </w:r>
      <w:r w:rsidRPr="000C37C0">
        <w:rPr>
          <w:sz w:val="12"/>
          <w:szCs w:val="16"/>
        </w:rPr>
        <w:t>e</w:t>
      </w:r>
      <w:r w:rsidRPr="007C698F">
        <w:rPr>
          <w:rStyle w:val="Emphasis"/>
          <w:highlight w:val="cyan"/>
        </w:rPr>
        <w:t>s</w:t>
      </w:r>
      <w:r w:rsidRPr="00F35F0D">
        <w:rPr>
          <w:u w:val="single"/>
        </w:rPr>
        <w:t xml:space="preserve"> </w:t>
      </w:r>
      <w:r w:rsidRPr="007C698F">
        <w:rPr>
          <w:rStyle w:val="Emphasis"/>
          <w:highlight w:val="cyan"/>
        </w:rPr>
        <w:t>out of</w:t>
      </w:r>
      <w:r w:rsidRPr="00F35F0D">
        <w:rPr>
          <w:u w:val="single"/>
        </w:rPr>
        <w:t xml:space="preserve"> all </w:t>
      </w:r>
      <w:r w:rsidRPr="007C698F">
        <w:rPr>
          <w:rStyle w:val="Emphasis"/>
          <w:highlight w:val="cyan"/>
        </w:rPr>
        <w:t>proportion</w:t>
      </w:r>
      <w:r w:rsidRPr="007C698F">
        <w:rPr>
          <w:highlight w:val="cyan"/>
          <w:u w:val="single"/>
        </w:rPr>
        <w:t xml:space="preserve"> to</w:t>
      </w:r>
      <w:r w:rsidRPr="00F35F0D">
        <w:rPr>
          <w:u w:val="single"/>
        </w:rPr>
        <w:t xml:space="preserve"> their </w:t>
      </w:r>
      <w:r w:rsidRPr="007C698F">
        <w:rPr>
          <w:rStyle w:val="Emphasis"/>
          <w:highlight w:val="cyan"/>
        </w:rPr>
        <w:t>actual strategic effect</w:t>
      </w:r>
      <w:r w:rsidRPr="000C37C0">
        <w:rPr>
          <w:sz w:val="12"/>
        </w:rPr>
        <w:t>.</w:t>
      </w:r>
    </w:p>
    <w:p w14:paraId="29D815D0" w14:textId="77777777" w:rsidR="00392B8E" w:rsidRPr="005C67B7" w:rsidRDefault="00392B8E" w:rsidP="00392B8E">
      <w:pPr>
        <w:pStyle w:val="Heading4"/>
      </w:pPr>
      <w:r>
        <w:t xml:space="preserve">Russian early warning systems are </w:t>
      </w:r>
      <w:r>
        <w:rPr>
          <w:u w:val="single"/>
        </w:rPr>
        <w:t>resilient</w:t>
      </w:r>
      <w:r>
        <w:t xml:space="preserve"> and </w:t>
      </w:r>
      <w:r>
        <w:rPr>
          <w:u w:val="single"/>
        </w:rPr>
        <w:t>redundant</w:t>
      </w:r>
      <w:r>
        <w:t xml:space="preserve"> and </w:t>
      </w:r>
      <w:r>
        <w:rPr>
          <w:u w:val="single"/>
        </w:rPr>
        <w:t>no nuclear escalation</w:t>
      </w:r>
    </w:p>
    <w:p w14:paraId="61C98488" w14:textId="77777777" w:rsidR="00392B8E" w:rsidRDefault="00392B8E" w:rsidP="00392B8E">
      <w:r>
        <w:t xml:space="preserve">Simon </w:t>
      </w:r>
      <w:proofErr w:type="spellStart"/>
      <w:r w:rsidRPr="005C67B7">
        <w:rPr>
          <w:rStyle w:val="Style13ptBold"/>
        </w:rPr>
        <w:t>Saradzhyan</w:t>
      </w:r>
      <w:proofErr w:type="spellEnd"/>
      <w:r w:rsidRPr="005C67B7">
        <w:rPr>
          <w:rStyle w:val="Style13ptBold"/>
        </w:rPr>
        <w:t xml:space="preserve"> 19</w:t>
      </w:r>
      <w:r>
        <w:t xml:space="preserve">, MPA from Harvard University, Founding Director of Russia Matters, Assistant Director of the U.S.-Russia Initiative to Prevent Nuclear Terrorism at the </w:t>
      </w:r>
      <w:proofErr w:type="spellStart"/>
      <w:r>
        <w:t>Belfer</w:t>
      </w:r>
      <w:proofErr w:type="spellEnd"/>
      <w:r>
        <w:t xml:space="preserve"> Center for Science and International Affairs, “How High Is Risk of Nuclear War Between Russia and US?”, Russia Matters – Blog of the </w:t>
      </w:r>
      <w:proofErr w:type="spellStart"/>
      <w:r>
        <w:t>Belfer</w:t>
      </w:r>
      <w:proofErr w:type="spellEnd"/>
      <w:r>
        <w:t xml:space="preserve"> Center for Science and International Affairs at Harvard </w:t>
      </w:r>
      <w:r>
        <w:lastRenderedPageBreak/>
        <w:t>University, 8/6/2019, https://www.russiamatters.org/blog/how-high-risk-nuclear-war-between-russia-and-us</w:t>
      </w:r>
    </w:p>
    <w:p w14:paraId="0AEE498C" w14:textId="77777777" w:rsidR="00392B8E" w:rsidRPr="000C37C0" w:rsidRDefault="00392B8E" w:rsidP="00392B8E">
      <w:pPr>
        <w:rPr>
          <w:sz w:val="12"/>
        </w:rPr>
      </w:pPr>
      <w:r w:rsidRPr="005C67B7">
        <w:rPr>
          <w:rStyle w:val="StyleUnderline"/>
        </w:rPr>
        <w:t>The scenario</w:t>
      </w:r>
      <w:r w:rsidRPr="000C37C0">
        <w:rPr>
          <w:sz w:val="12"/>
        </w:rPr>
        <w:t xml:space="preserve"> Moniz and Nunn outline </w:t>
      </w:r>
      <w:r w:rsidRPr="005C67B7">
        <w:rPr>
          <w:rStyle w:val="StyleUnderline"/>
        </w:rPr>
        <w:t xml:space="preserve">is not without contestable points. For instance, </w:t>
      </w:r>
      <w:r w:rsidRPr="005C67B7">
        <w:rPr>
          <w:rStyle w:val="Emphasis"/>
          <w:highlight w:val="cyan"/>
        </w:rPr>
        <w:t>even if</w:t>
      </w:r>
      <w:r w:rsidRPr="005C67B7">
        <w:rPr>
          <w:rStyle w:val="StyleUnderline"/>
          <w:highlight w:val="cyan"/>
        </w:rPr>
        <w:t xml:space="preserve"> Russia’s </w:t>
      </w:r>
      <w:r w:rsidRPr="005C67B7">
        <w:rPr>
          <w:rStyle w:val="Emphasis"/>
          <w:highlight w:val="cyan"/>
        </w:rPr>
        <w:t>e</w:t>
      </w:r>
      <w:r w:rsidRPr="005C67B7">
        <w:rPr>
          <w:rStyle w:val="StyleUnderline"/>
        </w:rPr>
        <w:t xml:space="preserve">arly </w:t>
      </w:r>
      <w:r w:rsidRPr="005C67B7">
        <w:rPr>
          <w:rStyle w:val="Emphasis"/>
          <w:highlight w:val="cyan"/>
        </w:rPr>
        <w:t>w</w:t>
      </w:r>
      <w:r w:rsidRPr="005C67B7">
        <w:rPr>
          <w:rStyle w:val="StyleUnderline"/>
        </w:rPr>
        <w:t xml:space="preserve">arning </w:t>
      </w:r>
      <w:r w:rsidRPr="005C67B7">
        <w:rPr>
          <w:rStyle w:val="Emphasis"/>
          <w:highlight w:val="cyan"/>
        </w:rPr>
        <w:t>s</w:t>
      </w:r>
      <w:r w:rsidRPr="005C67B7">
        <w:rPr>
          <w:rStyle w:val="StyleUnderline"/>
        </w:rPr>
        <w:t>ystem—</w:t>
      </w:r>
      <w:r w:rsidRPr="005C67B7">
        <w:rPr>
          <w:rStyle w:val="StyleUnderline"/>
          <w:highlight w:val="cyan"/>
        </w:rPr>
        <w:t>which includes not only</w:t>
      </w:r>
      <w:r w:rsidRPr="000C37C0">
        <w:rPr>
          <w:sz w:val="12"/>
        </w:rPr>
        <w:t xml:space="preserve"> over-the-horizon </w:t>
      </w:r>
      <w:proofErr w:type="spellStart"/>
      <w:r w:rsidRPr="000C37C0">
        <w:rPr>
          <w:sz w:val="12"/>
        </w:rPr>
        <w:t>Daryal</w:t>
      </w:r>
      <w:proofErr w:type="spellEnd"/>
      <w:r w:rsidRPr="000C37C0">
        <w:rPr>
          <w:sz w:val="12"/>
        </w:rPr>
        <w:t xml:space="preserve"> and Voronezh </w:t>
      </w:r>
      <w:r w:rsidRPr="005C67B7">
        <w:rPr>
          <w:rStyle w:val="Emphasis"/>
          <w:highlight w:val="cyan"/>
        </w:rPr>
        <w:t>radar</w:t>
      </w:r>
      <w:r w:rsidRPr="005C67B7">
        <w:rPr>
          <w:rStyle w:val="StyleUnderline"/>
        </w:rPr>
        <w:t xml:space="preserve"> systems, </w:t>
      </w:r>
      <w:r w:rsidRPr="005C67B7">
        <w:rPr>
          <w:rStyle w:val="StyleUnderline"/>
          <w:highlight w:val="cyan"/>
        </w:rPr>
        <w:t>but</w:t>
      </w:r>
      <w:r w:rsidRPr="005C67B7">
        <w:rPr>
          <w:rStyle w:val="StyleUnderline"/>
        </w:rPr>
        <w:t xml:space="preserve"> also </w:t>
      </w:r>
      <w:r w:rsidRPr="005C67B7">
        <w:rPr>
          <w:rStyle w:val="Emphasis"/>
          <w:highlight w:val="cyan"/>
        </w:rPr>
        <w:t>satellites</w:t>
      </w:r>
      <w:r w:rsidRPr="005C67B7">
        <w:rPr>
          <w:rStyle w:val="StyleUnderline"/>
          <w:highlight w:val="cyan"/>
        </w:rPr>
        <w:t>—issues a false alert</w:t>
      </w:r>
      <w:r w:rsidRPr="000C37C0">
        <w:rPr>
          <w:sz w:val="12"/>
        </w:rPr>
        <w:t xml:space="preserve"> due to a cyber-attack, </w:t>
      </w:r>
      <w:r w:rsidRPr="005C67B7">
        <w:rPr>
          <w:rStyle w:val="StyleUnderline"/>
        </w:rPr>
        <w:t xml:space="preserve">Russia’s S-400 and </w:t>
      </w:r>
      <w:r w:rsidRPr="005C67B7">
        <w:rPr>
          <w:rStyle w:val="StyleUnderline"/>
          <w:highlight w:val="cyan"/>
        </w:rPr>
        <w:t xml:space="preserve">other </w:t>
      </w:r>
      <w:r w:rsidRPr="005C67B7">
        <w:rPr>
          <w:rStyle w:val="Emphasis"/>
          <w:highlight w:val="cyan"/>
        </w:rPr>
        <w:t>air defense</w:t>
      </w:r>
      <w:r w:rsidRPr="005C67B7">
        <w:rPr>
          <w:rStyle w:val="Emphasis"/>
        </w:rPr>
        <w:t xml:space="preserve"> systems’ </w:t>
      </w:r>
      <w:r w:rsidRPr="005C67B7">
        <w:rPr>
          <w:rStyle w:val="Emphasis"/>
          <w:highlight w:val="cyan"/>
        </w:rPr>
        <w:t>radars</w:t>
      </w:r>
      <w:r w:rsidRPr="005C67B7">
        <w:rPr>
          <w:rStyle w:val="StyleUnderline"/>
        </w:rPr>
        <w:t xml:space="preserve"> would </w:t>
      </w:r>
      <w:r w:rsidRPr="005C67B7">
        <w:rPr>
          <w:rStyle w:val="Emphasis"/>
          <w:highlight w:val="cyan"/>
        </w:rPr>
        <w:t>remain functioning</w:t>
      </w:r>
      <w:r w:rsidRPr="005C67B7">
        <w:rPr>
          <w:rStyle w:val="StyleUnderline"/>
          <w:highlight w:val="cyan"/>
        </w:rPr>
        <w:t>. These</w:t>
      </w:r>
      <w:r w:rsidRPr="005C67B7">
        <w:rPr>
          <w:rStyle w:val="StyleUnderline"/>
        </w:rPr>
        <w:t xml:space="preserve"> radars, which </w:t>
      </w:r>
      <w:r w:rsidRPr="005C67B7">
        <w:rPr>
          <w:rStyle w:val="Emphasis"/>
          <w:highlight w:val="cyan"/>
        </w:rPr>
        <w:t>operate independently</w:t>
      </w:r>
      <w:r w:rsidRPr="005C67B7">
        <w:rPr>
          <w:rStyle w:val="StyleUnderline"/>
        </w:rPr>
        <w:t xml:space="preserve"> of Russia’s</w:t>
      </w:r>
      <w:r w:rsidRPr="000C37C0">
        <w:rPr>
          <w:sz w:val="12"/>
        </w:rPr>
        <w:t xml:space="preserve"> System of Warning of Missile Attack </w:t>
      </w:r>
      <w:r w:rsidRPr="005C67B7">
        <w:rPr>
          <w:rStyle w:val="StyleUnderline"/>
        </w:rPr>
        <w:t xml:space="preserve">(SPRN), </w:t>
      </w:r>
      <w:proofErr w:type="gramStart"/>
      <w:r w:rsidRPr="005C67B7">
        <w:rPr>
          <w:rStyle w:val="StyleUnderline"/>
        </w:rPr>
        <w:t xml:space="preserve">are </w:t>
      </w:r>
      <w:r w:rsidRPr="005C67B7">
        <w:rPr>
          <w:rStyle w:val="StyleUnderline"/>
          <w:highlight w:val="cyan"/>
        </w:rPr>
        <w:t>capable of detecting</w:t>
      </w:r>
      <w:proofErr w:type="gramEnd"/>
      <w:r w:rsidRPr="005C67B7">
        <w:rPr>
          <w:rStyle w:val="StyleUnderline"/>
        </w:rPr>
        <w:t xml:space="preserve"> targets up to </w:t>
      </w:r>
      <w:r w:rsidRPr="005C67B7">
        <w:rPr>
          <w:rStyle w:val="StyleUnderline"/>
          <w:highlight w:val="cyan"/>
        </w:rPr>
        <w:t xml:space="preserve">600 </w:t>
      </w:r>
      <w:r w:rsidRPr="005C67B7">
        <w:rPr>
          <w:rStyle w:val="Emphasis"/>
          <w:highlight w:val="cyan"/>
        </w:rPr>
        <w:t>k</w:t>
      </w:r>
      <w:r w:rsidRPr="005C67B7">
        <w:rPr>
          <w:rStyle w:val="StyleUnderline"/>
        </w:rPr>
        <w:t>ilo</w:t>
      </w:r>
      <w:r w:rsidRPr="005C67B7">
        <w:rPr>
          <w:rStyle w:val="Emphasis"/>
          <w:highlight w:val="cyan"/>
        </w:rPr>
        <w:t>m</w:t>
      </w:r>
      <w:r w:rsidRPr="005C67B7">
        <w:rPr>
          <w:rStyle w:val="StyleUnderline"/>
        </w:rPr>
        <w:t xml:space="preserve">eters </w:t>
      </w:r>
      <w:r w:rsidRPr="005C67B7">
        <w:rPr>
          <w:rStyle w:val="StyleUnderline"/>
          <w:highlight w:val="cyan"/>
        </w:rPr>
        <w:t>away</w:t>
      </w:r>
      <w:r w:rsidRPr="005C67B7">
        <w:rPr>
          <w:rStyle w:val="StyleUnderline"/>
        </w:rPr>
        <w:t>, which would enable their crews to verify if an air attack is evolving east of Berlin or Warsaw</w:t>
      </w:r>
      <w:r w:rsidRPr="000C37C0">
        <w:rPr>
          <w:sz w:val="12"/>
        </w:rPr>
        <w:t xml:space="preserve">. As important, </w:t>
      </w:r>
      <w:r w:rsidRPr="005C67B7">
        <w:rPr>
          <w:rStyle w:val="StyleUnderline"/>
          <w:highlight w:val="cyan"/>
        </w:rPr>
        <w:t>neither</w:t>
      </w:r>
      <w:r w:rsidRPr="005C67B7">
        <w:rPr>
          <w:rStyle w:val="StyleUnderline"/>
        </w:rPr>
        <w:t xml:space="preserve"> of the </w:t>
      </w:r>
      <w:r w:rsidRPr="005C67B7">
        <w:rPr>
          <w:rStyle w:val="StyleUnderline"/>
          <w:highlight w:val="cyan"/>
        </w:rPr>
        <w:t>scenarios for use</w:t>
      </w:r>
      <w:r w:rsidRPr="005C67B7">
        <w:rPr>
          <w:rStyle w:val="StyleUnderline"/>
        </w:rPr>
        <w:t xml:space="preserve"> of nuclear weapons</w:t>
      </w:r>
      <w:r w:rsidRPr="000C37C0">
        <w:rPr>
          <w:sz w:val="12"/>
        </w:rPr>
        <w:t xml:space="preserve">, which </w:t>
      </w:r>
      <w:r w:rsidRPr="005C67B7">
        <w:rPr>
          <w:rStyle w:val="StyleUnderline"/>
          <w:highlight w:val="cyan"/>
        </w:rPr>
        <w:t>are</w:t>
      </w:r>
      <w:r w:rsidRPr="005C67B7">
        <w:rPr>
          <w:rStyle w:val="StyleUnderline"/>
        </w:rPr>
        <w:t xml:space="preserve"> described </w:t>
      </w:r>
      <w:r w:rsidRPr="005C67B7">
        <w:rPr>
          <w:rStyle w:val="StyleUnderline"/>
          <w:highlight w:val="cyan"/>
        </w:rPr>
        <w:t>in Russia’s</w:t>
      </w:r>
      <w:r w:rsidRPr="005C67B7">
        <w:rPr>
          <w:rStyle w:val="StyleUnderline"/>
        </w:rPr>
        <w:t xml:space="preserve"> current military </w:t>
      </w:r>
      <w:r w:rsidRPr="005C67B7">
        <w:rPr>
          <w:rStyle w:val="StyleUnderline"/>
          <w:highlight w:val="cyan"/>
        </w:rPr>
        <w:t>doctrine</w:t>
      </w:r>
      <w:r w:rsidRPr="000C37C0">
        <w:rPr>
          <w:sz w:val="12"/>
        </w:rPr>
        <w:t xml:space="preserve">, align with Moniz’s and Nunn’s scenario. The 2014 document states that “the Russian Federation shall reserve the right to use nuclear weapons” in two scenarios (or a combination of the two). One is “in response to the use of nuclear and other types of weapons of mass destruction against it and/or its allies.” The other is “the event of aggression against the Russian Federation with the use of conventional weapons when the very existence of the state is in jeopardy.” </w:t>
      </w:r>
      <w:r w:rsidRPr="005C67B7">
        <w:rPr>
          <w:rStyle w:val="StyleUnderline"/>
          <w:highlight w:val="cyan"/>
        </w:rPr>
        <w:t>The scenario</w:t>
      </w:r>
      <w:r w:rsidRPr="000C37C0">
        <w:rPr>
          <w:sz w:val="12"/>
        </w:rPr>
        <w:t xml:space="preserve"> Moniz and Nunn describe </w:t>
      </w:r>
      <w:r w:rsidRPr="005C67B7">
        <w:rPr>
          <w:rStyle w:val="StyleUnderline"/>
          <w:highlight w:val="cyan"/>
        </w:rPr>
        <w:t xml:space="preserve">does not feature use of </w:t>
      </w:r>
      <w:r w:rsidRPr="005C67B7">
        <w:rPr>
          <w:rStyle w:val="Emphasis"/>
          <w:highlight w:val="cyan"/>
        </w:rPr>
        <w:t>w</w:t>
      </w:r>
      <w:r w:rsidRPr="005C67B7">
        <w:rPr>
          <w:rStyle w:val="StyleUnderline"/>
        </w:rPr>
        <w:t xml:space="preserve">eapons of </w:t>
      </w:r>
      <w:r w:rsidRPr="005C67B7">
        <w:rPr>
          <w:rStyle w:val="Emphasis"/>
          <w:highlight w:val="cyan"/>
        </w:rPr>
        <w:t>m</w:t>
      </w:r>
      <w:r w:rsidRPr="005C67B7">
        <w:rPr>
          <w:rStyle w:val="StyleUnderline"/>
        </w:rPr>
        <w:t xml:space="preserve">ass </w:t>
      </w:r>
      <w:r w:rsidRPr="005C67B7">
        <w:rPr>
          <w:rStyle w:val="Emphasis"/>
          <w:highlight w:val="cyan"/>
        </w:rPr>
        <w:t>d</w:t>
      </w:r>
      <w:r w:rsidRPr="005C67B7">
        <w:rPr>
          <w:rStyle w:val="StyleUnderline"/>
        </w:rPr>
        <w:t xml:space="preserve">estruction by NATO </w:t>
      </w:r>
      <w:r w:rsidRPr="005C67B7">
        <w:rPr>
          <w:rStyle w:val="StyleUnderline"/>
          <w:highlight w:val="cyan"/>
        </w:rPr>
        <w:t>against Russia</w:t>
      </w:r>
      <w:r w:rsidRPr="005C67B7">
        <w:rPr>
          <w:rStyle w:val="StyleUnderline"/>
        </w:rPr>
        <w:t xml:space="preserve"> or its allies, nor can NATO air strikes on the Kaliningrad exclave</w:t>
      </w:r>
      <w:r w:rsidRPr="000C37C0">
        <w:rPr>
          <w:sz w:val="12"/>
        </w:rPr>
        <w:t xml:space="preserve">, located more than 900 kilometers away from Moscow, </w:t>
      </w:r>
      <w:r w:rsidRPr="005C67B7">
        <w:rPr>
          <w:rStyle w:val="StyleUnderline"/>
        </w:rPr>
        <w:t>qualify as a situation that jeopardizes the very existence of the Russian state</w:t>
      </w:r>
      <w:r w:rsidRPr="000C37C0">
        <w:rPr>
          <w:sz w:val="12"/>
        </w:rPr>
        <w:t xml:space="preserve">. In fact, the authors themselves point out that the proposition that Russia plans to use nukes for purposes of </w:t>
      </w:r>
      <w:r w:rsidRPr="005C67B7">
        <w:rPr>
          <w:rStyle w:val="Emphasis"/>
          <w:highlight w:val="cyan"/>
        </w:rPr>
        <w:t>“escalating to de-escalate”</w:t>
      </w:r>
      <w:r w:rsidRPr="005C67B7">
        <w:rPr>
          <w:rStyle w:val="StyleUnderline"/>
          <w:highlight w:val="cyan"/>
        </w:rPr>
        <w:t xml:space="preserve"> is</w:t>
      </w:r>
      <w:r w:rsidRPr="000C37C0">
        <w:rPr>
          <w:sz w:val="12"/>
        </w:rPr>
        <w:t xml:space="preserve"> “often denied by Russian officials and academics.” Russian experts are not the only ones who are skeptical of the de-escalation proposition. For instance, Dr. Olga </w:t>
      </w:r>
      <w:proofErr w:type="spellStart"/>
      <w:r w:rsidRPr="000C37C0">
        <w:rPr>
          <w:sz w:val="12"/>
        </w:rPr>
        <w:t>Oliker</w:t>
      </w:r>
      <w:proofErr w:type="spellEnd"/>
      <w:r w:rsidRPr="000C37C0">
        <w:rPr>
          <w:sz w:val="12"/>
        </w:rPr>
        <w:t xml:space="preserve">, one of America’s leading experts on Russian nuclear posture, has presented evidence showing why Russia’s so-called de-escalation strategy is </w:t>
      </w:r>
      <w:r w:rsidRPr="005C67B7">
        <w:rPr>
          <w:rStyle w:val="StyleUnderline"/>
        </w:rPr>
        <w:t>likely a “</w:t>
      </w:r>
      <w:r w:rsidRPr="005C67B7">
        <w:rPr>
          <w:rStyle w:val="Emphasis"/>
          <w:highlight w:val="cyan"/>
        </w:rPr>
        <w:t>non-existent</w:t>
      </w:r>
      <w:r w:rsidRPr="005C67B7">
        <w:rPr>
          <w:rStyle w:val="StyleUnderline"/>
        </w:rPr>
        <w:t xml:space="preserve"> problem.”</w:t>
      </w:r>
      <w:r w:rsidRPr="000C37C0">
        <w:rPr>
          <w:sz w:val="12"/>
        </w:rPr>
        <w:t xml:space="preserve"> Also, if we were to define risk as a combination of probability and consequences, then the latter would have been graver in the 1980s, when the combined number of U.S. and Russian nuclear weapons peaked, according to the Federation of American Scientists.</w:t>
      </w:r>
    </w:p>
    <w:p w14:paraId="7288482A" w14:textId="77777777" w:rsidR="00392B8E" w:rsidRDefault="00392B8E" w:rsidP="00392B8E">
      <w:pPr>
        <w:pStyle w:val="Heading4"/>
      </w:pPr>
      <w:r>
        <w:t xml:space="preserve">No US/Russia </w:t>
      </w:r>
      <w:proofErr w:type="spellStart"/>
      <w:r>
        <w:t>miscalc</w:t>
      </w:r>
      <w:proofErr w:type="spellEnd"/>
      <w:r>
        <w:t xml:space="preserve"> or war</w:t>
      </w:r>
    </w:p>
    <w:p w14:paraId="714557F5" w14:textId="77777777" w:rsidR="00392B8E" w:rsidRPr="00985E67" w:rsidRDefault="00392B8E" w:rsidP="00392B8E">
      <w:r w:rsidRPr="00985E67">
        <w:t xml:space="preserve">Matthew </w:t>
      </w:r>
      <w:proofErr w:type="spellStart"/>
      <w:r w:rsidRPr="00985E67">
        <w:rPr>
          <w:rStyle w:val="Style13ptBold"/>
        </w:rPr>
        <w:t>Crosston</w:t>
      </w:r>
      <w:proofErr w:type="spellEnd"/>
      <w:r w:rsidRPr="00985E67">
        <w:rPr>
          <w:rStyle w:val="Style13ptBold"/>
        </w:rPr>
        <w:t xml:space="preserve"> 18</w:t>
      </w:r>
      <w:r w:rsidRPr="00985E67">
        <w:t>, Ph.D. in International Relations and Comparative Politics from Brown University, Senior Doctoral Faculty in the School of Security and Global Studies at the American Military University, 4/14/18, “No WWIII: The Odd Logic of the New Fake Cold War and the Curious Reality of Feather Pillow Proxy Wars,” https://moderndiplomacy.eu/2018/04/14/no-wwiii-the-odd-logic-of-the-new-fake-cold-war-and-the-curious-reality-of-feather-pillow-proxy-wars/</w:t>
      </w:r>
    </w:p>
    <w:p w14:paraId="0C4C5701" w14:textId="77777777" w:rsidR="00392B8E" w:rsidRPr="00BE0EC7" w:rsidRDefault="00392B8E" w:rsidP="00392B8E">
      <w:pPr>
        <w:rPr>
          <w:sz w:val="16"/>
        </w:rPr>
      </w:pPr>
      <w:r w:rsidRPr="000317E1">
        <w:rPr>
          <w:sz w:val="16"/>
        </w:rPr>
        <w:t xml:space="preserve">There has been an awful lot of noise and blowing wind of late across all forms of social media about an impending WWIII between the United States and Russia, most of which involves further involvement and an intensified escalation within Syria. With the US airstrikes (alongside its allied partners, the UK and France) on Friday night (American time), that crescendo is no doubt going to hit an all-time high of anticipation. To that I offer one small contrary warning: </w:t>
      </w:r>
      <w:r w:rsidRPr="000317E1">
        <w:rPr>
          <w:rStyle w:val="StyleUnderline"/>
        </w:rPr>
        <w:t>don’t hold your breath for the mushroom clouds just yet.</w:t>
      </w:r>
      <w:r w:rsidRPr="000317E1">
        <w:rPr>
          <w:sz w:val="16"/>
        </w:rPr>
        <w:t xml:space="preserve"> </w:t>
      </w:r>
      <w:r w:rsidRPr="000317E1">
        <w:rPr>
          <w:rStyle w:val="StyleUnderline"/>
          <w:highlight w:val="cyan"/>
        </w:rPr>
        <w:t>There is</w:t>
      </w:r>
      <w:r w:rsidRPr="000317E1">
        <w:rPr>
          <w:rStyle w:val="StyleUnderline"/>
        </w:rPr>
        <w:t xml:space="preserve"> still </w:t>
      </w:r>
      <w:r w:rsidRPr="000317E1">
        <w:rPr>
          <w:rStyle w:val="Emphasis"/>
          <w:highlight w:val="cyan"/>
        </w:rPr>
        <w:t>too much ev</w:t>
      </w:r>
      <w:r w:rsidRPr="000317E1">
        <w:rPr>
          <w:rStyle w:val="Emphasis"/>
        </w:rPr>
        <w:t>idence</w:t>
      </w:r>
      <w:r w:rsidRPr="000317E1">
        <w:rPr>
          <w:rStyle w:val="StyleUnderline"/>
        </w:rPr>
        <w:t xml:space="preserve"> </w:t>
      </w:r>
      <w:r w:rsidRPr="000317E1">
        <w:rPr>
          <w:rStyle w:val="StyleUnderline"/>
          <w:highlight w:val="cyan"/>
        </w:rPr>
        <w:t xml:space="preserve">of designed </w:t>
      </w:r>
      <w:r w:rsidRPr="000317E1">
        <w:rPr>
          <w:rStyle w:val="Emphasis"/>
          <w:highlight w:val="cyan"/>
        </w:rPr>
        <w:t>respectful interaction</w:t>
      </w:r>
      <w:r w:rsidRPr="000317E1">
        <w:rPr>
          <w:rStyle w:val="StyleUnderline"/>
        </w:rPr>
        <w:t xml:space="preserve"> between the </w:t>
      </w:r>
      <w:r w:rsidRPr="000317E1">
        <w:rPr>
          <w:rStyle w:val="Emphasis"/>
        </w:rPr>
        <w:t>U</w:t>
      </w:r>
      <w:r w:rsidRPr="000317E1">
        <w:rPr>
          <w:rStyle w:val="StyleUnderline"/>
        </w:rPr>
        <w:t xml:space="preserve">nited </w:t>
      </w:r>
      <w:r w:rsidRPr="000317E1">
        <w:rPr>
          <w:rStyle w:val="Emphasis"/>
        </w:rPr>
        <w:t>S</w:t>
      </w:r>
      <w:r w:rsidRPr="000317E1">
        <w:rPr>
          <w:rStyle w:val="StyleUnderline"/>
        </w:rPr>
        <w:t xml:space="preserve">tates and Russia </w:t>
      </w:r>
      <w:r w:rsidRPr="000317E1">
        <w:rPr>
          <w:rStyle w:val="StyleUnderline"/>
          <w:highlight w:val="cyan"/>
        </w:rPr>
        <w:t>to even</w:t>
      </w:r>
      <w:r w:rsidRPr="000317E1">
        <w:rPr>
          <w:rStyle w:val="StyleUnderline"/>
        </w:rPr>
        <w:t xml:space="preserve"> begin to </w:t>
      </w:r>
      <w:r w:rsidRPr="000317E1">
        <w:rPr>
          <w:rStyle w:val="StyleUnderline"/>
          <w:highlight w:val="cyan"/>
        </w:rPr>
        <w:t>suspect</w:t>
      </w:r>
      <w:r w:rsidRPr="000317E1">
        <w:rPr>
          <w:rStyle w:val="StyleUnderline"/>
        </w:rPr>
        <w:t xml:space="preserve"> a major physical </w:t>
      </w:r>
      <w:r w:rsidRPr="000317E1">
        <w:rPr>
          <w:rStyle w:val="StyleUnderline"/>
          <w:highlight w:val="cyan"/>
        </w:rPr>
        <w:t>confrontation</w:t>
      </w:r>
      <w:r w:rsidRPr="000317E1">
        <w:rPr>
          <w:rStyle w:val="StyleUnderline"/>
        </w:rPr>
        <w:t xml:space="preserve"> directly between the two will take place</w:t>
      </w:r>
      <w:r w:rsidRPr="000317E1">
        <w:rPr>
          <w:sz w:val="16"/>
        </w:rPr>
        <w:t>. And this includes last night’s airstrikes.</w:t>
      </w:r>
      <w:r>
        <w:rPr>
          <w:sz w:val="16"/>
        </w:rPr>
        <w:t xml:space="preserve"> </w:t>
      </w:r>
      <w:r w:rsidRPr="000317E1">
        <w:rPr>
          <w:rStyle w:val="StyleUnderline"/>
        </w:rPr>
        <w:t xml:space="preserve">While there is no doubt that current relations between America and Russia are not exactly glowing and positive, there are also </w:t>
      </w:r>
      <w:r w:rsidRPr="000317E1">
        <w:rPr>
          <w:rStyle w:val="Emphasis"/>
          <w:highlight w:val="cyan"/>
        </w:rPr>
        <w:t>numerous examples</w:t>
      </w:r>
      <w:r w:rsidRPr="000317E1">
        <w:rPr>
          <w:rStyle w:val="StyleUnderline"/>
          <w:highlight w:val="cyan"/>
        </w:rPr>
        <w:t xml:space="preserve"> of </w:t>
      </w:r>
      <w:r w:rsidRPr="000317E1">
        <w:rPr>
          <w:rStyle w:val="Emphasis"/>
          <w:highlight w:val="cyan"/>
        </w:rPr>
        <w:t>restraint</w:t>
      </w:r>
      <w:r w:rsidRPr="000317E1">
        <w:rPr>
          <w:sz w:val="16"/>
        </w:rPr>
        <w:t xml:space="preserve"> </w:t>
      </w:r>
      <w:r w:rsidRPr="000317E1">
        <w:rPr>
          <w:rStyle w:val="StyleUnderline"/>
        </w:rPr>
        <w:t xml:space="preserve">to </w:t>
      </w:r>
      <w:r w:rsidRPr="000317E1">
        <w:rPr>
          <w:rStyle w:val="StyleUnderline"/>
          <w:highlight w:val="cyan"/>
        </w:rPr>
        <w:t>show</w:t>
      </w:r>
      <w:r w:rsidRPr="000317E1">
        <w:rPr>
          <w:rStyle w:val="StyleUnderline"/>
        </w:rPr>
        <w:t xml:space="preserve"> that </w:t>
      </w:r>
      <w:r w:rsidRPr="000317E1">
        <w:rPr>
          <w:rStyle w:val="StyleUnderline"/>
          <w:highlight w:val="cyan"/>
        </w:rPr>
        <w:t>both sides do not wish</w:t>
      </w:r>
      <w:r w:rsidRPr="000317E1">
        <w:rPr>
          <w:rStyle w:val="StyleUnderline"/>
        </w:rPr>
        <w:t xml:space="preserve"> to pursue a </w:t>
      </w:r>
      <w:r w:rsidRPr="000317E1">
        <w:rPr>
          <w:rStyle w:val="StyleUnderline"/>
          <w:highlight w:val="cyan"/>
        </w:rPr>
        <w:t>war</w:t>
      </w:r>
      <w:r w:rsidRPr="000317E1">
        <w:rPr>
          <w:rStyle w:val="StyleUnderline"/>
        </w:rPr>
        <w:t xml:space="preserve"> with each other</w:t>
      </w:r>
      <w:r w:rsidRPr="000317E1">
        <w:rPr>
          <w:sz w:val="16"/>
        </w:rPr>
        <w:t xml:space="preserve">. In some cases, </w:t>
      </w:r>
      <w:r w:rsidRPr="000317E1">
        <w:rPr>
          <w:rStyle w:val="StyleUnderline"/>
        </w:rPr>
        <w:t xml:space="preserve">the very evidence that has put people all over the world in a frothy orgasm of Cold War bloodlust is </w:t>
      </w:r>
      <w:proofErr w:type="gramStart"/>
      <w:r w:rsidRPr="000317E1">
        <w:rPr>
          <w:rStyle w:val="StyleUnderline"/>
        </w:rPr>
        <w:t>actually the</w:t>
      </w:r>
      <w:proofErr w:type="gramEnd"/>
      <w:r w:rsidRPr="000317E1">
        <w:rPr>
          <w:rStyle w:val="StyleUnderline"/>
        </w:rPr>
        <w:t xml:space="preserve"> evidence people should be noting for why war is unlikely.</w:t>
      </w:r>
      <w:r w:rsidRPr="000317E1">
        <w:rPr>
          <w:sz w:val="16"/>
        </w:rPr>
        <w:t xml:space="preserve"> Consider the following incidents/initiatives that have taken place over the past few years and consider how often any one of them could have resulted in war and other serious military repercussions between adversaries:</w:t>
      </w:r>
      <w:r>
        <w:rPr>
          <w:sz w:val="16"/>
        </w:rPr>
        <w:t xml:space="preserve"> </w:t>
      </w:r>
      <w:r w:rsidRPr="000317E1">
        <w:rPr>
          <w:sz w:val="16"/>
        </w:rPr>
        <w:t>Russia supporting with its own military presence the Crimean secession referendum</w:t>
      </w:r>
      <w:r>
        <w:rPr>
          <w:sz w:val="16"/>
        </w:rPr>
        <w:t xml:space="preserve"> </w:t>
      </w:r>
      <w:r w:rsidRPr="000317E1">
        <w:rPr>
          <w:sz w:val="16"/>
        </w:rPr>
        <w:t>American retaliatory sanctions for said support, resulting in the Russian ruble losing literally half of its value, significantly damaging the earning and consuming power of regular Russians</w:t>
      </w:r>
      <w:r>
        <w:rPr>
          <w:sz w:val="16"/>
        </w:rPr>
        <w:t xml:space="preserve"> </w:t>
      </w:r>
      <w:r w:rsidRPr="000317E1">
        <w:rPr>
          <w:sz w:val="16"/>
        </w:rPr>
        <w:t>Russian retaliatory initiatives for those sanctions, most notably the alleged hacking of the 2016 American Presidential election</w:t>
      </w:r>
      <w:r>
        <w:rPr>
          <w:sz w:val="16"/>
        </w:rPr>
        <w:t xml:space="preserve"> </w:t>
      </w:r>
      <w:r w:rsidRPr="000317E1">
        <w:rPr>
          <w:sz w:val="16"/>
        </w:rPr>
        <w:t xml:space="preserve">The </w:t>
      </w:r>
      <w:proofErr w:type="spellStart"/>
      <w:r w:rsidRPr="000317E1">
        <w:rPr>
          <w:sz w:val="16"/>
        </w:rPr>
        <w:t>Magnitskii</w:t>
      </w:r>
      <w:proofErr w:type="spellEnd"/>
      <w:r w:rsidRPr="000317E1">
        <w:rPr>
          <w:sz w:val="16"/>
        </w:rPr>
        <w:t xml:space="preserve"> Act (followed up with still more sanctions just last week), which is basically a form of punishment by hubris: America blacklisting influential friends of Putin (oligarchs) from having access to enter America</w:t>
      </w:r>
      <w:r>
        <w:rPr>
          <w:sz w:val="16"/>
        </w:rPr>
        <w:t xml:space="preserve"> </w:t>
      </w:r>
      <w:r w:rsidRPr="000317E1">
        <w:rPr>
          <w:sz w:val="16"/>
        </w:rPr>
        <w:t>The closing of diplomatic offices in both Russia and America, with further escalation to a tit-for-tat diplomat rejection plan where both countries keep kicking each other’s diplomats out of their respective countries.</w:t>
      </w:r>
      <w:r>
        <w:rPr>
          <w:sz w:val="16"/>
        </w:rPr>
        <w:t xml:space="preserve"> </w:t>
      </w:r>
      <w:r w:rsidRPr="000317E1">
        <w:rPr>
          <w:sz w:val="16"/>
        </w:rPr>
        <w:t>One country accuses the other of overlooking chemical gas attacks against the Syrian people</w:t>
      </w:r>
      <w:r>
        <w:rPr>
          <w:sz w:val="16"/>
        </w:rPr>
        <w:t xml:space="preserve"> </w:t>
      </w:r>
      <w:r w:rsidRPr="000317E1">
        <w:rPr>
          <w:sz w:val="16"/>
        </w:rPr>
        <w:t>One country accuses the other of fabricating chemical gas attacks against the Syrian people</w:t>
      </w:r>
      <w:r>
        <w:rPr>
          <w:sz w:val="16"/>
        </w:rPr>
        <w:t xml:space="preserve"> </w:t>
      </w:r>
      <w:r w:rsidRPr="000317E1">
        <w:rPr>
          <w:sz w:val="16"/>
        </w:rPr>
        <w:t xml:space="preserve">Rumors of a ‘pee tape’ morally compromising </w:t>
      </w:r>
      <w:r w:rsidRPr="000317E1">
        <w:rPr>
          <w:sz w:val="16"/>
        </w:rPr>
        <w:lastRenderedPageBreak/>
        <w:t>the President of the United States while on an earlier visit to Russia</w:t>
      </w:r>
      <w:r>
        <w:rPr>
          <w:sz w:val="16"/>
        </w:rPr>
        <w:t xml:space="preserve"> </w:t>
      </w:r>
      <w:r w:rsidRPr="000317E1">
        <w:rPr>
          <w:sz w:val="16"/>
        </w:rPr>
        <w:t>Rumors of secretly going after to freeze and/or steal billions of dollars President Putin supposedly has stashed all over the globe</w:t>
      </w:r>
      <w:r>
        <w:rPr>
          <w:sz w:val="16"/>
        </w:rPr>
        <w:t xml:space="preserve"> </w:t>
      </w:r>
      <w:r w:rsidRPr="000317E1">
        <w:rPr>
          <w:sz w:val="16"/>
        </w:rPr>
        <w:t>And, of course, the biggest one of all: both sides intervening in another country’s internal civil war but on opposite sides of the conflict</w:t>
      </w:r>
      <w:r>
        <w:rPr>
          <w:sz w:val="16"/>
        </w:rPr>
        <w:t xml:space="preserve"> </w:t>
      </w:r>
      <w:r w:rsidRPr="000317E1">
        <w:rPr>
          <w:sz w:val="16"/>
        </w:rPr>
        <w:t xml:space="preserve">This is a fairly impressive list of disagreement, discord, conflict, and outright aggression. </w:t>
      </w:r>
      <w:r w:rsidRPr="000317E1">
        <w:rPr>
          <w:rStyle w:val="StyleUnderline"/>
        </w:rPr>
        <w:t>There have been wars breaking out all over the globe for far fewer incidents and over far less intense accusations and maneuvers</w:t>
      </w:r>
      <w:r w:rsidRPr="000317E1">
        <w:rPr>
          <w:sz w:val="16"/>
        </w:rPr>
        <w:t xml:space="preserve">. This is why so many today </w:t>
      </w:r>
      <w:proofErr w:type="gramStart"/>
      <w:r w:rsidRPr="000317E1">
        <w:rPr>
          <w:sz w:val="16"/>
        </w:rPr>
        <w:t>are</w:t>
      </w:r>
      <w:proofErr w:type="gramEnd"/>
      <w:r w:rsidRPr="000317E1">
        <w:rPr>
          <w:sz w:val="16"/>
        </w:rPr>
        <w:t xml:space="preserve"> obsessing over the so-called New Cold War. </w:t>
      </w:r>
      <w:r w:rsidRPr="000317E1">
        <w:rPr>
          <w:rStyle w:val="StyleUnderline"/>
        </w:rPr>
        <w:t>In fact, the opposite is reality: we should not be welcoming the New Cold War. We should be welcoming the New FAKE Cold War</w:t>
      </w:r>
      <w:r w:rsidRPr="000317E1">
        <w:rPr>
          <w:sz w:val="16"/>
        </w:rPr>
        <w:t xml:space="preserve">. </w:t>
      </w:r>
      <w:proofErr w:type="gramStart"/>
      <w:r w:rsidRPr="000317E1">
        <w:rPr>
          <w:rStyle w:val="StyleUnderline"/>
        </w:rPr>
        <w:t>All of</w:t>
      </w:r>
      <w:proofErr w:type="gramEnd"/>
      <w:r w:rsidRPr="000317E1">
        <w:rPr>
          <w:rStyle w:val="StyleUnderline"/>
        </w:rPr>
        <w:t xml:space="preserve"> the reasons given above should have been reason enough for kinetic confrontation between the two countries</w:t>
      </w:r>
      <w:r w:rsidRPr="000317E1">
        <w:rPr>
          <w:sz w:val="16"/>
        </w:rPr>
        <w:t xml:space="preserve">. </w:t>
      </w:r>
      <w:r w:rsidRPr="000317E1">
        <w:rPr>
          <w:rStyle w:val="Emphasis"/>
        </w:rPr>
        <w:t>And yet no direct military conflict has arisen</w:t>
      </w:r>
      <w:r w:rsidRPr="000317E1">
        <w:rPr>
          <w:sz w:val="16"/>
        </w:rPr>
        <w:t xml:space="preserve">. </w:t>
      </w:r>
      <w:r w:rsidRPr="000317E1">
        <w:rPr>
          <w:rStyle w:val="StyleUnderline"/>
        </w:rPr>
        <w:t xml:space="preserve">The </w:t>
      </w:r>
      <w:r w:rsidRPr="000317E1">
        <w:rPr>
          <w:rStyle w:val="Emphasis"/>
          <w:highlight w:val="cyan"/>
        </w:rPr>
        <w:t>U</w:t>
      </w:r>
      <w:r w:rsidRPr="000317E1">
        <w:rPr>
          <w:rStyle w:val="StyleUnderline"/>
        </w:rPr>
        <w:t xml:space="preserve">nited </w:t>
      </w:r>
      <w:r w:rsidRPr="000317E1">
        <w:rPr>
          <w:rStyle w:val="Emphasis"/>
          <w:highlight w:val="cyan"/>
        </w:rPr>
        <w:t>S</w:t>
      </w:r>
      <w:r w:rsidRPr="000317E1">
        <w:rPr>
          <w:rStyle w:val="StyleUnderline"/>
        </w:rPr>
        <w:t>tates</w:t>
      </w:r>
      <w:r w:rsidRPr="000317E1">
        <w:rPr>
          <w:sz w:val="16"/>
        </w:rPr>
        <w:t xml:space="preserve"> </w:t>
      </w:r>
      <w:r w:rsidRPr="000317E1">
        <w:rPr>
          <w:rStyle w:val="StyleUnderline"/>
          <w:highlight w:val="cyan"/>
        </w:rPr>
        <w:t>has</w:t>
      </w:r>
      <w:r w:rsidRPr="000317E1">
        <w:rPr>
          <w:rStyle w:val="StyleUnderline"/>
        </w:rPr>
        <w:t xml:space="preserve"> now </w:t>
      </w:r>
      <w:r w:rsidRPr="000317E1">
        <w:rPr>
          <w:rStyle w:val="StyleUnderline"/>
          <w:highlight w:val="cyan"/>
        </w:rPr>
        <w:t>done ‘surprise’ airstrikes in Syria</w:t>
      </w:r>
      <w:r w:rsidRPr="000317E1">
        <w:rPr>
          <w:rStyle w:val="StyleUnderline"/>
        </w:rPr>
        <w:t xml:space="preserve"> not once but </w:t>
      </w:r>
      <w:r w:rsidRPr="000317E1">
        <w:rPr>
          <w:rStyle w:val="StyleUnderline"/>
          <w:highlight w:val="cyan"/>
        </w:rPr>
        <w:t xml:space="preserve">twice. </w:t>
      </w:r>
      <w:proofErr w:type="gramStart"/>
      <w:r w:rsidRPr="000317E1">
        <w:rPr>
          <w:rStyle w:val="StyleUnderline"/>
          <w:highlight w:val="cyan"/>
        </w:rPr>
        <w:t>And,</w:t>
      </w:r>
      <w:proofErr w:type="gramEnd"/>
      <w:r w:rsidRPr="000317E1">
        <w:rPr>
          <w:rStyle w:val="StyleUnderline"/>
          <w:highlight w:val="cyan"/>
        </w:rPr>
        <w:t xml:space="preserve"> “miraculously,” no</w:t>
      </w:r>
      <w:r w:rsidRPr="000317E1">
        <w:rPr>
          <w:rStyle w:val="StyleUnderline"/>
        </w:rPr>
        <w:t xml:space="preserve"> significant, if at all, formal uniformed </w:t>
      </w:r>
      <w:r w:rsidRPr="000317E1">
        <w:rPr>
          <w:rStyle w:val="StyleUnderline"/>
          <w:highlight w:val="cyan"/>
        </w:rPr>
        <w:t>Russian</w:t>
      </w:r>
      <w:r w:rsidRPr="000317E1">
        <w:rPr>
          <w:rStyle w:val="StyleUnderline"/>
        </w:rPr>
        <w:t xml:space="preserve"> military </w:t>
      </w:r>
      <w:r w:rsidRPr="000317E1">
        <w:rPr>
          <w:rStyle w:val="StyleUnderline"/>
          <w:highlight w:val="cyan"/>
        </w:rPr>
        <w:t>presence has been killed</w:t>
      </w:r>
      <w:r w:rsidRPr="000317E1">
        <w:rPr>
          <w:rStyle w:val="StyleUnderline"/>
        </w:rPr>
        <w:t xml:space="preserve"> in either of those airstrikes.</w:t>
      </w:r>
      <w:r w:rsidRPr="000317E1">
        <w:rPr>
          <w:sz w:val="16"/>
        </w:rPr>
        <w:t xml:space="preserve"> When the White House goes before the press conference microphones to thank its allies for their cooperation and assistance, the unrecognized reality is that one of those allies is de facto Russia: </w:t>
      </w:r>
      <w:r w:rsidRPr="000317E1">
        <w:rPr>
          <w:rStyle w:val="StyleUnderline"/>
          <w:highlight w:val="cyan"/>
        </w:rPr>
        <w:t>the two sides</w:t>
      </w:r>
      <w:r w:rsidRPr="000317E1">
        <w:rPr>
          <w:rStyle w:val="StyleUnderline"/>
        </w:rPr>
        <w:t xml:space="preserve"> have clearly </w:t>
      </w:r>
      <w:r w:rsidRPr="000317E1">
        <w:rPr>
          <w:rStyle w:val="Emphasis"/>
          <w:highlight w:val="cyan"/>
        </w:rPr>
        <w:t>collaborated</w:t>
      </w:r>
      <w:r w:rsidRPr="000317E1">
        <w:rPr>
          <w:rStyle w:val="StyleUnderline"/>
        </w:rPr>
        <w:t xml:space="preserve"> at least in terms of communication </w:t>
      </w:r>
      <w:r w:rsidRPr="000317E1">
        <w:rPr>
          <w:rStyle w:val="StyleUnderline"/>
          <w:highlight w:val="cyan"/>
        </w:rPr>
        <w:t>before</w:t>
      </w:r>
      <w:r w:rsidRPr="000317E1">
        <w:rPr>
          <w:rStyle w:val="StyleUnderline"/>
        </w:rPr>
        <w:t xml:space="preserve"> the airstrikes to ensure that only the proper Syrian military targets are </w:t>
      </w:r>
      <w:proofErr w:type="gramStart"/>
      <w:r w:rsidRPr="000317E1">
        <w:rPr>
          <w:rStyle w:val="StyleUnderline"/>
        </w:rPr>
        <w:t>hit</w:t>
      </w:r>
      <w:proofErr w:type="gramEnd"/>
      <w:r w:rsidRPr="000317E1">
        <w:rPr>
          <w:rStyle w:val="StyleUnderline"/>
        </w:rPr>
        <w:t xml:space="preserve"> and the formal Russian military presence has time to evacuate the direct area</w:t>
      </w:r>
      <w:r w:rsidRPr="000317E1">
        <w:rPr>
          <w:sz w:val="16"/>
        </w:rPr>
        <w:t xml:space="preserve">. This, of course, is bad news for </w:t>
      </w:r>
      <w:proofErr w:type="gramStart"/>
      <w:r w:rsidRPr="000317E1">
        <w:rPr>
          <w:sz w:val="16"/>
        </w:rPr>
        <w:t>any and all</w:t>
      </w:r>
      <w:proofErr w:type="gramEnd"/>
      <w:r w:rsidRPr="000317E1">
        <w:rPr>
          <w:sz w:val="16"/>
        </w:rPr>
        <w:t xml:space="preserve"> Syrians: basically, what both countries have been saying throughout the entire civil war is that it is just fine to spill Syrian blood as long as American and Russian blood is not spilled with it. This is the feather pillow of proxy wars. At least when it comes to Americans and Russians. Again, no comment on how much it has been a sledgehammer for both Syrian sides within Syria.</w:t>
      </w:r>
      <w:r>
        <w:rPr>
          <w:sz w:val="16"/>
        </w:rPr>
        <w:t xml:space="preserve"> </w:t>
      </w:r>
      <w:r w:rsidRPr="000317E1">
        <w:rPr>
          <w:rStyle w:val="StyleUnderline"/>
        </w:rPr>
        <w:t xml:space="preserve">The problem with the </w:t>
      </w:r>
      <w:r w:rsidRPr="000317E1">
        <w:rPr>
          <w:rStyle w:val="StyleUnderline"/>
          <w:highlight w:val="cyan"/>
        </w:rPr>
        <w:t>analysis</w:t>
      </w:r>
      <w:r w:rsidRPr="000317E1">
        <w:rPr>
          <w:rStyle w:val="StyleUnderline"/>
        </w:rPr>
        <w:t xml:space="preserve"> ongoing </w:t>
      </w:r>
      <w:r w:rsidRPr="000317E1">
        <w:rPr>
          <w:rStyle w:val="StyleUnderline"/>
          <w:highlight w:val="cyan"/>
        </w:rPr>
        <w:t xml:space="preserve">about </w:t>
      </w:r>
      <w:proofErr w:type="gramStart"/>
      <w:r w:rsidRPr="000317E1">
        <w:rPr>
          <w:rStyle w:val="StyleUnderline"/>
          <w:highlight w:val="cyan"/>
        </w:rPr>
        <w:t>Russian-American</w:t>
      </w:r>
      <w:proofErr w:type="gramEnd"/>
      <w:r w:rsidRPr="000317E1">
        <w:rPr>
          <w:rStyle w:val="StyleUnderline"/>
          <w:highlight w:val="cyan"/>
        </w:rPr>
        <w:t xml:space="preserve"> relations</w:t>
      </w:r>
      <w:r w:rsidRPr="000317E1">
        <w:rPr>
          <w:rStyle w:val="StyleUnderline"/>
        </w:rPr>
        <w:t xml:space="preserve"> is that it </w:t>
      </w:r>
      <w:r w:rsidRPr="000317E1">
        <w:rPr>
          <w:rStyle w:val="StyleUnderline"/>
          <w:highlight w:val="cyan"/>
        </w:rPr>
        <w:t>is</w:t>
      </w:r>
      <w:r w:rsidRPr="000317E1">
        <w:rPr>
          <w:rStyle w:val="StyleUnderline"/>
        </w:rPr>
        <w:t xml:space="preserve"> ultimately </w:t>
      </w:r>
      <w:r w:rsidRPr="000317E1">
        <w:rPr>
          <w:rStyle w:val="StyleUnderline"/>
          <w:highlight w:val="cyan"/>
        </w:rPr>
        <w:t>guilty of</w:t>
      </w:r>
      <w:r w:rsidRPr="000317E1">
        <w:rPr>
          <w:rStyle w:val="StyleUnderline"/>
        </w:rPr>
        <w:t xml:space="preserve"> that egregious academic sin</w:t>
      </w:r>
      <w:r w:rsidRPr="000317E1">
        <w:rPr>
          <w:sz w:val="16"/>
        </w:rPr>
        <w:t xml:space="preserve">: </w:t>
      </w:r>
      <w:r w:rsidRPr="000317E1">
        <w:rPr>
          <w:rStyle w:val="Emphasis"/>
          <w:highlight w:val="cyan"/>
        </w:rPr>
        <w:t>a lack of falsifiability</w:t>
      </w:r>
      <w:r w:rsidRPr="000317E1">
        <w:rPr>
          <w:sz w:val="16"/>
        </w:rPr>
        <w:t xml:space="preserve">. We teach our young doctoral students that whenever any serious investigation is begun, they must ensure that their project has the chance of </w:t>
      </w:r>
      <w:proofErr w:type="gramStart"/>
      <w:r w:rsidRPr="000317E1">
        <w:rPr>
          <w:sz w:val="16"/>
        </w:rPr>
        <w:t>actually being</w:t>
      </w:r>
      <w:proofErr w:type="gramEnd"/>
      <w:r w:rsidRPr="000317E1">
        <w:rPr>
          <w:sz w:val="16"/>
        </w:rPr>
        <w:t xml:space="preserve"> wrong. </w:t>
      </w:r>
      <w:r w:rsidRPr="000317E1">
        <w:rPr>
          <w:rStyle w:val="StyleUnderline"/>
        </w:rPr>
        <w:t xml:space="preserve">This principle of falsifiability is built into our projects and our brains </w:t>
      </w:r>
      <w:proofErr w:type="gramStart"/>
      <w:r w:rsidRPr="000317E1">
        <w:rPr>
          <w:rStyle w:val="StyleUnderline"/>
        </w:rPr>
        <w:t>so as to</w:t>
      </w:r>
      <w:proofErr w:type="gramEnd"/>
      <w:r w:rsidRPr="000317E1">
        <w:rPr>
          <w:rStyle w:val="StyleUnderline"/>
        </w:rPr>
        <w:t xml:space="preserve"> ensure we do not bias or project our desired results into our findings</w:t>
      </w:r>
      <w:r w:rsidRPr="000317E1">
        <w:rPr>
          <w:sz w:val="16"/>
        </w:rPr>
        <w:t xml:space="preserve">. </w:t>
      </w:r>
      <w:r w:rsidRPr="000317E1">
        <w:rPr>
          <w:rStyle w:val="StyleUnderline"/>
        </w:rPr>
        <w:t xml:space="preserve">Given the complex, ambiguous, and competing alternatives nature of global security and war, it is easy to see why this is so important: it is mind-bogglingly easy to ‘get the results you want’ if you are determined to see an issue in one </w:t>
      </w:r>
      <w:proofErr w:type="gramStart"/>
      <w:r w:rsidRPr="000317E1">
        <w:rPr>
          <w:rStyle w:val="StyleUnderline"/>
        </w:rPr>
        <w:t>particular way</w:t>
      </w:r>
      <w:proofErr w:type="gramEnd"/>
      <w:r w:rsidRPr="000317E1">
        <w:rPr>
          <w:sz w:val="16"/>
        </w:rPr>
        <w:t xml:space="preserve">. Finding the data and interpreting the evidence is rather simple. </w:t>
      </w:r>
      <w:r w:rsidRPr="000317E1">
        <w:rPr>
          <w:rStyle w:val="StyleUnderline"/>
        </w:rPr>
        <w:t>The problem is that the analyst must strive to not ignore competing evidence and alternative explanations that muddy the waters for the desired outcome.</w:t>
      </w:r>
      <w:r w:rsidRPr="000317E1">
        <w:rPr>
          <w:sz w:val="16"/>
        </w:rPr>
        <w:t xml:space="preserve"> </w:t>
      </w:r>
      <w:r w:rsidRPr="000317E1">
        <w:rPr>
          <w:rStyle w:val="StyleUnderline"/>
        </w:rPr>
        <w:t>This is what has been happening for nearly three years</w:t>
      </w:r>
      <w:r w:rsidRPr="000317E1">
        <w:rPr>
          <w:sz w:val="16"/>
        </w:rPr>
        <w:t xml:space="preserve"> (at least) </w:t>
      </w:r>
      <w:r w:rsidRPr="000317E1">
        <w:rPr>
          <w:rStyle w:val="StyleUnderline"/>
        </w:rPr>
        <w:t>when it comes to how we analyze Russian-American relations</w:t>
      </w:r>
      <w:r w:rsidRPr="000317E1">
        <w:rPr>
          <w:sz w:val="16"/>
        </w:rPr>
        <w:t xml:space="preserve">. </w:t>
      </w:r>
      <w:r w:rsidRPr="000317E1">
        <w:rPr>
          <w:rStyle w:val="StyleUnderline"/>
          <w:highlight w:val="cyan"/>
        </w:rPr>
        <w:t>The</w:t>
      </w:r>
      <w:r w:rsidRPr="000317E1">
        <w:rPr>
          <w:rStyle w:val="StyleUnderline"/>
        </w:rPr>
        <w:t xml:space="preserve"> very </w:t>
      </w:r>
      <w:r w:rsidRPr="000317E1">
        <w:rPr>
          <w:rStyle w:val="StyleUnderline"/>
          <w:highlight w:val="cyan"/>
        </w:rPr>
        <w:t>data</w:t>
      </w:r>
      <w:r w:rsidRPr="000317E1">
        <w:rPr>
          <w:rStyle w:val="StyleUnderline"/>
        </w:rPr>
        <w:t xml:space="preserve"> that so many media outlets and presumed Russian </w:t>
      </w:r>
      <w:r w:rsidRPr="000317E1">
        <w:rPr>
          <w:rStyle w:val="StyleUnderline"/>
          <w:highlight w:val="cyan"/>
        </w:rPr>
        <w:t>experts</w:t>
      </w:r>
      <w:r w:rsidRPr="000317E1">
        <w:rPr>
          <w:rStyle w:val="StyleUnderline"/>
        </w:rPr>
        <w:t xml:space="preserve"> in the West </w:t>
      </w:r>
      <w:r w:rsidRPr="000317E1">
        <w:rPr>
          <w:rStyle w:val="StyleUnderline"/>
          <w:highlight w:val="cyan"/>
        </w:rPr>
        <w:t>use as ‘proof’ for</w:t>
      </w:r>
      <w:r w:rsidRPr="000317E1">
        <w:rPr>
          <w:rStyle w:val="StyleUnderline"/>
        </w:rPr>
        <w:t xml:space="preserve"> an undeniable New </w:t>
      </w:r>
      <w:r w:rsidRPr="000317E1">
        <w:rPr>
          <w:rStyle w:val="StyleUnderline"/>
          <w:highlight w:val="cyan"/>
        </w:rPr>
        <w:t>Cold War is</w:t>
      </w:r>
      <w:r w:rsidRPr="000317E1">
        <w:rPr>
          <w:rStyle w:val="StyleUnderline"/>
        </w:rPr>
        <w:t xml:space="preserve"> just as </w:t>
      </w:r>
      <w:r w:rsidRPr="000317E1">
        <w:rPr>
          <w:rStyle w:val="StyleUnderline"/>
          <w:highlight w:val="cyan"/>
        </w:rPr>
        <w:t>easily positioned to show</w:t>
      </w:r>
      <w:r w:rsidRPr="000317E1">
        <w:rPr>
          <w:rStyle w:val="StyleUnderline"/>
        </w:rPr>
        <w:t xml:space="preserve"> how </w:t>
      </w:r>
      <w:r w:rsidRPr="000317E1">
        <w:rPr>
          <w:rStyle w:val="StyleUnderline"/>
          <w:highlight w:val="cyan"/>
        </w:rPr>
        <w:t xml:space="preserve">two countries have </w:t>
      </w:r>
      <w:r w:rsidRPr="000317E1">
        <w:rPr>
          <w:rStyle w:val="Emphasis"/>
          <w:highlight w:val="cyan"/>
        </w:rPr>
        <w:t>chosen to NOT go to war</w:t>
      </w:r>
      <w:r w:rsidRPr="000317E1">
        <w:rPr>
          <w:rStyle w:val="Emphasis"/>
        </w:rPr>
        <w:t xml:space="preserve"> with one another </w:t>
      </w:r>
      <w:r w:rsidRPr="000317E1">
        <w:rPr>
          <w:rStyle w:val="Emphasis"/>
          <w:highlight w:val="cyan"/>
        </w:rPr>
        <w:t>and NOT confront</w:t>
      </w:r>
      <w:r w:rsidRPr="000317E1">
        <w:rPr>
          <w:rStyle w:val="Emphasis"/>
        </w:rPr>
        <w:t xml:space="preserve"> one another </w:t>
      </w:r>
      <w:r w:rsidRPr="000317E1">
        <w:rPr>
          <w:rStyle w:val="Emphasis"/>
          <w:highlight w:val="cyan"/>
        </w:rPr>
        <w:t>physically</w:t>
      </w:r>
      <w:r w:rsidRPr="000317E1">
        <w:rPr>
          <w:rStyle w:val="Emphasis"/>
        </w:rPr>
        <w:t xml:space="preserve"> when they easily could have</w:t>
      </w:r>
      <w:r w:rsidRPr="000317E1">
        <w:rPr>
          <w:sz w:val="16"/>
        </w:rPr>
        <w:t xml:space="preserve"> </w:t>
      </w:r>
      <w:r w:rsidRPr="000317E1">
        <w:rPr>
          <w:rStyle w:val="StyleUnderline"/>
        </w:rPr>
        <w:t>and many other countries in the same position would have.</w:t>
      </w:r>
      <w:r w:rsidRPr="000317E1">
        <w:rPr>
          <w:sz w:val="16"/>
        </w:rPr>
        <w:t xml:space="preserve"> Instead of proven bad news, it is just as easily argued as proof of good news.</w:t>
      </w:r>
      <w:r>
        <w:rPr>
          <w:sz w:val="16"/>
        </w:rPr>
        <w:t xml:space="preserve"> </w:t>
      </w:r>
      <w:r w:rsidRPr="000317E1">
        <w:rPr>
          <w:sz w:val="16"/>
        </w:rPr>
        <w:t xml:space="preserve">Interpretation. This is the essence of our business in global affairs, international security, and intelligence. Right now, </w:t>
      </w:r>
      <w:r w:rsidRPr="000317E1">
        <w:rPr>
          <w:rStyle w:val="StyleUnderline"/>
          <w:highlight w:val="cyan"/>
        </w:rPr>
        <w:t>we are violating</w:t>
      </w:r>
      <w:r w:rsidRPr="000317E1">
        <w:rPr>
          <w:rStyle w:val="StyleUnderline"/>
        </w:rPr>
        <w:t xml:space="preserve"> some of our </w:t>
      </w:r>
      <w:r w:rsidRPr="000317E1">
        <w:rPr>
          <w:rStyle w:val="StyleUnderline"/>
          <w:highlight w:val="cyan"/>
        </w:rPr>
        <w:t>core research principles</w:t>
      </w:r>
      <w:r w:rsidRPr="000317E1">
        <w:rPr>
          <w:rStyle w:val="StyleUnderline"/>
        </w:rPr>
        <w:t xml:space="preserve"> </w:t>
      </w:r>
      <w:proofErr w:type="gramStart"/>
      <w:r w:rsidRPr="000317E1">
        <w:rPr>
          <w:rStyle w:val="StyleUnderline"/>
        </w:rPr>
        <w:t xml:space="preserve">in order </w:t>
      </w:r>
      <w:r w:rsidRPr="000317E1">
        <w:rPr>
          <w:rStyle w:val="StyleUnderline"/>
          <w:highlight w:val="cyan"/>
        </w:rPr>
        <w:t>to</w:t>
      </w:r>
      <w:proofErr w:type="gramEnd"/>
      <w:r w:rsidRPr="000317E1">
        <w:rPr>
          <w:rStyle w:val="StyleUnderline"/>
          <w:highlight w:val="cyan"/>
        </w:rPr>
        <w:t xml:space="preserve"> maintain a</w:t>
      </w:r>
      <w:r w:rsidRPr="000317E1">
        <w:rPr>
          <w:rStyle w:val="StyleUnderline"/>
        </w:rPr>
        <w:t xml:space="preserve"> single </w:t>
      </w:r>
      <w:r w:rsidRPr="000317E1">
        <w:rPr>
          <w:rStyle w:val="StyleUnderline"/>
          <w:highlight w:val="cyan"/>
        </w:rPr>
        <w:t>desired</w:t>
      </w:r>
      <w:r w:rsidRPr="000317E1">
        <w:rPr>
          <w:rStyle w:val="StyleUnderline"/>
        </w:rPr>
        <w:t xml:space="preserve"> analytical </w:t>
      </w:r>
      <w:r w:rsidRPr="000317E1">
        <w:rPr>
          <w:rStyle w:val="StyleUnderline"/>
          <w:highlight w:val="cyan"/>
        </w:rPr>
        <w:t>outcome</w:t>
      </w:r>
      <w:r w:rsidRPr="000317E1">
        <w:rPr>
          <w:rStyle w:val="StyleUnderline"/>
        </w:rPr>
        <w:t>.</w:t>
      </w:r>
      <w:r w:rsidRPr="000317E1">
        <w:rPr>
          <w:sz w:val="16"/>
        </w:rPr>
        <w:t xml:space="preserve"> </w:t>
      </w:r>
      <w:r w:rsidRPr="000317E1">
        <w:rPr>
          <w:rStyle w:val="StyleUnderline"/>
        </w:rPr>
        <w:t>Perhaps most disturbingly, the desired outcome in this case is the more dangerous one, the more violent one, and the more irresponsible one</w:t>
      </w:r>
      <w:r w:rsidRPr="000317E1">
        <w:rPr>
          <w:sz w:val="16"/>
        </w:rPr>
        <w:t xml:space="preserve">. Perhaps it is odd to say, but </w:t>
      </w:r>
      <w:proofErr w:type="gramStart"/>
      <w:r w:rsidRPr="000317E1">
        <w:rPr>
          <w:rStyle w:val="StyleUnderline"/>
        </w:rPr>
        <w:t>at the moment</w:t>
      </w:r>
      <w:proofErr w:type="gramEnd"/>
      <w:r w:rsidRPr="000317E1">
        <w:rPr>
          <w:rStyle w:val="StyleUnderline"/>
        </w:rPr>
        <w:t xml:space="preserve"> it seems the people we all have to thank for avoiding the precipice of real war are not our intellectuals and scholars, but the leaders of the two countries that everyone keeps trying to say are hell-bent on destroying each other</w:t>
      </w:r>
      <w:r w:rsidRPr="000317E1">
        <w:rPr>
          <w:sz w:val="16"/>
        </w:rPr>
        <w:t>. Welcome to the odd logic of the New Fake Cold War the curious reality of feather pillow proxy wars.</w:t>
      </w:r>
    </w:p>
    <w:p w14:paraId="67B284B9" w14:textId="77777777" w:rsidR="00392B8E" w:rsidRDefault="00392B8E" w:rsidP="00392B8E"/>
    <w:p w14:paraId="469A925C" w14:textId="77777777" w:rsidR="00392B8E" w:rsidRPr="00A70F30" w:rsidRDefault="00392B8E" w:rsidP="00392B8E">
      <w:pPr>
        <w:pStyle w:val="Heading4"/>
      </w:pPr>
      <w:r>
        <w:t>Everything extinction-risking is already mapped</w:t>
      </w:r>
    </w:p>
    <w:p w14:paraId="32EDB581" w14:textId="77777777" w:rsidR="00392B8E" w:rsidRPr="004762CD" w:rsidRDefault="00392B8E" w:rsidP="00392B8E">
      <w:r>
        <w:t xml:space="preserve">Dr. </w:t>
      </w:r>
      <w:r w:rsidRPr="00A70F30">
        <w:t xml:space="preserve">Anders </w:t>
      </w:r>
      <w:r w:rsidRPr="004762CD">
        <w:rPr>
          <w:rStyle w:val="Style13ptBold"/>
        </w:rPr>
        <w:t>Sandberg 18</w:t>
      </w:r>
      <w:r>
        <w:t xml:space="preserve">, Ph.D. in Computational Neuroscience from Stockholm University, James Martin Research Fellow at the Future of Humanity Institute at Oxford University, Senior </w:t>
      </w:r>
      <w:r>
        <w:lastRenderedPageBreak/>
        <w:t xml:space="preserve">Research Fellow on the ERC </w:t>
      </w:r>
      <w:proofErr w:type="spellStart"/>
      <w:r>
        <w:t>UnPrEDICT</w:t>
      </w:r>
      <w:proofErr w:type="spellEnd"/>
      <w:r>
        <w:t xml:space="preserve"> </w:t>
      </w:r>
      <w:proofErr w:type="spellStart"/>
      <w:proofErr w:type="gramStart"/>
      <w:r>
        <w:t>Programme</w:t>
      </w:r>
      <w:proofErr w:type="spellEnd"/>
      <w:proofErr w:type="gramEnd"/>
      <w:r>
        <w:t xml:space="preserve"> and the FHI-Amlin Collaboration, </w:t>
      </w:r>
      <w:r w:rsidRPr="004762CD">
        <w:t xml:space="preserve">“Human Extinction from Natural Hazard Events”, Oxford Research Encyclopedia of Natural Hazard Science, </w:t>
      </w:r>
      <w:r>
        <w:t>February 2018</w:t>
      </w:r>
    </w:p>
    <w:p w14:paraId="6458E6C9" w14:textId="77777777" w:rsidR="00392B8E" w:rsidRPr="00FC268F" w:rsidRDefault="00392B8E" w:rsidP="00392B8E">
      <w:pPr>
        <w:rPr>
          <w:sz w:val="16"/>
        </w:rPr>
      </w:pPr>
      <w:r w:rsidRPr="004762CD">
        <w:rPr>
          <w:sz w:val="16"/>
        </w:rPr>
        <w:t xml:space="preserve">The population of potential impactors has a roughly power-law size distribution (Malamud, 2004), with </w:t>
      </w:r>
      <w:r w:rsidRPr="00A70F30">
        <w:rPr>
          <w:rStyle w:val="StyleUnderline"/>
        </w:rPr>
        <w:t xml:space="preserve">globally risky asteroids impacting </w:t>
      </w:r>
      <w:r w:rsidRPr="00A70F30">
        <w:rPr>
          <w:rStyle w:val="Emphasis"/>
        </w:rPr>
        <w:t>once every few million years</w:t>
      </w:r>
      <w:r w:rsidRPr="00A70F30">
        <w:rPr>
          <w:sz w:val="16"/>
        </w:rPr>
        <w:t xml:space="preserve"> and multi-megaton locally devastating impacts such as the 1908 Tunguska explosion every 1,000 years (Brown et al., 2002; Harris &amp; </w:t>
      </w:r>
      <w:proofErr w:type="spellStart"/>
      <w:r w:rsidRPr="00A70F30">
        <w:rPr>
          <w:sz w:val="16"/>
        </w:rPr>
        <w:t>D’Abramo</w:t>
      </w:r>
      <w:proofErr w:type="spellEnd"/>
      <w:r w:rsidRPr="00A70F30">
        <w:rPr>
          <w:sz w:val="16"/>
        </w:rPr>
        <w:t xml:space="preserve">, 2015). At present the </w:t>
      </w:r>
      <w:r w:rsidRPr="00A70F30">
        <w:rPr>
          <w:rStyle w:val="Emphasis"/>
          <w:highlight w:val="cyan"/>
        </w:rPr>
        <w:t>NASA</w:t>
      </w:r>
      <w:r w:rsidRPr="00A70F30">
        <w:rPr>
          <w:rStyle w:val="Emphasis"/>
        </w:rPr>
        <w:t xml:space="preserve"> Space Guard</w:t>
      </w:r>
      <w:r w:rsidRPr="00A70F30">
        <w:rPr>
          <w:sz w:val="16"/>
        </w:rPr>
        <w:t xml:space="preserve"> has </w:t>
      </w:r>
      <w:r w:rsidRPr="00A70F30">
        <w:rPr>
          <w:rStyle w:val="StyleUnderline"/>
          <w:highlight w:val="cyan"/>
        </w:rPr>
        <w:t>mapped</w:t>
      </w:r>
      <w:r w:rsidRPr="00A70F30">
        <w:rPr>
          <w:rStyle w:val="StyleUnderline"/>
        </w:rPr>
        <w:t xml:space="preserve"> an estimated </w:t>
      </w:r>
      <w:r w:rsidRPr="00A70F30">
        <w:rPr>
          <w:rStyle w:val="StyleUnderline"/>
          <w:highlight w:val="cyan"/>
        </w:rPr>
        <w:t>90% of 1 km</w:t>
      </w:r>
      <w:r w:rsidRPr="00A70F30">
        <w:rPr>
          <w:rStyle w:val="StyleUnderline"/>
        </w:rPr>
        <w:t xml:space="preserve"> or larger </w:t>
      </w:r>
      <w:r w:rsidRPr="00A70F30">
        <w:rPr>
          <w:rStyle w:val="StyleUnderline"/>
          <w:highlight w:val="cyan"/>
        </w:rPr>
        <w:t xml:space="preserve">NEOs, </w:t>
      </w:r>
      <w:r w:rsidRPr="00A70F30">
        <w:rPr>
          <w:rStyle w:val="Emphasis"/>
          <w:highlight w:val="cyan"/>
        </w:rPr>
        <w:t>significantly reducing</w:t>
      </w:r>
      <w:r w:rsidRPr="00A70F30">
        <w:rPr>
          <w:rStyle w:val="Emphasis"/>
        </w:rPr>
        <w:t xml:space="preserve"> the </w:t>
      </w:r>
      <w:r w:rsidRPr="00A70F30">
        <w:rPr>
          <w:rStyle w:val="Emphasis"/>
          <w:highlight w:val="cyan"/>
        </w:rPr>
        <w:t>remaining risk</w:t>
      </w:r>
      <w:r w:rsidRPr="00A70F30">
        <w:rPr>
          <w:rStyle w:val="StyleUnderline"/>
        </w:rPr>
        <w:t xml:space="preserve"> for the next century.</w:t>
      </w:r>
      <w:r w:rsidRPr="00A70F30">
        <w:rPr>
          <w:sz w:val="16"/>
        </w:rPr>
        <w:t xml:space="preserve"> The </w:t>
      </w:r>
      <w:r w:rsidRPr="00A70F30">
        <w:rPr>
          <w:rStyle w:val="StyleUnderline"/>
          <w:highlight w:val="cyan"/>
        </w:rPr>
        <w:t>handful</w:t>
      </w:r>
      <w:r w:rsidRPr="00A70F30">
        <w:rPr>
          <w:rStyle w:val="StyleUnderline"/>
        </w:rPr>
        <w:t xml:space="preserve"> of known 10+ km NEOs </w:t>
      </w:r>
      <w:r w:rsidRPr="00A70F30">
        <w:rPr>
          <w:rStyle w:val="StyleUnderline"/>
          <w:highlight w:val="cyan"/>
        </w:rPr>
        <w:t xml:space="preserve">are in </w:t>
      </w:r>
      <w:r w:rsidRPr="00A70F30">
        <w:rPr>
          <w:rStyle w:val="Emphasis"/>
          <w:highlight w:val="cyan"/>
        </w:rPr>
        <w:t>safe orbits</w:t>
      </w:r>
      <w:r w:rsidRPr="00A70F30">
        <w:rPr>
          <w:rStyle w:val="StyleUnderline"/>
        </w:rPr>
        <w:t>.</w:t>
      </w:r>
      <w:r w:rsidRPr="00A70F30">
        <w:rPr>
          <w:sz w:val="16"/>
        </w:rPr>
        <w:t xml:space="preserve"> All remaining risk is from undiscovered large NEOs. The </w:t>
      </w:r>
      <w:r w:rsidRPr="00A70F30">
        <w:rPr>
          <w:rStyle w:val="Emphasis"/>
          <w:sz w:val="28"/>
          <w:highlight w:val="cyan"/>
        </w:rPr>
        <w:t>residual</w:t>
      </w:r>
      <w:r w:rsidRPr="00A70F30">
        <w:rPr>
          <w:rStyle w:val="Emphasis"/>
          <w:sz w:val="28"/>
        </w:rPr>
        <w:t xml:space="preserve"> human </w:t>
      </w:r>
      <w:r w:rsidRPr="00A70F30">
        <w:rPr>
          <w:rStyle w:val="Emphasis"/>
          <w:sz w:val="28"/>
          <w:highlight w:val="cyan"/>
        </w:rPr>
        <w:t>risk</w:t>
      </w:r>
      <w:r w:rsidRPr="00A70F30">
        <w:rPr>
          <w:rStyle w:val="StyleUnderline"/>
          <w:sz w:val="28"/>
          <w:highlight w:val="cyan"/>
        </w:rPr>
        <w:t xml:space="preserve"> is </w:t>
      </w:r>
      <w:r w:rsidRPr="00A70F30">
        <w:rPr>
          <w:rStyle w:val="Emphasis"/>
          <w:sz w:val="28"/>
          <w:highlight w:val="cyan"/>
        </w:rPr>
        <w:t>dominated by tsunamis rather than</w:t>
      </w:r>
      <w:r w:rsidRPr="00A70F30">
        <w:rPr>
          <w:rStyle w:val="Emphasis"/>
          <w:sz w:val="28"/>
        </w:rPr>
        <w:t xml:space="preserve"> global disaster or </w:t>
      </w:r>
      <w:r w:rsidRPr="00A70F30">
        <w:rPr>
          <w:rStyle w:val="Emphasis"/>
          <w:sz w:val="28"/>
          <w:highlight w:val="cyan"/>
        </w:rPr>
        <w:t>extinction</w:t>
      </w:r>
      <w:r w:rsidRPr="00A70F30">
        <w:rPr>
          <w:sz w:val="16"/>
        </w:rPr>
        <w:t xml:space="preserve"> (Harris, 2008; NRC, 2010). However, “new” long-periodic comets add a badly characterized risk that may be on the order of one 2+ km impactor per 5 to 10 million years. This is based on estimates from observed comet fluxes, correcting for observational incompleteness, rough models of comet size distributions, and the possibility of brief (2–3 </w:t>
      </w:r>
      <w:proofErr w:type="spellStart"/>
      <w:r w:rsidRPr="00A70F30">
        <w:rPr>
          <w:sz w:val="16"/>
        </w:rPr>
        <w:t>Myr</w:t>
      </w:r>
      <w:proofErr w:type="spellEnd"/>
      <w:r w:rsidRPr="00A70F30">
        <w:rPr>
          <w:sz w:val="16"/>
        </w:rPr>
        <w:t>) comet showers due to gravitational interactions with passing stars (Chapman, 2003; Weissman, 2006).</w:t>
      </w:r>
    </w:p>
    <w:p w14:paraId="419A8D74" w14:textId="77777777" w:rsidR="00392B8E" w:rsidRDefault="00392B8E" w:rsidP="00392B8E">
      <w:pPr>
        <w:pStyle w:val="Heading4"/>
        <w:rPr>
          <w:u w:val="single"/>
        </w:rPr>
      </w:pPr>
      <w:r>
        <w:t xml:space="preserve">The risk is literally </w:t>
      </w:r>
      <w:r>
        <w:rPr>
          <w:u w:val="single"/>
        </w:rPr>
        <w:t>zero</w:t>
      </w:r>
    </w:p>
    <w:p w14:paraId="61316C36" w14:textId="77777777" w:rsidR="00392B8E" w:rsidRPr="001C15D5" w:rsidRDefault="00392B8E" w:rsidP="00392B8E">
      <w:r w:rsidRPr="001C15D5">
        <w:t xml:space="preserve">Larry </w:t>
      </w:r>
      <w:proofErr w:type="spellStart"/>
      <w:r w:rsidRPr="002A61CF">
        <w:rPr>
          <w:rStyle w:val="Style13ptBold"/>
        </w:rPr>
        <w:t>Getlen</w:t>
      </w:r>
      <w:proofErr w:type="spellEnd"/>
      <w:r w:rsidRPr="002A61CF">
        <w:rPr>
          <w:rStyle w:val="Style13ptBold"/>
        </w:rPr>
        <w:t xml:space="preserve"> 19</w:t>
      </w:r>
      <w:r>
        <w:t xml:space="preserve">, </w:t>
      </w:r>
      <w:r w:rsidRPr="001C15D5">
        <w:t>Veteran Journalist, Editor, and Author</w:t>
      </w:r>
      <w:r>
        <w:t xml:space="preserve">, </w:t>
      </w:r>
      <w:r w:rsidRPr="001C15D5">
        <w:t xml:space="preserve">Frequent Contributor to the New York Post, </w:t>
      </w:r>
      <w:r>
        <w:t>Writer for</w:t>
      </w:r>
      <w:r w:rsidRPr="001C15D5">
        <w:t xml:space="preserve"> Esquire, New York Magazine, Adweek, “Humans Are Probably Safe From A Catastrophic Asteroid Strike — For Now”, </w:t>
      </w:r>
      <w:r>
        <w:t>6/11/</w:t>
      </w:r>
      <w:proofErr w:type="gramStart"/>
      <w:r>
        <w:t>2019</w:t>
      </w:r>
      <w:r w:rsidRPr="001C15D5">
        <w:t xml:space="preserve">,  </w:t>
      </w:r>
      <w:r w:rsidRPr="002A61CF">
        <w:t>https://nypost.com/2019/06/11/humans-are-probably-safe-from-a-catastrophic-asteroid-strike-for-now/</w:t>
      </w:r>
      <w:proofErr w:type="gramEnd"/>
    </w:p>
    <w:p w14:paraId="401141FD" w14:textId="77777777" w:rsidR="00392B8E" w:rsidRDefault="00392B8E" w:rsidP="00392B8E">
      <w:pPr>
        <w:rPr>
          <w:rStyle w:val="StyleUnderline"/>
        </w:rPr>
      </w:pPr>
      <w:r w:rsidRPr="002A61CF">
        <w:rPr>
          <w:rStyle w:val="StyleUnderline"/>
        </w:rPr>
        <w:t>The good news,</w:t>
      </w:r>
      <w:r w:rsidRPr="002A61CF">
        <w:rPr>
          <w:sz w:val="14"/>
        </w:rPr>
        <w:t xml:space="preserve"> though, </w:t>
      </w:r>
      <w:r w:rsidRPr="002A61CF">
        <w:rPr>
          <w:rStyle w:val="StyleUnderline"/>
        </w:rPr>
        <w:t xml:space="preserve">is that the </w:t>
      </w:r>
      <w:r w:rsidRPr="002A61CF">
        <w:rPr>
          <w:rStyle w:val="Emphasis"/>
          <w:highlight w:val="cyan"/>
        </w:rPr>
        <w:t>odds</w:t>
      </w:r>
      <w:r w:rsidRPr="002A61CF">
        <w:rPr>
          <w:rStyle w:val="StyleUnderline"/>
          <w:highlight w:val="cyan"/>
        </w:rPr>
        <w:t xml:space="preserve"> of</w:t>
      </w:r>
      <w:r w:rsidRPr="002A61CF">
        <w:rPr>
          <w:rStyle w:val="StyleUnderline"/>
        </w:rPr>
        <w:t xml:space="preserve"> such </w:t>
      </w:r>
      <w:r w:rsidRPr="002A61CF">
        <w:rPr>
          <w:rStyle w:val="StyleUnderline"/>
          <w:highlight w:val="cyan"/>
        </w:rPr>
        <w:t xml:space="preserve">an object hitting Earth in our lifetimes is </w:t>
      </w:r>
      <w:r w:rsidRPr="002A61CF">
        <w:rPr>
          <w:rStyle w:val="Emphasis"/>
          <w:sz w:val="24"/>
          <w:szCs w:val="26"/>
          <w:highlight w:val="cyan"/>
        </w:rPr>
        <w:t>close to zero</w:t>
      </w:r>
      <w:r w:rsidRPr="002A61CF">
        <w:t>.</w:t>
      </w:r>
      <w:r w:rsidRPr="002A61CF">
        <w:rPr>
          <w:rStyle w:val="StyleUnderline"/>
        </w:rPr>
        <w:t xml:space="preserve"> </w:t>
      </w:r>
    </w:p>
    <w:p w14:paraId="711D4FBD" w14:textId="77777777" w:rsidR="00392B8E" w:rsidRDefault="00392B8E" w:rsidP="00392B8E">
      <w:pPr>
        <w:rPr>
          <w:rStyle w:val="StyleUnderline"/>
        </w:rPr>
      </w:pPr>
      <w:r w:rsidRPr="002A61CF">
        <w:rPr>
          <w:rStyle w:val="StyleUnderline"/>
        </w:rPr>
        <w:t xml:space="preserve">The Torino Scale considers the size of NEOs and the chances of them hitting Earth over the next hundred years to place the possible danger on a scale from 1 to 10. </w:t>
      </w:r>
    </w:p>
    <w:p w14:paraId="0C88F4C8" w14:textId="77777777" w:rsidR="00392B8E" w:rsidRDefault="00392B8E" w:rsidP="00392B8E">
      <w:pPr>
        <w:rPr>
          <w:sz w:val="14"/>
          <w:highlight w:val="cyan"/>
        </w:rPr>
      </w:pPr>
      <w:r w:rsidRPr="002A61CF">
        <w:rPr>
          <w:sz w:val="14"/>
        </w:rPr>
        <w:t xml:space="preserve">At present, </w:t>
      </w:r>
      <w:r w:rsidRPr="002A61CF">
        <w:rPr>
          <w:rStyle w:val="Emphasis"/>
          <w:highlight w:val="cyan"/>
        </w:rPr>
        <w:t xml:space="preserve">the upcoming century looks </w:t>
      </w:r>
      <w:r w:rsidRPr="002A61CF">
        <w:rPr>
          <w:rStyle w:val="Emphasis"/>
          <w:szCs w:val="28"/>
          <w:highlight w:val="cyan"/>
        </w:rPr>
        <w:t>danger-free</w:t>
      </w:r>
      <w:r w:rsidRPr="002A61CF">
        <w:rPr>
          <w:sz w:val="14"/>
        </w:rPr>
        <w:t xml:space="preserve">. </w:t>
      </w:r>
    </w:p>
    <w:p w14:paraId="7D235E84" w14:textId="77777777" w:rsidR="00392B8E" w:rsidRPr="009237D0" w:rsidRDefault="00392B8E" w:rsidP="00392B8E">
      <w:pPr>
        <w:rPr>
          <w:sz w:val="14"/>
        </w:rPr>
      </w:pPr>
      <w:r w:rsidRPr="002A61CF">
        <w:rPr>
          <w:rStyle w:val="StyleUnderline"/>
          <w:highlight w:val="cyan"/>
        </w:rPr>
        <w:t>“There’s</w:t>
      </w:r>
      <w:r w:rsidRPr="002A61CF">
        <w:rPr>
          <w:rStyle w:val="StyleUnderline"/>
        </w:rPr>
        <w:t xml:space="preserve"> currently </w:t>
      </w:r>
      <w:r w:rsidRPr="002A61CF">
        <w:rPr>
          <w:rStyle w:val="StyleUnderline"/>
          <w:highlight w:val="cyan"/>
        </w:rPr>
        <w:t>no known object with a</w:t>
      </w:r>
      <w:r w:rsidRPr="002A61CF">
        <w:rPr>
          <w:rStyle w:val="StyleUnderline"/>
        </w:rPr>
        <w:t xml:space="preserve"> Torino </w:t>
      </w:r>
      <w:r w:rsidRPr="002A61CF">
        <w:rPr>
          <w:rStyle w:val="StyleUnderline"/>
          <w:highlight w:val="cyan"/>
        </w:rPr>
        <w:t xml:space="preserve">rating </w:t>
      </w:r>
      <w:r w:rsidRPr="002A61CF">
        <w:rPr>
          <w:rStyle w:val="Emphasis"/>
          <w:highlight w:val="cyan"/>
        </w:rPr>
        <w:t>even</w:t>
      </w:r>
      <w:r w:rsidRPr="002A61CF">
        <w:rPr>
          <w:rStyle w:val="Emphasis"/>
        </w:rPr>
        <w:t xml:space="preserve"> as high as </w:t>
      </w:r>
      <w:r w:rsidRPr="002A61CF">
        <w:rPr>
          <w:rStyle w:val="Emphasis"/>
          <w:highlight w:val="cyan"/>
        </w:rPr>
        <w:t>1</w:t>
      </w:r>
      <w:r w:rsidRPr="002A61CF">
        <w:rPr>
          <w:sz w:val="14"/>
        </w:rPr>
        <w:t xml:space="preserve">,” May writes. </w:t>
      </w:r>
      <w:r w:rsidRPr="002A61CF">
        <w:rPr>
          <w:rStyle w:val="StyleUnderline"/>
        </w:rPr>
        <w:t>“</w:t>
      </w:r>
      <w:r w:rsidRPr="002A61CF">
        <w:rPr>
          <w:rStyle w:val="StyleUnderline"/>
          <w:highlight w:val="cyan"/>
        </w:rPr>
        <w:t>Everything</w:t>
      </w:r>
      <w:r w:rsidRPr="002A61CF">
        <w:rPr>
          <w:rStyle w:val="StyleUnderline"/>
        </w:rPr>
        <w:t xml:space="preserve"> we know about </w:t>
      </w:r>
      <w:r w:rsidRPr="002A61CF">
        <w:rPr>
          <w:rStyle w:val="StyleUnderline"/>
          <w:highlight w:val="cyan"/>
        </w:rPr>
        <w:t>is</w:t>
      </w:r>
      <w:r w:rsidRPr="002A61CF">
        <w:rPr>
          <w:rStyle w:val="StyleUnderline"/>
        </w:rPr>
        <w:t xml:space="preserve"> either </w:t>
      </w:r>
      <w:r w:rsidRPr="002A61CF">
        <w:rPr>
          <w:rStyle w:val="StyleUnderline"/>
          <w:highlight w:val="cyan"/>
        </w:rPr>
        <w:t>too small</w:t>
      </w:r>
      <w:r w:rsidRPr="002A61CF">
        <w:rPr>
          <w:rStyle w:val="StyleUnderline"/>
        </w:rPr>
        <w:t xml:space="preserve"> to cause any damage</w:t>
      </w:r>
      <w:r w:rsidRPr="002A61CF">
        <w:rPr>
          <w:sz w:val="14"/>
        </w:rPr>
        <w:t xml:space="preserve">, </w:t>
      </w:r>
      <w:r w:rsidRPr="002A61CF">
        <w:rPr>
          <w:rStyle w:val="StyleUnderline"/>
          <w:highlight w:val="cyan"/>
        </w:rPr>
        <w:t xml:space="preserve">or there’s </w:t>
      </w:r>
      <w:r w:rsidRPr="002A61CF">
        <w:rPr>
          <w:rStyle w:val="Emphasis"/>
          <w:highlight w:val="cyan"/>
        </w:rPr>
        <w:t>zero chance</w:t>
      </w:r>
      <w:r w:rsidRPr="002A61CF">
        <w:rPr>
          <w:rStyle w:val="StyleUnderline"/>
          <w:highlight w:val="cyan"/>
        </w:rPr>
        <w:t xml:space="preserve"> it will collide</w:t>
      </w:r>
      <w:r w:rsidRPr="002A61CF">
        <w:rPr>
          <w:rStyle w:val="StyleUnderline"/>
        </w:rPr>
        <w:t xml:space="preserve"> with Earth </w:t>
      </w:r>
      <w:r w:rsidRPr="002A61CF">
        <w:rPr>
          <w:sz w:val="14"/>
        </w:rPr>
        <w:t xml:space="preserve">in the next hundred years.” </w:t>
      </w:r>
    </w:p>
    <w:p w14:paraId="26B0FFD9" w14:textId="77777777" w:rsidR="00392B8E" w:rsidRPr="00392B8E" w:rsidRDefault="00392B8E" w:rsidP="00392B8E"/>
    <w:sectPr w:rsidR="00392B8E" w:rsidRPr="00392B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panose1 w:val="020B0900000000000000"/>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20B0604020202020204"/>
    <w:charset w:val="4D"/>
    <w:family w:val="swiss"/>
    <w:notTrueType/>
    <w:pitch w:val="default"/>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Perpetua">
    <w:panose1 w:val="02020502060401020303"/>
    <w:charset w:val="4D"/>
    <w:family w:val="roman"/>
    <w:pitch w:val="variable"/>
    <w:sig w:usb0="00000003" w:usb1="00000000" w:usb2="00000000" w:usb3="00000000" w:csb0="00000001" w:csb1="00000000"/>
  </w:font>
  <w:font w:name="Scala">
    <w:altName w:val="Calibri"/>
    <w:panose1 w:val="020B0604020202020204"/>
    <w:charset w:val="00"/>
    <w:family w:val="roman"/>
    <w:notTrueType/>
    <w:pitch w:val="default"/>
    <w:sig w:usb0="00000003" w:usb1="00000000" w:usb2="00000000" w:usb3="00000000" w:csb0="00000001" w:csb1="00000000"/>
  </w:font>
  <w:font w:name="Myriad Pro">
    <w:altName w:val="Arial"/>
    <w:panose1 w:val="020B0604020202020204"/>
    <w:charset w:val="00"/>
    <w:family w:val="swiss"/>
    <w:notTrueType/>
    <w:pitch w:val="variable"/>
    <w:sig w:usb0="20000287" w:usb1="00000001" w:usb2="00000000" w:usb3="00000000" w:csb0="0000019F"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Minion Pro">
    <w:panose1 w:val="020B0604020202020204"/>
    <w:charset w:val="00"/>
    <w:family w:val="roman"/>
    <w:notTrueType/>
    <w:pitch w:val="variable"/>
    <w:sig w:usb0="60000287" w:usb1="00000001"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Helvetica Neue">
    <w:altName w:val="Corbel"/>
    <w:panose1 w:val="02000503000000020004"/>
    <w:charset w:val="00"/>
    <w:family w:val="auto"/>
    <w:pitch w:val="variable"/>
    <w:sig w:usb0="E50002FF" w:usb1="500079DB" w:usb2="00000010" w:usb3="00000000" w:csb0="00000001" w:csb1="00000000"/>
  </w:font>
  <w:font w:name="Adobe Garamond Pro">
    <w:altName w:val="Times New Roman"/>
    <w:panose1 w:val="020B0604020202020204"/>
    <w:charset w:val="00"/>
    <w:family w:val="roman"/>
    <w:notTrueType/>
    <w:pitch w:val="variable"/>
    <w:sig w:usb0="00000087" w:usb1="00000000" w:usb2="00000000" w:usb3="00000000" w:csb0="0000009B" w:csb1="00000000"/>
  </w:font>
  <w:font w:name="Helvetica LT Std">
    <w:altName w:val="Arial"/>
    <w:panose1 w:val="00000000000000000000"/>
    <w:charset w:val="00"/>
    <w:family w:val="swiss"/>
    <w:notTrueType/>
    <w:pitch w:val="variable"/>
    <w:sig w:usb0="800002AF" w:usb1="5000204A" w:usb2="00000000" w:usb3="00000000" w:csb0="00000005" w:csb1="00000000"/>
  </w:font>
  <w:font w:name="Frutiger 45 Light">
    <w:altName w:val="Cambria"/>
    <w:panose1 w:val="020B0604020202020204"/>
    <w:charset w:val="00"/>
    <w:family w:val="roman"/>
    <w:notTrueType/>
    <w:pitch w:val="default"/>
  </w:font>
  <w:font w:name="Avenir LT Std 45 Book">
    <w:altName w:val="Calibri"/>
    <w:panose1 w:val="02000503020000020003"/>
    <w:charset w:val="00"/>
    <w:family w:val="auto"/>
    <w:pitch w:val="variable"/>
    <w:sig w:usb0="800000AF" w:usb1="5000204A" w:usb2="00000000" w:usb3="00000000" w:csb0="0000009B" w:csb1="00000000"/>
  </w:font>
  <w:font w:name="Arial Bold">
    <w:altName w:val="Arial"/>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Lora">
    <w:panose1 w:val="020B0604020202020204"/>
    <w:charset w:val="4D"/>
    <w:family w:val="auto"/>
    <w:pitch w:val="variable"/>
    <w:sig w:usb0="A00002F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92617"/>
    <w:multiLevelType w:val="hybridMultilevel"/>
    <w:tmpl w:val="58728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DA4D3C"/>
    <w:multiLevelType w:val="hybridMultilevel"/>
    <w:tmpl w:val="4D18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D223DB"/>
    <w:multiLevelType w:val="hybridMultilevel"/>
    <w:tmpl w:val="1418379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2D19BB"/>
    <w:multiLevelType w:val="hybridMultilevel"/>
    <w:tmpl w:val="B6D0F930"/>
    <w:lvl w:ilvl="0" w:tplc="3D54352A">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C73ED6"/>
    <w:multiLevelType w:val="hybridMultilevel"/>
    <w:tmpl w:val="0CD82D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EF17F2"/>
    <w:multiLevelType w:val="hybridMultilevel"/>
    <w:tmpl w:val="FF143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C878F6"/>
    <w:multiLevelType w:val="hybridMultilevel"/>
    <w:tmpl w:val="A098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5B7DD1"/>
    <w:multiLevelType w:val="hybridMultilevel"/>
    <w:tmpl w:val="FD5EA4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641F24"/>
    <w:multiLevelType w:val="hybridMultilevel"/>
    <w:tmpl w:val="B10E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2342B2E"/>
    <w:multiLevelType w:val="hybridMultilevel"/>
    <w:tmpl w:val="F3F4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3A5D23"/>
    <w:multiLevelType w:val="hybridMultilevel"/>
    <w:tmpl w:val="65ECA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8C29E3"/>
    <w:multiLevelType w:val="hybridMultilevel"/>
    <w:tmpl w:val="B7FCC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1027CF"/>
    <w:multiLevelType w:val="hybridMultilevel"/>
    <w:tmpl w:val="CD76C6D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2A4C7D"/>
    <w:multiLevelType w:val="hybridMultilevel"/>
    <w:tmpl w:val="59F22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5166369"/>
    <w:multiLevelType w:val="hybridMultilevel"/>
    <w:tmpl w:val="64BCF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3ED55C3"/>
    <w:multiLevelType w:val="hybridMultilevel"/>
    <w:tmpl w:val="F4DC2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9F47E9"/>
    <w:multiLevelType w:val="hybridMultilevel"/>
    <w:tmpl w:val="192E6B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9"/>
  </w:num>
  <w:num w:numId="13">
    <w:abstractNumId w:val="16"/>
  </w:num>
  <w:num w:numId="14">
    <w:abstractNumId w:val="15"/>
  </w:num>
  <w:num w:numId="15">
    <w:abstractNumId w:val="35"/>
  </w:num>
  <w:num w:numId="16">
    <w:abstractNumId w:val="33"/>
  </w:num>
  <w:num w:numId="17">
    <w:abstractNumId w:val="42"/>
  </w:num>
  <w:num w:numId="18">
    <w:abstractNumId w:val="34"/>
  </w:num>
  <w:num w:numId="19">
    <w:abstractNumId w:val="21"/>
  </w:num>
  <w:num w:numId="20">
    <w:abstractNumId w:val="26"/>
  </w:num>
  <w:num w:numId="21">
    <w:abstractNumId w:val="27"/>
  </w:num>
  <w:num w:numId="22">
    <w:abstractNumId w:val="31"/>
  </w:num>
  <w:num w:numId="23">
    <w:abstractNumId w:val="28"/>
  </w:num>
  <w:num w:numId="24">
    <w:abstractNumId w:val="41"/>
  </w:num>
  <w:num w:numId="25">
    <w:abstractNumId w:val="23"/>
  </w:num>
  <w:num w:numId="26">
    <w:abstractNumId w:val="19"/>
  </w:num>
  <w:num w:numId="27">
    <w:abstractNumId w:val="37"/>
  </w:num>
  <w:num w:numId="28">
    <w:abstractNumId w:val="32"/>
  </w:num>
  <w:num w:numId="29">
    <w:abstractNumId w:val="22"/>
  </w:num>
  <w:num w:numId="30">
    <w:abstractNumId w:val="39"/>
  </w:num>
  <w:num w:numId="31">
    <w:abstractNumId w:val="14"/>
  </w:num>
  <w:num w:numId="32">
    <w:abstractNumId w:val="25"/>
  </w:num>
  <w:num w:numId="33">
    <w:abstractNumId w:val="30"/>
  </w:num>
  <w:num w:numId="34">
    <w:abstractNumId w:val="40"/>
  </w:num>
  <w:num w:numId="35">
    <w:abstractNumId w:val="11"/>
  </w:num>
  <w:num w:numId="36">
    <w:abstractNumId w:val="20"/>
  </w:num>
  <w:num w:numId="37">
    <w:abstractNumId w:val="38"/>
  </w:num>
  <w:num w:numId="38">
    <w:abstractNumId w:val="36"/>
  </w:num>
  <w:num w:numId="39">
    <w:abstractNumId w:val="12"/>
  </w:num>
  <w:num w:numId="40">
    <w:abstractNumId w:val="18"/>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13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4A1"/>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2E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686"/>
    <w:rsid w:val="00267EBB"/>
    <w:rsid w:val="0027023B"/>
    <w:rsid w:val="00272F3F"/>
    <w:rsid w:val="00274EDB"/>
    <w:rsid w:val="0027729E"/>
    <w:rsid w:val="00280317"/>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B8E"/>
    <w:rsid w:val="003933F9"/>
    <w:rsid w:val="00395864"/>
    <w:rsid w:val="00396557"/>
    <w:rsid w:val="00397316"/>
    <w:rsid w:val="003A0F09"/>
    <w:rsid w:val="003A248F"/>
    <w:rsid w:val="003A4D9C"/>
    <w:rsid w:val="003B1668"/>
    <w:rsid w:val="003C5F4C"/>
    <w:rsid w:val="003D5EA8"/>
    <w:rsid w:val="003D7B28"/>
    <w:rsid w:val="003E305E"/>
    <w:rsid w:val="003E34DB"/>
    <w:rsid w:val="003E4EDF"/>
    <w:rsid w:val="003E5302"/>
    <w:rsid w:val="003E5BF1"/>
    <w:rsid w:val="003F2452"/>
    <w:rsid w:val="003F41EA"/>
    <w:rsid w:val="003F7DF0"/>
    <w:rsid w:val="004039AF"/>
    <w:rsid w:val="00407AFF"/>
    <w:rsid w:val="0041155D"/>
    <w:rsid w:val="004170BF"/>
    <w:rsid w:val="0042044D"/>
    <w:rsid w:val="004270E3"/>
    <w:rsid w:val="004348DC"/>
    <w:rsid w:val="00434921"/>
    <w:rsid w:val="00442018"/>
    <w:rsid w:val="00446567"/>
    <w:rsid w:val="00447B10"/>
    <w:rsid w:val="00452EE4"/>
    <w:rsid w:val="00452F0B"/>
    <w:rsid w:val="004536D6"/>
    <w:rsid w:val="00457224"/>
    <w:rsid w:val="0047482C"/>
    <w:rsid w:val="00475436"/>
    <w:rsid w:val="0048047E"/>
    <w:rsid w:val="00481393"/>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24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3C2"/>
    <w:rsid w:val="00752712"/>
    <w:rsid w:val="00753A84"/>
    <w:rsid w:val="007611F5"/>
    <w:rsid w:val="007619E4"/>
    <w:rsid w:val="00761E75"/>
    <w:rsid w:val="0076495E"/>
    <w:rsid w:val="00765FC8"/>
    <w:rsid w:val="00775694"/>
    <w:rsid w:val="00793047"/>
    <w:rsid w:val="00793F46"/>
    <w:rsid w:val="007A1325"/>
    <w:rsid w:val="007A1A18"/>
    <w:rsid w:val="007A3BAF"/>
    <w:rsid w:val="007B53D8"/>
    <w:rsid w:val="007C22C5"/>
    <w:rsid w:val="007C5130"/>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978"/>
    <w:rsid w:val="008D1B91"/>
    <w:rsid w:val="008D724A"/>
    <w:rsid w:val="008E1D4D"/>
    <w:rsid w:val="008E7A3E"/>
    <w:rsid w:val="008F1C8A"/>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6C3"/>
    <w:rsid w:val="009F1CBB"/>
    <w:rsid w:val="009F3305"/>
    <w:rsid w:val="009F6FB2"/>
    <w:rsid w:val="00A071C0"/>
    <w:rsid w:val="00A22670"/>
    <w:rsid w:val="00A24B35"/>
    <w:rsid w:val="00A271BA"/>
    <w:rsid w:val="00A27F86"/>
    <w:rsid w:val="00A431C6"/>
    <w:rsid w:val="00A46313"/>
    <w:rsid w:val="00A54315"/>
    <w:rsid w:val="00A60FBC"/>
    <w:rsid w:val="00A65C0B"/>
    <w:rsid w:val="00A776BA"/>
    <w:rsid w:val="00A81FD2"/>
    <w:rsid w:val="00A8441A"/>
    <w:rsid w:val="00A85AD0"/>
    <w:rsid w:val="00A8674A"/>
    <w:rsid w:val="00A96E24"/>
    <w:rsid w:val="00AA6F6E"/>
    <w:rsid w:val="00AB122B"/>
    <w:rsid w:val="00AB21B0"/>
    <w:rsid w:val="00AB48D3"/>
    <w:rsid w:val="00AE0243"/>
    <w:rsid w:val="00AE1BAD"/>
    <w:rsid w:val="00AE2124"/>
    <w:rsid w:val="00AE24BC"/>
    <w:rsid w:val="00AE3E3F"/>
    <w:rsid w:val="00AF2516"/>
    <w:rsid w:val="00AF29E9"/>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18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01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3A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A7CF1A"/>
  <w14:defaultImageDpi w14:val="300"/>
  <w15:docId w15:val="{B53CB58B-94A5-6440-972F-34F6E4506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1393"/>
    <w:pPr>
      <w:spacing w:after="160" w:line="259" w:lineRule="auto"/>
    </w:pPr>
    <w:rPr>
      <w:rFonts w:ascii="Calibri" w:hAnsi="Calibri" w:cs="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4813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4813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4813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481393"/>
    <w:pPr>
      <w:keepNext/>
      <w:keepLines/>
      <w:spacing w:before="40" w:after="0"/>
      <w:outlineLvl w:val="3"/>
    </w:pPr>
    <w:rPr>
      <w:rFonts w:eastAsiaTheme="majorEastAsia" w:cstheme="majorBidi"/>
      <w:b/>
      <w:bCs/>
      <w:sz w:val="26"/>
      <w:szCs w:val="26"/>
    </w:rPr>
  </w:style>
  <w:style w:type="paragraph" w:styleId="Heading5">
    <w:name w:val="heading 5"/>
    <w:aliases w:val="Text,Blocks"/>
    <w:basedOn w:val="Heading2"/>
    <w:next w:val="Normal"/>
    <w:link w:val="Heading5Char"/>
    <w:uiPriority w:val="99"/>
    <w:qFormat/>
    <w:rsid w:val="00392B8E"/>
    <w:pPr>
      <w:suppressAutoHyphens/>
      <w:spacing w:before="20"/>
      <w:outlineLvl w:val="4"/>
    </w:pPr>
    <w:rPr>
      <w:rFonts w:eastAsia="Times New Roman" w:cs="Arial"/>
      <w:bCs w:val="0"/>
      <w:kern w:val="32"/>
    </w:rPr>
  </w:style>
  <w:style w:type="paragraph" w:styleId="Heading6">
    <w:name w:val="heading 6"/>
    <w:aliases w:val="Title (no index)"/>
    <w:basedOn w:val="Heading3"/>
    <w:next w:val="Normal"/>
    <w:link w:val="Heading6Char"/>
    <w:qFormat/>
    <w:rsid w:val="00392B8E"/>
    <w:pPr>
      <w:suppressAutoHyphens/>
      <w:spacing w:before="20" w:after="120"/>
      <w:outlineLvl w:val="5"/>
    </w:pPr>
    <w:rPr>
      <w:rFonts w:eastAsia="Times New Roman" w:cs="Arial"/>
      <w:bCs w:val="0"/>
      <w:kern w:val="32"/>
    </w:rPr>
  </w:style>
  <w:style w:type="paragraph" w:styleId="Heading7">
    <w:name w:val="heading 7"/>
    <w:basedOn w:val="Heading1"/>
    <w:next w:val="Normal"/>
    <w:link w:val="Heading7Char"/>
    <w:qFormat/>
    <w:rsid w:val="00392B8E"/>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392B8E"/>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392B8E"/>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4813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393"/>
  </w:style>
  <w:style w:type="character" w:customStyle="1" w:styleId="Heading1Char">
    <w:name w:val="Heading 1 Char"/>
    <w:aliases w:val="Pocket Char,Heading 1 Char1 Char1,ALEX Char1,Heading Char,Brief - Heading 1 Char,Heading 1 Char Char Char1,Header Char Char Char Char1,Heading 1 Char Char Char Char Char1,Header Char Char Char Char Char Char1,Header 1 Char Char1"/>
    <w:basedOn w:val="DefaultParagraphFont"/>
    <w:link w:val="Heading1"/>
    <w:uiPriority w:val="9"/>
    <w:rsid w:val="00481393"/>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481393"/>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48139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4813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139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48139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481393"/>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481393"/>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Read,Important"/>
    <w:basedOn w:val="DefaultParagraphFont"/>
    <w:link w:val="NoSpacing"/>
    <w:uiPriority w:val="99"/>
    <w:unhideWhenUsed/>
    <w:rsid w:val="00481393"/>
    <w:rPr>
      <w:color w:val="auto"/>
      <w:u w:val="none"/>
    </w:rPr>
  </w:style>
  <w:style w:type="paragraph" w:styleId="DocumentMap">
    <w:name w:val="Document Map"/>
    <w:basedOn w:val="Normal"/>
    <w:link w:val="DocumentMapChar"/>
    <w:uiPriority w:val="99"/>
    <w:unhideWhenUsed/>
    <w:rsid w:val="004813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81393"/>
    <w:rPr>
      <w:rFonts w:ascii="Lucida Grande" w:hAnsi="Lucida Grande" w:cs="Lucida Grande"/>
    </w:rPr>
  </w:style>
  <w:style w:type="paragraph" w:customStyle="1" w:styleId="Emphasis1">
    <w:name w:val="Emphasis1"/>
    <w:basedOn w:val="Normal"/>
    <w:link w:val="Emphasis"/>
    <w:autoRedefine/>
    <w:uiPriority w:val="20"/>
    <w:qFormat/>
    <w:rsid w:val="0048139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4813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A0F0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Heading5Char">
    <w:name w:val="Heading 5 Char"/>
    <w:aliases w:val="Text Char,Blocks Char"/>
    <w:basedOn w:val="DefaultParagraphFont"/>
    <w:link w:val="Heading5"/>
    <w:uiPriority w:val="99"/>
    <w:rsid w:val="00392B8E"/>
    <w:rPr>
      <w:rFonts w:ascii="Calibri" w:eastAsia="Times New Roman" w:hAnsi="Calibri" w:cs="Arial"/>
      <w:b/>
      <w:kern w:val="32"/>
      <w:sz w:val="44"/>
      <w:szCs w:val="44"/>
      <w:u w:val="double"/>
    </w:rPr>
  </w:style>
  <w:style w:type="character" w:customStyle="1" w:styleId="Heading6Char">
    <w:name w:val="Heading 6 Char"/>
    <w:aliases w:val="Title (no index) Char"/>
    <w:basedOn w:val="DefaultParagraphFont"/>
    <w:link w:val="Heading6"/>
    <w:rsid w:val="00392B8E"/>
    <w:rPr>
      <w:rFonts w:ascii="Calibri" w:eastAsia="Times New Roman" w:hAnsi="Calibri" w:cs="Arial"/>
      <w:b/>
      <w:kern w:val="32"/>
      <w:sz w:val="32"/>
      <w:szCs w:val="32"/>
      <w:u w:val="single"/>
    </w:rPr>
  </w:style>
  <w:style w:type="character" w:customStyle="1" w:styleId="Heading7Char">
    <w:name w:val="Heading 7 Char"/>
    <w:basedOn w:val="DefaultParagraphFont"/>
    <w:link w:val="Heading7"/>
    <w:rsid w:val="00392B8E"/>
    <w:rPr>
      <w:rFonts w:ascii="Calibri" w:eastAsia="Times New Roman" w:hAnsi="Calibri" w:cs="Arial"/>
      <w:b/>
      <w:bCs/>
      <w:kern w:val="32"/>
    </w:rPr>
  </w:style>
  <w:style w:type="character" w:customStyle="1" w:styleId="Heading8Char">
    <w:name w:val="Heading 8 Char"/>
    <w:basedOn w:val="DefaultParagraphFont"/>
    <w:link w:val="Heading8"/>
    <w:rsid w:val="00392B8E"/>
    <w:rPr>
      <w:rFonts w:ascii="Calibri" w:eastAsia="Times New Roman" w:hAnsi="Calibri" w:cs="Arial"/>
      <w:b/>
      <w:bCs/>
      <w:kern w:val="32"/>
      <w:u w:val="double"/>
    </w:rPr>
  </w:style>
  <w:style w:type="character" w:customStyle="1" w:styleId="Heading9Char">
    <w:name w:val="Heading 9 Char"/>
    <w:basedOn w:val="DefaultParagraphFont"/>
    <w:link w:val="Heading9"/>
    <w:rsid w:val="00392B8E"/>
    <w:rPr>
      <w:rFonts w:ascii="Calibri" w:eastAsia="Times New Roman" w:hAnsi="Calibri" w:cs="Arial"/>
      <w:b/>
      <w:bCs/>
      <w:kern w:val="32"/>
      <w:sz w:val="32"/>
      <w:szCs w:val="32"/>
      <w:u w:val="single"/>
    </w:rPr>
  </w:style>
  <w:style w:type="character" w:customStyle="1" w:styleId="MicroTextChar">
    <w:name w:val="MicroText Char"/>
    <w:link w:val="MicroText"/>
    <w:rsid w:val="00392B8E"/>
    <w:rPr>
      <w:rFonts w:ascii="Arial Narrow" w:hAnsi="Arial Narrow"/>
      <w:sz w:val="12"/>
    </w:rPr>
  </w:style>
  <w:style w:type="paragraph" w:customStyle="1" w:styleId="MicroText">
    <w:name w:val="MicroText"/>
    <w:basedOn w:val="Normal"/>
    <w:next w:val="Normal"/>
    <w:link w:val="MicroTextChar"/>
    <w:qFormat/>
    <w:rsid w:val="00392B8E"/>
    <w:rPr>
      <w:rFonts w:ascii="Arial Narrow" w:hAnsi="Arial Narrow" w:cstheme="minorBidi"/>
      <w:sz w:val="12"/>
    </w:rPr>
  </w:style>
  <w:style w:type="paragraph" w:styleId="ListParagraph">
    <w:name w:val="List Paragraph"/>
    <w:aliases w:val="6 font"/>
    <w:basedOn w:val="Normal"/>
    <w:uiPriority w:val="34"/>
    <w:unhideWhenUsed/>
    <w:qFormat/>
    <w:rsid w:val="00392B8E"/>
    <w:pPr>
      <w:ind w:left="720"/>
      <w:contextualSpacing/>
    </w:pPr>
  </w:style>
  <w:style w:type="character" w:customStyle="1" w:styleId="StyleBold">
    <w:name w:val="Style Bold"/>
    <w:basedOn w:val="DefaultParagraphFont"/>
    <w:uiPriority w:val="9"/>
    <w:qFormat/>
    <w:rsid w:val="00392B8E"/>
    <w:rPr>
      <w:b/>
      <w:bCs/>
    </w:rPr>
  </w:style>
  <w:style w:type="paragraph" w:styleId="TOC1">
    <w:name w:val="toc 1"/>
    <w:aliases w:val="Index Basic,good index"/>
    <w:basedOn w:val="Normal"/>
    <w:next w:val="Normal"/>
    <w:autoRedefine/>
    <w:uiPriority w:val="39"/>
    <w:unhideWhenUsed/>
    <w:qFormat/>
    <w:rsid w:val="00392B8E"/>
    <w:pPr>
      <w:spacing w:after="100"/>
    </w:pPr>
  </w:style>
  <w:style w:type="paragraph" w:styleId="TOC2">
    <w:name w:val="toc 2"/>
    <w:basedOn w:val="Normal"/>
    <w:next w:val="Normal"/>
    <w:autoRedefine/>
    <w:uiPriority w:val="39"/>
    <w:unhideWhenUsed/>
    <w:qFormat/>
    <w:rsid w:val="00392B8E"/>
    <w:pPr>
      <w:spacing w:after="100"/>
      <w:ind w:left="220"/>
    </w:pPr>
  </w:style>
  <w:style w:type="paragraph" w:styleId="TOC3">
    <w:name w:val="toc 3"/>
    <w:basedOn w:val="Normal"/>
    <w:next w:val="Normal"/>
    <w:autoRedefine/>
    <w:uiPriority w:val="39"/>
    <w:unhideWhenUsed/>
    <w:qFormat/>
    <w:rsid w:val="00392B8E"/>
    <w:pPr>
      <w:spacing w:after="100"/>
      <w:ind w:left="440"/>
    </w:pPr>
  </w:style>
  <w:style w:type="paragraph" w:styleId="Title">
    <w:name w:val="Title"/>
    <w:aliases w:val="Cites and Cards,UNDERLINE,Bold Underlined,title,Block Heading,Read This,Non Read Text"/>
    <w:basedOn w:val="Normal"/>
    <w:link w:val="TitleChar1"/>
    <w:uiPriority w:val="6"/>
    <w:qFormat/>
    <w:rsid w:val="00392B8E"/>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10"/>
    <w:rsid w:val="00392B8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
    <w:basedOn w:val="DefaultParagraphFont"/>
    <w:link w:val="Title"/>
    <w:uiPriority w:val="6"/>
    <w:qFormat/>
    <w:rsid w:val="00392B8E"/>
    <w:rPr>
      <w:rFonts w:ascii="Calibri" w:hAnsi="Calibri" w:cs="Calibri"/>
      <w:u w:val="single"/>
    </w:rPr>
  </w:style>
  <w:style w:type="paragraph" w:customStyle="1" w:styleId="evidencetext">
    <w:name w:val="evidence text"/>
    <w:basedOn w:val="Normal"/>
    <w:link w:val="evidencetextChar1"/>
    <w:qFormat/>
    <w:rsid w:val="00392B8E"/>
    <w:pPr>
      <w:ind w:left="432" w:right="432"/>
    </w:pPr>
    <w:rPr>
      <w:color w:val="000000"/>
    </w:rPr>
  </w:style>
  <w:style w:type="character" w:customStyle="1" w:styleId="evidencetextChar1">
    <w:name w:val="evidence text Char1"/>
    <w:link w:val="evidencetext"/>
    <w:rsid w:val="00392B8E"/>
    <w:rPr>
      <w:rFonts w:ascii="Calibri" w:hAnsi="Calibri" w:cs="Calibri"/>
      <w:color w:val="000000"/>
      <w:sz w:val="22"/>
    </w:rPr>
  </w:style>
  <w:style w:type="paragraph" w:customStyle="1" w:styleId="UnderlinePara">
    <w:name w:val="Underline Para"/>
    <w:basedOn w:val="Normal"/>
    <w:uiPriority w:val="6"/>
    <w:qFormat/>
    <w:rsid w:val="00392B8E"/>
    <w:pPr>
      <w:widowControl w:val="0"/>
      <w:suppressAutoHyphens/>
      <w:spacing w:after="200" w:line="256" w:lineRule="auto"/>
      <w:contextualSpacing/>
    </w:pPr>
    <w:rPr>
      <w:rFonts w:asciiTheme="minorHAnsi" w:eastAsiaTheme="minorHAnsi" w:hAnsiTheme="minorHAnsi"/>
      <w:szCs w:val="22"/>
      <w:u w:val="single"/>
    </w:rPr>
  </w:style>
  <w:style w:type="character" w:customStyle="1" w:styleId="authorbio">
    <w:name w:val="authorbio"/>
    <w:basedOn w:val="DefaultParagraphFont"/>
    <w:rsid w:val="00392B8E"/>
  </w:style>
  <w:style w:type="character" w:styleId="UnresolvedMention">
    <w:name w:val="Unresolved Mention"/>
    <w:basedOn w:val="DefaultParagraphFont"/>
    <w:uiPriority w:val="99"/>
    <w:unhideWhenUsed/>
    <w:rsid w:val="00392B8E"/>
    <w:rPr>
      <w:color w:val="605E5C"/>
      <w:shd w:val="clear" w:color="auto" w:fill="E1DFDD"/>
    </w:rPr>
  </w:style>
  <w:style w:type="paragraph" w:customStyle="1" w:styleId="loose">
    <w:name w:val="loose"/>
    <w:basedOn w:val="Normal"/>
    <w:rsid w:val="00392B8E"/>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392B8E"/>
  </w:style>
  <w:style w:type="character" w:customStyle="1" w:styleId="cardChar">
    <w:name w:val="card Char"/>
    <w:aliases w:val="Bold Cite Char Char,Speed Cite Char"/>
    <w:rsid w:val="00392B8E"/>
    <w:rPr>
      <w:lang w:val="en-US" w:eastAsia="en-US" w:bidi="ar-SA"/>
    </w:rPr>
  </w:style>
  <w:style w:type="character" w:customStyle="1" w:styleId="underline">
    <w:name w:val="underline"/>
    <w:qFormat/>
    <w:rsid w:val="00392B8E"/>
    <w:rPr>
      <w:b/>
      <w:u w:val="single"/>
    </w:rPr>
  </w:style>
  <w:style w:type="paragraph" w:customStyle="1" w:styleId="BlockTitle">
    <w:name w:val="Block Title"/>
    <w:basedOn w:val="Heading1"/>
    <w:next w:val="Normal"/>
    <w:link w:val="BlockTitleChar"/>
    <w:qFormat/>
    <w:rsid w:val="00392B8E"/>
    <w:pPr>
      <w:keepLines w:val="0"/>
      <w:pageBreakBefore w:val="0"/>
      <w:pBdr>
        <w:top w:val="none" w:sz="0" w:space="0" w:color="auto"/>
        <w:left w:val="none" w:sz="0" w:space="0" w:color="auto"/>
        <w:bottom w:val="none" w:sz="0" w:space="0" w:color="auto"/>
        <w:right w:val="none" w:sz="0" w:space="0" w:color="auto"/>
      </w:pBdr>
      <w:spacing w:before="0" w:after="240" w:line="240" w:lineRule="auto"/>
    </w:pPr>
    <w:rPr>
      <w:rFonts w:ascii="Times New Roman" w:eastAsia="Times New Roman" w:hAnsi="Times New Roman" w:cs="Arial"/>
      <w:kern w:val="32"/>
      <w:sz w:val="32"/>
      <w:u w:val="single"/>
    </w:rPr>
  </w:style>
  <w:style w:type="character" w:customStyle="1" w:styleId="BlockTitleChar">
    <w:name w:val="Block Title Char"/>
    <w:aliases w:val="Heading 1 Char1 Char,ALEX Char,Heading Char Char,Heading 1 Char2,Pocket Char1,Heading Char1,Brief - Heading 1 Char1,Block Header Char,Heading 1 - block Char,Heading 1 Char Char1,Block Titles Char,Heading 1 Char1 Char Char1,HEADER Char"/>
    <w:link w:val="BlockTitle"/>
    <w:rsid w:val="00392B8E"/>
    <w:rPr>
      <w:rFonts w:ascii="Times New Roman" w:eastAsia="Times New Roman" w:hAnsi="Times New Roman" w:cs="Arial"/>
      <w:b/>
      <w:bCs/>
      <w:kern w:val="32"/>
      <w:sz w:val="32"/>
      <w:szCs w:val="32"/>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qFormat/>
    <w:rsid w:val="00392B8E"/>
    <w:pPr>
      <w:spacing w:before="100" w:beforeAutospacing="1" w:after="100" w:afterAutospacing="1" w:line="240" w:lineRule="auto"/>
    </w:pPr>
    <w:rPr>
      <w:rFonts w:ascii="Times New Roman" w:eastAsia="Times New Roman" w:hAnsi="Times New Roman" w:cs="Times New Roman"/>
      <w:sz w:val="24"/>
    </w:rPr>
  </w:style>
  <w:style w:type="character" w:customStyle="1" w:styleId="Emphasis2">
    <w:name w:val="Emphasis2"/>
    <w:rsid w:val="00392B8E"/>
    <w:rPr>
      <w:rFonts w:ascii="Franklin Gothic Heavy" w:hAnsi="Franklin Gothic Heavy"/>
      <w:iCs/>
      <w:u w:val="single"/>
    </w:rPr>
  </w:style>
  <w:style w:type="character" w:customStyle="1" w:styleId="apple-style-span">
    <w:name w:val="apple-style-span"/>
    <w:basedOn w:val="DefaultParagraphFont"/>
    <w:rsid w:val="00392B8E"/>
  </w:style>
  <w:style w:type="character" w:customStyle="1" w:styleId="apple-converted-space">
    <w:name w:val="apple-converted-space"/>
    <w:basedOn w:val="DefaultParagraphFont"/>
    <w:qFormat/>
    <w:rsid w:val="00392B8E"/>
  </w:style>
  <w:style w:type="paragraph" w:customStyle="1" w:styleId="Emphasize">
    <w:name w:val="Emphasize"/>
    <w:basedOn w:val="Normal"/>
    <w:uiPriority w:val="7"/>
    <w:qFormat/>
    <w:rsid w:val="00392B8E"/>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8" w:space="0" w:color="auto"/>
    </w:rPr>
  </w:style>
  <w:style w:type="character" w:customStyle="1" w:styleId="Style4Char">
    <w:name w:val="Style4 Char"/>
    <w:basedOn w:val="DefaultParagraphFont"/>
    <w:link w:val="Style4"/>
    <w:uiPriority w:val="99"/>
    <w:rsid w:val="00392B8E"/>
    <w:rPr>
      <w:rFonts w:ascii="Arial Narrow" w:hAnsi="Arial Narrow"/>
      <w:u w:val="single"/>
    </w:rPr>
  </w:style>
  <w:style w:type="paragraph" w:customStyle="1" w:styleId="Style4">
    <w:name w:val="Style4"/>
    <w:basedOn w:val="Normal"/>
    <w:link w:val="Style4Char"/>
    <w:uiPriority w:val="99"/>
    <w:qFormat/>
    <w:rsid w:val="00392B8E"/>
    <w:rPr>
      <w:rFonts w:ascii="Arial Narrow" w:hAnsi="Arial Narrow" w:cstheme="minorBidi"/>
      <w:sz w:val="24"/>
      <w:u w:val="single"/>
    </w:rPr>
  </w:style>
  <w:style w:type="paragraph" w:customStyle="1" w:styleId="CiteSpacing">
    <w:name w:val="Cite Spacing"/>
    <w:basedOn w:val="Normal"/>
    <w:uiPriority w:val="4"/>
    <w:qFormat/>
    <w:rsid w:val="00392B8E"/>
    <w:pPr>
      <w:spacing w:before="60" w:after="60"/>
    </w:pPr>
  </w:style>
  <w:style w:type="character" w:customStyle="1" w:styleId="pmterms1">
    <w:name w:val="pmterms1"/>
    <w:basedOn w:val="DefaultParagraphFont"/>
    <w:rsid w:val="00392B8E"/>
  </w:style>
  <w:style w:type="character" w:customStyle="1" w:styleId="Style1Char">
    <w:name w:val="Style1 Char"/>
    <w:basedOn w:val="DefaultParagraphFont"/>
    <w:uiPriority w:val="4"/>
    <w:rsid w:val="00392B8E"/>
    <w:rPr>
      <w:rFonts w:eastAsia="SimSun"/>
      <w:sz w:val="20"/>
      <w:szCs w:val="24"/>
      <w:u w:val="single"/>
      <w:lang w:val="en-US" w:eastAsia="zh-CN" w:bidi="ar-SA"/>
    </w:rPr>
  </w:style>
  <w:style w:type="character" w:customStyle="1" w:styleId="qlabel">
    <w:name w:val="q_label"/>
    <w:basedOn w:val="DefaultParagraphFont"/>
    <w:rsid w:val="00392B8E"/>
  </w:style>
  <w:style w:type="character" w:customStyle="1" w:styleId="alabel">
    <w:name w:val="a_label"/>
    <w:basedOn w:val="DefaultParagraphFont"/>
    <w:rsid w:val="00392B8E"/>
  </w:style>
  <w:style w:type="character" w:customStyle="1" w:styleId="Style11pt">
    <w:name w:val="Style 11 pt"/>
    <w:basedOn w:val="DefaultParagraphFont"/>
    <w:rsid w:val="00392B8E"/>
    <w:rPr>
      <w:sz w:val="20"/>
    </w:rPr>
  </w:style>
  <w:style w:type="character" w:customStyle="1" w:styleId="Style11ptUnderline">
    <w:name w:val="Style 11 pt Underline"/>
    <w:rsid w:val="00392B8E"/>
    <w:rPr>
      <w:sz w:val="20"/>
      <w:u w:val="single"/>
    </w:rPr>
  </w:style>
  <w:style w:type="character" w:customStyle="1" w:styleId="StyleStyleUnderline411pt">
    <w:name w:val="Style Style Underline4 + 11 pt"/>
    <w:basedOn w:val="DefaultParagraphFont"/>
    <w:rsid w:val="00392B8E"/>
    <w:rPr>
      <w:sz w:val="20"/>
      <w:u w:val="single"/>
    </w:rPr>
  </w:style>
  <w:style w:type="character" w:customStyle="1" w:styleId="StyleUnderline3">
    <w:name w:val="Style Underline3"/>
    <w:basedOn w:val="DefaultParagraphFont"/>
    <w:rsid w:val="00392B8E"/>
    <w:rPr>
      <w:u w:val="single"/>
    </w:rPr>
  </w:style>
  <w:style w:type="character" w:customStyle="1" w:styleId="StyleStyleUnderline311pt">
    <w:name w:val="Style Style Underline3 + 11 pt"/>
    <w:basedOn w:val="DefaultParagraphFont"/>
    <w:rsid w:val="00392B8E"/>
    <w:rPr>
      <w:sz w:val="20"/>
      <w:u w:val="single"/>
    </w:rPr>
  </w:style>
  <w:style w:type="character" w:customStyle="1" w:styleId="citation">
    <w:name w:val="citation"/>
    <w:basedOn w:val="DefaultParagraphFont"/>
    <w:rsid w:val="00392B8E"/>
  </w:style>
  <w:style w:type="paragraph" w:styleId="BalloonText">
    <w:name w:val="Balloon Text"/>
    <w:basedOn w:val="Normal"/>
    <w:link w:val="BalloonTextChar"/>
    <w:uiPriority w:val="99"/>
    <w:unhideWhenUsed/>
    <w:rsid w:val="00392B8E"/>
    <w:rPr>
      <w:rFonts w:ascii="Segoe UI" w:hAnsi="Segoe UI" w:cs="Segoe UI"/>
      <w:sz w:val="18"/>
      <w:szCs w:val="18"/>
    </w:rPr>
  </w:style>
  <w:style w:type="character" w:customStyle="1" w:styleId="BalloonTextChar">
    <w:name w:val="Balloon Text Char"/>
    <w:basedOn w:val="DefaultParagraphFont"/>
    <w:link w:val="BalloonText"/>
    <w:uiPriority w:val="99"/>
    <w:rsid w:val="00392B8E"/>
    <w:rPr>
      <w:rFonts w:ascii="Segoe UI" w:hAnsi="Segoe UI" w:cs="Segoe UI"/>
      <w:sz w:val="18"/>
      <w:szCs w:val="18"/>
    </w:rPr>
  </w:style>
  <w:style w:type="paragraph" w:customStyle="1" w:styleId="Analytic">
    <w:name w:val="Analytic"/>
    <w:basedOn w:val="Normal"/>
    <w:link w:val="AnalyticChar"/>
    <w:uiPriority w:val="4"/>
    <w:qFormat/>
    <w:rsid w:val="00392B8E"/>
    <w:pPr>
      <w:spacing w:before="40"/>
      <w:outlineLvl w:val="3"/>
    </w:pPr>
    <w:rPr>
      <w:b/>
      <w:sz w:val="26"/>
    </w:rPr>
  </w:style>
  <w:style w:type="character" w:customStyle="1" w:styleId="AnalyticChar">
    <w:name w:val="Analytic Char"/>
    <w:basedOn w:val="DefaultParagraphFont"/>
    <w:link w:val="Analytic"/>
    <w:uiPriority w:val="4"/>
    <w:rsid w:val="00392B8E"/>
    <w:rPr>
      <w:rFonts w:ascii="Calibri" w:hAnsi="Calibri" w:cs="Calibri"/>
      <w:b/>
      <w:sz w:val="26"/>
    </w:rPr>
  </w:style>
  <w:style w:type="paragraph" w:styleId="CommentText">
    <w:name w:val="annotation text"/>
    <w:basedOn w:val="Normal"/>
    <w:link w:val="CommentTextChar"/>
    <w:uiPriority w:val="99"/>
    <w:unhideWhenUsed/>
    <w:rsid w:val="00392B8E"/>
    <w:rPr>
      <w:szCs w:val="20"/>
    </w:rPr>
  </w:style>
  <w:style w:type="character" w:customStyle="1" w:styleId="CommentTextChar">
    <w:name w:val="Comment Text Char"/>
    <w:basedOn w:val="DefaultParagraphFont"/>
    <w:link w:val="CommentText"/>
    <w:uiPriority w:val="99"/>
    <w:rsid w:val="00392B8E"/>
    <w:rPr>
      <w:rFonts w:ascii="Calibri" w:hAnsi="Calibri" w:cs="Calibri"/>
      <w:sz w:val="22"/>
      <w:szCs w:val="20"/>
    </w:rPr>
  </w:style>
  <w:style w:type="character" w:customStyle="1" w:styleId="CommentSubjectChar">
    <w:name w:val="Comment Subject Char"/>
    <w:basedOn w:val="CommentTextChar"/>
    <w:link w:val="CommentSubject"/>
    <w:uiPriority w:val="99"/>
    <w:rsid w:val="00392B8E"/>
    <w:rPr>
      <w:rFonts w:ascii="Arial" w:hAnsi="Arial" w:cs="Arial"/>
      <w:b/>
      <w:bCs/>
      <w:sz w:val="22"/>
      <w:szCs w:val="20"/>
    </w:rPr>
  </w:style>
  <w:style w:type="paragraph" w:styleId="CommentSubject">
    <w:name w:val="annotation subject"/>
    <w:basedOn w:val="CommentText"/>
    <w:next w:val="CommentText"/>
    <w:link w:val="CommentSubjectChar"/>
    <w:uiPriority w:val="99"/>
    <w:unhideWhenUsed/>
    <w:rsid w:val="00392B8E"/>
    <w:rPr>
      <w:rFonts w:ascii="Arial" w:hAnsi="Arial" w:cs="Arial"/>
      <w:b/>
      <w:bCs/>
    </w:rPr>
  </w:style>
  <w:style w:type="character" w:customStyle="1" w:styleId="CommentSubjectChar1">
    <w:name w:val="Comment Subject Char1"/>
    <w:basedOn w:val="CommentTextChar"/>
    <w:uiPriority w:val="99"/>
    <w:rsid w:val="00392B8E"/>
    <w:rPr>
      <w:rFonts w:ascii="Calibri" w:hAnsi="Calibri" w:cs="Calibri"/>
      <w:b/>
      <w:bCs/>
      <w:sz w:val="22"/>
      <w:szCs w:val="20"/>
    </w:rPr>
  </w:style>
  <w:style w:type="character" w:styleId="CommentReference">
    <w:name w:val="annotation reference"/>
    <w:basedOn w:val="DefaultParagraphFont"/>
    <w:uiPriority w:val="99"/>
    <w:unhideWhenUsed/>
    <w:rsid w:val="00392B8E"/>
    <w:rPr>
      <w:sz w:val="16"/>
      <w:szCs w:val="16"/>
    </w:rPr>
  </w:style>
  <w:style w:type="character" w:customStyle="1" w:styleId="a">
    <w:name w:val="a"/>
    <w:basedOn w:val="DefaultParagraphFont"/>
    <w:rsid w:val="00392B8E"/>
  </w:style>
  <w:style w:type="paragraph" w:customStyle="1" w:styleId="BoldUnderline">
    <w:name w:val="BoldUnderline"/>
    <w:basedOn w:val="Normal"/>
    <w:link w:val="BoldUnderlineChar"/>
    <w:qFormat/>
    <w:rsid w:val="00392B8E"/>
    <w:rPr>
      <w:rFonts w:eastAsia="Times New Roman"/>
      <w:b/>
      <w:u w:val="single"/>
    </w:rPr>
  </w:style>
  <w:style w:type="character" w:customStyle="1" w:styleId="BoldUnderlineChar">
    <w:name w:val="BoldUnderline Char"/>
    <w:basedOn w:val="DefaultParagraphFont"/>
    <w:link w:val="BoldUnderline"/>
    <w:rsid w:val="00392B8E"/>
    <w:rPr>
      <w:rFonts w:ascii="Calibri" w:eastAsia="Times New Roman" w:hAnsi="Calibri" w:cs="Calibri"/>
      <w:b/>
      <w:sz w:val="22"/>
      <w:u w:val="single"/>
    </w:rPr>
  </w:style>
  <w:style w:type="character" w:styleId="PlaceholderText">
    <w:name w:val="Placeholder Text"/>
    <w:basedOn w:val="DefaultParagraphFont"/>
    <w:uiPriority w:val="99"/>
    <w:unhideWhenUsed/>
    <w:rsid w:val="00392B8E"/>
    <w:rPr>
      <w:color w:val="808080"/>
    </w:rPr>
  </w:style>
  <w:style w:type="character" w:customStyle="1" w:styleId="BalloonTextChar1">
    <w:name w:val="Balloon Text Char1"/>
    <w:basedOn w:val="DefaultParagraphFont"/>
    <w:uiPriority w:val="99"/>
    <w:rsid w:val="00392B8E"/>
    <w:rPr>
      <w:rFonts w:ascii="Segoe UI" w:hAnsi="Segoe UI" w:cs="Segoe UI"/>
      <w:sz w:val="18"/>
      <w:szCs w:val="18"/>
    </w:rPr>
  </w:style>
  <w:style w:type="character" w:customStyle="1" w:styleId="CommentTextChar1">
    <w:name w:val="Comment Text Char1"/>
    <w:basedOn w:val="DefaultParagraphFont"/>
    <w:uiPriority w:val="99"/>
    <w:rsid w:val="00392B8E"/>
    <w:rPr>
      <w:rFonts w:ascii="Arial Narrow" w:hAnsi="Arial Narrow"/>
      <w:sz w:val="20"/>
      <w:szCs w:val="20"/>
    </w:rPr>
  </w:style>
  <w:style w:type="character" w:customStyle="1" w:styleId="Heading3CharCharCharChar2">
    <w:name w:val="Heading 3 Char Char Char Char2"/>
    <w:basedOn w:val="DefaultParagraphFont"/>
    <w:rsid w:val="00392B8E"/>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392B8E"/>
    <w:rPr>
      <w:b/>
      <w:bCs/>
      <w:sz w:val="20"/>
      <w:u w:val="single"/>
    </w:rPr>
  </w:style>
  <w:style w:type="character" w:customStyle="1" w:styleId="StyleStyleUnderline311ptBold">
    <w:name w:val="Style Style Underline3 + 11 pt Bold"/>
    <w:basedOn w:val="DefaultParagraphFont"/>
    <w:rsid w:val="00392B8E"/>
    <w:rPr>
      <w:b/>
      <w:bCs/>
      <w:sz w:val="20"/>
      <w:u w:val="single"/>
    </w:rPr>
  </w:style>
  <w:style w:type="paragraph" w:customStyle="1" w:styleId="StyleStyle411pt">
    <w:name w:val="Style Style4 + 11 pt"/>
    <w:basedOn w:val="Style4"/>
    <w:link w:val="StyleStyle411ptChar"/>
    <w:qFormat/>
    <w:rsid w:val="00392B8E"/>
    <w:rPr>
      <w:rFonts w:ascii="Times New Roman" w:eastAsia="Times New Roman" w:hAnsi="Times New Roman" w:cs="Times New Roman"/>
    </w:rPr>
  </w:style>
  <w:style w:type="character" w:customStyle="1" w:styleId="StyleStyle411ptChar">
    <w:name w:val="Style Style4 + 11 pt Char"/>
    <w:basedOn w:val="Style4Char"/>
    <w:link w:val="StyleStyle411pt"/>
    <w:rsid w:val="00392B8E"/>
    <w:rPr>
      <w:rFonts w:ascii="Times New Roman" w:eastAsia="Times New Roman" w:hAnsi="Times New Roman" w:cs="Times New Roman"/>
      <w:u w:val="single"/>
    </w:rPr>
  </w:style>
  <w:style w:type="paragraph" w:customStyle="1" w:styleId="StyleStyle411ptBold">
    <w:name w:val="Style Style4 + 11 pt Bold"/>
    <w:basedOn w:val="Style4"/>
    <w:link w:val="StyleStyle411ptBoldChar"/>
    <w:qFormat/>
    <w:rsid w:val="00392B8E"/>
    <w:rPr>
      <w:rFonts w:ascii="Times New Roman" w:eastAsia="Times New Roman" w:hAnsi="Times New Roman" w:cs="Times New Roman"/>
      <w:b/>
      <w:bCs/>
    </w:rPr>
  </w:style>
  <w:style w:type="character" w:customStyle="1" w:styleId="StyleStyle411ptBoldChar">
    <w:name w:val="Style Style4 + 11 pt Bold Char"/>
    <w:link w:val="StyleStyle411ptBold"/>
    <w:rsid w:val="00392B8E"/>
    <w:rPr>
      <w:rFonts w:ascii="Times New Roman" w:eastAsia="Times New Roman" w:hAnsi="Times New Roman" w:cs="Times New Roman"/>
      <w:b/>
      <w:bCs/>
      <w:u w:val="single"/>
    </w:rPr>
  </w:style>
  <w:style w:type="paragraph" w:customStyle="1" w:styleId="Analytics">
    <w:name w:val="Analytics"/>
    <w:link w:val="AnalyticsChar"/>
    <w:uiPriority w:val="4"/>
    <w:qFormat/>
    <w:rsid w:val="00392B8E"/>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92B8E"/>
    <w:rPr>
      <w:rFonts w:ascii="Calibri" w:eastAsiaTheme="majorEastAsia" w:hAnsi="Calibri" w:cstheme="majorBidi"/>
      <w:b/>
      <w:iCs/>
      <w:sz w:val="26"/>
      <w:szCs w:val="28"/>
    </w:rPr>
  </w:style>
  <w:style w:type="character" w:customStyle="1" w:styleId="Style1Char1">
    <w:name w:val="Style1 Char1"/>
    <w:basedOn w:val="DefaultParagraphFont"/>
    <w:rsid w:val="00392B8E"/>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392B8E"/>
  </w:style>
  <w:style w:type="character" w:customStyle="1" w:styleId="Emph">
    <w:name w:val="Emph"/>
    <w:uiPriority w:val="1"/>
    <w:qFormat/>
    <w:rsid w:val="00392B8E"/>
    <w:rPr>
      <w:rFonts w:ascii="Times New Roman" w:hAnsi="Times New Roman"/>
      <w:b w:val="0"/>
      <w:sz w:val="20"/>
      <w:u w:val="single"/>
      <w:bdr w:val="single" w:sz="8" w:space="0" w:color="auto"/>
    </w:rPr>
  </w:style>
  <w:style w:type="character" w:customStyle="1" w:styleId="Style11ptUnderlineBorderSinglesolidlineAuto05pt">
    <w:name w:val="Style 11 pt Underline Border: : (Single solid line Auto  0.5 pt..."/>
    <w:basedOn w:val="DefaultParagraphFont"/>
    <w:rsid w:val="00392B8E"/>
    <w:rPr>
      <w:sz w:val="20"/>
      <w:u w:val="single"/>
      <w:bdr w:val="single" w:sz="4" w:space="0" w:color="auto"/>
    </w:rPr>
  </w:style>
  <w:style w:type="paragraph" w:customStyle="1" w:styleId="StyleStyle112pt">
    <w:name w:val="Style Style1 + 12 pt"/>
    <w:basedOn w:val="Normal"/>
    <w:link w:val="StyleStyle112ptChar"/>
    <w:qFormat/>
    <w:rsid w:val="00392B8E"/>
    <w:rPr>
      <w:rFonts w:eastAsia="SimSun"/>
      <w:u w:val="single"/>
      <w:lang w:eastAsia="zh-CN"/>
    </w:rPr>
  </w:style>
  <w:style w:type="character" w:customStyle="1" w:styleId="StyleStyle112ptChar">
    <w:name w:val="Style Style1 + 12 pt Char"/>
    <w:basedOn w:val="DefaultParagraphFont"/>
    <w:link w:val="StyleStyle112pt"/>
    <w:rsid w:val="00392B8E"/>
    <w:rPr>
      <w:rFonts w:ascii="Calibri" w:eastAsia="SimSun" w:hAnsi="Calibri" w:cs="Calibri"/>
      <w:sz w:val="22"/>
      <w:u w:val="single"/>
      <w:lang w:eastAsia="zh-CN"/>
    </w:rPr>
  </w:style>
  <w:style w:type="character" w:customStyle="1" w:styleId="UnresolvedMention1">
    <w:name w:val="Unresolved Mention1"/>
    <w:basedOn w:val="DefaultParagraphFont"/>
    <w:uiPriority w:val="99"/>
    <w:unhideWhenUsed/>
    <w:rsid w:val="00392B8E"/>
    <w:rPr>
      <w:color w:val="605E5C"/>
      <w:shd w:val="clear" w:color="auto" w:fill="E1DFDD"/>
    </w:rPr>
  </w:style>
  <w:style w:type="paragraph" w:customStyle="1" w:styleId="cardtext">
    <w:name w:val="card text"/>
    <w:basedOn w:val="Normal"/>
    <w:link w:val="cardtextChar"/>
    <w:qFormat/>
    <w:rsid w:val="00392B8E"/>
    <w:pPr>
      <w:ind w:left="288" w:right="288"/>
    </w:pPr>
  </w:style>
  <w:style w:type="character" w:customStyle="1" w:styleId="cardtextChar">
    <w:name w:val="card text Char"/>
    <w:basedOn w:val="DefaultParagraphFont"/>
    <w:link w:val="cardtext"/>
    <w:rsid w:val="00392B8E"/>
    <w:rPr>
      <w:rFonts w:ascii="Calibri" w:hAnsi="Calibri" w:cs="Calibri"/>
      <w:sz w:val="22"/>
    </w:rPr>
  </w:style>
  <w:style w:type="paragraph" w:customStyle="1" w:styleId="Nothing">
    <w:name w:val="Nothing"/>
    <w:link w:val="NothingChar"/>
    <w:qFormat/>
    <w:rsid w:val="00392B8E"/>
    <w:pPr>
      <w:jc w:val="both"/>
    </w:pPr>
    <w:rPr>
      <w:rFonts w:ascii="Times New Roman" w:eastAsia="Calibri" w:hAnsi="Times New Roman" w:cs="Times New Roman"/>
      <w:sz w:val="20"/>
      <w:szCs w:val="20"/>
    </w:rPr>
  </w:style>
  <w:style w:type="paragraph" w:customStyle="1" w:styleId="Cards">
    <w:name w:val="Cards"/>
    <w:next w:val="Nothing"/>
    <w:link w:val="CardsChar"/>
    <w:qFormat/>
    <w:rsid w:val="00392B8E"/>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392B8E"/>
    <w:rPr>
      <w:rFonts w:ascii="Times New Roman" w:eastAsia="Calibri" w:hAnsi="Times New Roman" w:cs="Times New Roman"/>
      <w:sz w:val="20"/>
      <w:szCs w:val="20"/>
    </w:rPr>
  </w:style>
  <w:style w:type="character" w:customStyle="1" w:styleId="NothingChar">
    <w:name w:val="Nothing Char"/>
    <w:basedOn w:val="DefaultParagraphFont"/>
    <w:link w:val="Nothing"/>
    <w:rsid w:val="00392B8E"/>
    <w:rPr>
      <w:rFonts w:ascii="Times New Roman" w:eastAsia="Calibri" w:hAnsi="Times New Roman" w:cs="Times New Roman"/>
      <w:sz w:val="20"/>
      <w:szCs w:val="20"/>
    </w:rPr>
  </w:style>
  <w:style w:type="paragraph" w:customStyle="1" w:styleId="AuthorDate">
    <w:name w:val="AuthorDate"/>
    <w:next w:val="Nothing"/>
    <w:link w:val="AuthorDateChar"/>
    <w:qFormat/>
    <w:rsid w:val="00392B8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392B8E"/>
    <w:rPr>
      <w:rFonts w:ascii="Times New Roman" w:eastAsia="Calibri" w:hAnsi="Times New Roman" w:cs="Times New Roman"/>
      <w:b/>
      <w:szCs w:val="20"/>
      <w:u w:val="single"/>
    </w:rPr>
  </w:style>
  <w:style w:type="character" w:customStyle="1" w:styleId="CardsFont12pt">
    <w:name w:val="Cards + Font 12pt"/>
    <w:basedOn w:val="CardsChar"/>
    <w:uiPriority w:val="1"/>
    <w:rsid w:val="00392B8E"/>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392B8E"/>
    <w:rPr>
      <w:rFonts w:ascii="Times New Roman" w:hAnsi="Times New Roman"/>
      <w:sz w:val="24"/>
      <w:u w:val="single"/>
      <w:bdr w:val="none" w:sz="0" w:space="0" w:color="auto"/>
      <w:shd w:val="clear" w:color="auto" w:fill="00FFFF"/>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next w:val="Nothing"/>
    <w:uiPriority w:val="1"/>
    <w:qFormat/>
    <w:rsid w:val="00392B8E"/>
    <w:rPr>
      <w:rFonts w:ascii="Times New Roman" w:eastAsia="Calibri" w:hAnsi="Times New Roman" w:cs="Times New Roman"/>
      <w:szCs w:val="20"/>
      <w:u w:val="single"/>
    </w:rPr>
  </w:style>
  <w:style w:type="character" w:customStyle="1" w:styleId="FontStyle11">
    <w:name w:val="Font Style11"/>
    <w:basedOn w:val="DefaultParagraphFont"/>
    <w:uiPriority w:val="99"/>
    <w:rsid w:val="00392B8E"/>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392B8E"/>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392B8E"/>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qFormat/>
    <w:rsid w:val="00392B8E"/>
    <w:rPr>
      <w:rFonts w:ascii="Calibri" w:eastAsia="Calibri" w:hAnsi="Calibri" w:cs="Calibri"/>
      <w:sz w:val="22"/>
    </w:rPr>
  </w:style>
  <w:style w:type="paragraph" w:styleId="Footer">
    <w:name w:val="footer"/>
    <w:basedOn w:val="Normal"/>
    <w:link w:val="FooterChar"/>
    <w:uiPriority w:val="99"/>
    <w:rsid w:val="00392B8E"/>
    <w:pPr>
      <w:tabs>
        <w:tab w:val="center" w:pos="4680"/>
        <w:tab w:val="right" w:pos="9360"/>
      </w:tabs>
    </w:pPr>
    <w:rPr>
      <w:rFonts w:eastAsia="Calibri"/>
    </w:rPr>
  </w:style>
  <w:style w:type="character" w:customStyle="1" w:styleId="FooterChar">
    <w:name w:val="Footer Char"/>
    <w:basedOn w:val="DefaultParagraphFont"/>
    <w:link w:val="Footer"/>
    <w:uiPriority w:val="99"/>
    <w:rsid w:val="00392B8E"/>
    <w:rPr>
      <w:rFonts w:ascii="Calibri" w:eastAsia="Calibri" w:hAnsi="Calibri" w:cs="Calibri"/>
      <w:sz w:val="22"/>
    </w:rPr>
  </w:style>
  <w:style w:type="character" w:customStyle="1" w:styleId="Style8pt">
    <w:name w:val="Style 8 pt"/>
    <w:rsid w:val="00392B8E"/>
    <w:rPr>
      <w:sz w:val="14"/>
    </w:rPr>
  </w:style>
  <w:style w:type="paragraph" w:styleId="Revision">
    <w:name w:val="Revision"/>
    <w:hidden/>
    <w:uiPriority w:val="99"/>
    <w:semiHidden/>
    <w:rsid w:val="00392B8E"/>
    <w:rPr>
      <w:rFonts w:ascii="Arial Narrow" w:eastAsia="SimSun" w:hAnsi="Arial Narrow" w:cs="Calibri"/>
      <w:sz w:val="20"/>
      <w:szCs w:val="22"/>
    </w:rPr>
  </w:style>
  <w:style w:type="paragraph" w:customStyle="1" w:styleId="CiteReal">
    <w:name w:val="Cite Real"/>
    <w:basedOn w:val="Normal"/>
    <w:next w:val="Normal"/>
    <w:uiPriority w:val="99"/>
    <w:qFormat/>
    <w:rsid w:val="00392B8E"/>
    <w:rPr>
      <w:rFonts w:eastAsia="MS Mincho"/>
      <w:b/>
      <w:sz w:val="24"/>
      <w:u w:val="single"/>
    </w:rPr>
  </w:style>
  <w:style w:type="paragraph" w:customStyle="1" w:styleId="TagText">
    <w:name w:val="TagText"/>
    <w:basedOn w:val="Normal"/>
    <w:uiPriority w:val="99"/>
    <w:qFormat/>
    <w:rsid w:val="00392B8E"/>
    <w:pPr>
      <w:spacing w:before="200"/>
    </w:pPr>
    <w:rPr>
      <w:rFonts w:eastAsia="Times New Roman"/>
      <w:b/>
      <w:sz w:val="24"/>
    </w:rPr>
  </w:style>
  <w:style w:type="character" w:customStyle="1" w:styleId="UnderlineBold">
    <w:name w:val="Underline + Bold"/>
    <w:uiPriority w:val="1"/>
    <w:qFormat/>
    <w:rsid w:val="00392B8E"/>
    <w:rPr>
      <w:b/>
      <w:bCs w:val="0"/>
      <w:sz w:val="20"/>
      <w:u w:val="single"/>
    </w:rPr>
  </w:style>
  <w:style w:type="character" w:customStyle="1" w:styleId="BoldUnderlineChar0">
    <w:name w:val="Bold Underline Char"/>
    <w:rsid w:val="00392B8E"/>
    <w:rPr>
      <w:rFonts w:ascii="Georgia" w:hAnsi="Georgia" w:cs="Times New Roman"/>
      <w:b/>
      <w:sz w:val="20"/>
      <w:u w:val="single"/>
    </w:rPr>
  </w:style>
  <w:style w:type="character" w:styleId="PageNumber">
    <w:name w:val="page number"/>
    <w:aliases w:val="card ununderlined"/>
    <w:uiPriority w:val="99"/>
    <w:rsid w:val="00392B8E"/>
  </w:style>
  <w:style w:type="paragraph" w:customStyle="1" w:styleId="citenon-bold">
    <w:name w:val="cite non-bold"/>
    <w:basedOn w:val="Normal"/>
    <w:link w:val="citenon-boldChar"/>
    <w:qFormat/>
    <w:rsid w:val="00392B8E"/>
    <w:rPr>
      <w:rFonts w:eastAsia="Times New Roman"/>
      <w:szCs w:val="20"/>
    </w:rPr>
  </w:style>
  <w:style w:type="character" w:customStyle="1" w:styleId="citenon-boldChar">
    <w:name w:val="cite non-bold Char"/>
    <w:link w:val="citenon-bold"/>
    <w:rsid w:val="00392B8E"/>
    <w:rPr>
      <w:rFonts w:ascii="Calibri" w:eastAsia="Times New Roman" w:hAnsi="Calibri" w:cs="Calibri"/>
      <w:sz w:val="22"/>
      <w:szCs w:val="20"/>
    </w:rPr>
  </w:style>
  <w:style w:type="character" w:customStyle="1" w:styleId="pnumber">
    <w:name w:val="pnumber"/>
    <w:rsid w:val="00392B8E"/>
  </w:style>
  <w:style w:type="character" w:customStyle="1" w:styleId="ital">
    <w:name w:val="ital"/>
    <w:rsid w:val="00392B8E"/>
  </w:style>
  <w:style w:type="character" w:customStyle="1" w:styleId="orgdiv">
    <w:name w:val="orgdiv"/>
    <w:rsid w:val="00392B8E"/>
  </w:style>
  <w:style w:type="character" w:customStyle="1" w:styleId="orgname">
    <w:name w:val="orgname"/>
    <w:rsid w:val="00392B8E"/>
  </w:style>
  <w:style w:type="character" w:customStyle="1" w:styleId="city">
    <w:name w:val="city"/>
    <w:rsid w:val="00392B8E"/>
  </w:style>
  <w:style w:type="character" w:customStyle="1" w:styleId="state">
    <w:name w:val="state"/>
    <w:rsid w:val="00392B8E"/>
  </w:style>
  <w:style w:type="character" w:customStyle="1" w:styleId="country">
    <w:name w:val="country"/>
    <w:rsid w:val="00392B8E"/>
  </w:style>
  <w:style w:type="character" w:customStyle="1" w:styleId="il">
    <w:name w:val="il"/>
    <w:rsid w:val="00392B8E"/>
  </w:style>
  <w:style w:type="character" w:customStyle="1" w:styleId="Style8pt1">
    <w:name w:val="Style 8 pt1"/>
    <w:rsid w:val="00392B8E"/>
    <w:rPr>
      <w:rFonts w:ascii="Georgia" w:hAnsi="Georgia" w:hint="default"/>
      <w:sz w:val="16"/>
    </w:rPr>
  </w:style>
  <w:style w:type="character" w:styleId="Strong">
    <w:name w:val="Strong"/>
    <w:aliases w:val="8 pt font,Citation Char Char1 Char Char Char Char Char,Cut,Small 1"/>
    <w:uiPriority w:val="22"/>
    <w:qFormat/>
    <w:rsid w:val="00392B8E"/>
    <w:rPr>
      <w:b/>
      <w:bCs/>
    </w:rPr>
  </w:style>
  <w:style w:type="numbering" w:customStyle="1" w:styleId="NoList1">
    <w:name w:val="No List1"/>
    <w:next w:val="NoList"/>
    <w:uiPriority w:val="99"/>
    <w:semiHidden/>
    <w:unhideWhenUsed/>
    <w:rsid w:val="00392B8E"/>
  </w:style>
  <w:style w:type="paragraph" w:customStyle="1" w:styleId="2909F619802848F09E01365C32F34654">
    <w:name w:val="2909F619802848F09E01365C32F34654"/>
    <w:uiPriority w:val="99"/>
    <w:qFormat/>
    <w:rsid w:val="00392B8E"/>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392B8E"/>
    <w:pPr>
      <w:keepNext/>
      <w:keepLines/>
    </w:pPr>
    <w:rPr>
      <w:rFonts w:eastAsia="Calibri"/>
      <w:b/>
      <w:sz w:val="24"/>
    </w:rPr>
  </w:style>
  <w:style w:type="character" w:customStyle="1" w:styleId="TagtemplateChar">
    <w:name w:val="Tagtemplate Char"/>
    <w:link w:val="Tagtemplate"/>
    <w:rsid w:val="00392B8E"/>
    <w:rPr>
      <w:rFonts w:ascii="Calibri" w:eastAsia="Calibri" w:hAnsi="Calibri" w:cs="Calibri"/>
      <w:b/>
    </w:rPr>
  </w:style>
  <w:style w:type="paragraph" w:customStyle="1" w:styleId="Cite2">
    <w:name w:val="Cite 2"/>
    <w:basedOn w:val="Normal"/>
    <w:uiPriority w:val="99"/>
    <w:qFormat/>
    <w:rsid w:val="00392B8E"/>
    <w:rPr>
      <w:rFonts w:eastAsia="MS Mincho"/>
      <w:b/>
      <w:sz w:val="24"/>
      <w:u w:val="single"/>
    </w:rPr>
  </w:style>
  <w:style w:type="character" w:customStyle="1" w:styleId="texto1">
    <w:name w:val="texto1"/>
    <w:rsid w:val="00392B8E"/>
  </w:style>
  <w:style w:type="character" w:customStyle="1" w:styleId="EmphasizeThis">
    <w:name w:val="EmphasizeThis"/>
    <w:rsid w:val="00392B8E"/>
    <w:rPr>
      <w:rFonts w:ascii="Georgia" w:hAnsi="Georgia"/>
      <w:b/>
      <w:iCs/>
      <w:sz w:val="24"/>
      <w:u w:val="thick"/>
    </w:rPr>
  </w:style>
  <w:style w:type="character" w:customStyle="1" w:styleId="DebateUnderline">
    <w:name w:val="Debate Underline"/>
    <w:qFormat/>
    <w:rsid w:val="00392B8E"/>
    <w:rPr>
      <w:rFonts w:ascii="Times New Roman" w:hAnsi="Times New Roman"/>
      <w:sz w:val="20"/>
      <w:u w:val="thick"/>
    </w:rPr>
  </w:style>
  <w:style w:type="character" w:customStyle="1" w:styleId="Author-Date">
    <w:name w:val="Author-Date"/>
    <w:qFormat/>
    <w:rsid w:val="00392B8E"/>
    <w:rPr>
      <w:rFonts w:ascii="Georgia" w:hAnsi="Georgia"/>
      <w:b/>
      <w:sz w:val="24"/>
    </w:rPr>
  </w:style>
  <w:style w:type="character" w:customStyle="1" w:styleId="CardsChar1">
    <w:name w:val="Cards Char1"/>
    <w:locked/>
    <w:rsid w:val="00392B8E"/>
  </w:style>
  <w:style w:type="paragraph" w:customStyle="1" w:styleId="UnderlineS">
    <w:name w:val="Underline S"/>
    <w:basedOn w:val="Normal"/>
    <w:link w:val="UnderlineSChar"/>
    <w:qFormat/>
    <w:rsid w:val="00392B8E"/>
    <w:pPr>
      <w:spacing w:after="200"/>
    </w:pPr>
    <w:rPr>
      <w:rFonts w:eastAsia="Calibri"/>
      <w:u w:val="single"/>
      <w:lang w:val="x-none" w:eastAsia="zh-CN"/>
    </w:rPr>
  </w:style>
  <w:style w:type="character" w:customStyle="1" w:styleId="UnderlineSChar">
    <w:name w:val="Underline S Char"/>
    <w:link w:val="UnderlineS"/>
    <w:rsid w:val="00392B8E"/>
    <w:rPr>
      <w:rFonts w:ascii="Calibri" w:eastAsia="Calibri" w:hAnsi="Calibri" w:cs="Calibri"/>
      <w:sz w:val="22"/>
      <w:u w:val="single"/>
      <w:lang w:val="x-none" w:eastAsia="zh-CN"/>
    </w:rPr>
  </w:style>
  <w:style w:type="character" w:customStyle="1" w:styleId="BoldUnderlineCharChar">
    <w:name w:val="BoldUnderline Char Char"/>
    <w:locked/>
    <w:rsid w:val="00392B8E"/>
    <w:rPr>
      <w:rFonts w:ascii="Calibri" w:eastAsia="Times New Roman" w:hAnsi="Calibri" w:cs="Times New Roman"/>
      <w:b/>
      <w:sz w:val="20"/>
      <w:szCs w:val="24"/>
      <w:u w:val="single"/>
    </w:rPr>
  </w:style>
  <w:style w:type="character" w:customStyle="1" w:styleId="CardChar0">
    <w:name w:val="Card Char"/>
    <w:aliases w:val="Heading 2 Char Char Char Char Char Char Char Char Char"/>
    <w:locked/>
    <w:rsid w:val="00392B8E"/>
    <w:rPr>
      <w:rFonts w:ascii="Calibri" w:eastAsia="Times New Roman" w:hAnsi="Calibri" w:cs="Times New Roman"/>
      <w:sz w:val="20"/>
      <w:szCs w:val="20"/>
    </w:rPr>
  </w:style>
  <w:style w:type="paragraph" w:styleId="BodyTextIndent3">
    <w:name w:val="Body Text Indent 3"/>
    <w:basedOn w:val="Normal"/>
    <w:link w:val="BodyTextIndent3Char"/>
    <w:uiPriority w:val="99"/>
    <w:rsid w:val="00392B8E"/>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392B8E"/>
    <w:rPr>
      <w:rFonts w:ascii="Calibri" w:eastAsia="Calibri" w:hAnsi="Calibri" w:cs="Calibri"/>
      <w:sz w:val="16"/>
      <w:szCs w:val="16"/>
    </w:rPr>
  </w:style>
  <w:style w:type="character" w:customStyle="1" w:styleId="A5">
    <w:name w:val="A5"/>
    <w:uiPriority w:val="99"/>
    <w:rsid w:val="00392B8E"/>
    <w:rPr>
      <w:rFonts w:ascii="Times New Roman" w:hAnsi="Times New Roman" w:cs="Times New Roman"/>
      <w:color w:val="000000"/>
      <w:sz w:val="13"/>
      <w:szCs w:val="13"/>
    </w:rPr>
  </w:style>
  <w:style w:type="paragraph" w:styleId="BodyText">
    <w:name w:val="Body Text"/>
    <w:aliases w:val="BT"/>
    <w:basedOn w:val="Normal"/>
    <w:link w:val="BodyTextChar"/>
    <w:qFormat/>
    <w:rsid w:val="00392B8E"/>
    <w:rPr>
      <w:rFonts w:eastAsia="Times New Roman"/>
      <w:sz w:val="16"/>
      <w:szCs w:val="20"/>
    </w:rPr>
  </w:style>
  <w:style w:type="character" w:customStyle="1" w:styleId="BodyTextChar">
    <w:name w:val="Body Text Char"/>
    <w:aliases w:val="BT Char"/>
    <w:basedOn w:val="DefaultParagraphFont"/>
    <w:link w:val="BodyText"/>
    <w:rsid w:val="00392B8E"/>
    <w:rPr>
      <w:rFonts w:ascii="Calibri" w:eastAsia="Times New Roman" w:hAnsi="Calibri" w:cs="Calibri"/>
      <w:sz w:val="16"/>
      <w:szCs w:val="20"/>
    </w:rPr>
  </w:style>
  <w:style w:type="paragraph" w:styleId="BodyText2">
    <w:name w:val="Body Text 2"/>
    <w:basedOn w:val="Normal"/>
    <w:link w:val="BodyText2Char"/>
    <w:uiPriority w:val="99"/>
    <w:qFormat/>
    <w:rsid w:val="00392B8E"/>
    <w:rPr>
      <w:rFonts w:eastAsia="Times New Roman"/>
      <w:sz w:val="18"/>
      <w:szCs w:val="20"/>
    </w:rPr>
  </w:style>
  <w:style w:type="character" w:customStyle="1" w:styleId="BodyText2Char">
    <w:name w:val="Body Text 2 Char"/>
    <w:basedOn w:val="DefaultParagraphFont"/>
    <w:link w:val="BodyText2"/>
    <w:uiPriority w:val="99"/>
    <w:rsid w:val="00392B8E"/>
    <w:rPr>
      <w:rFonts w:ascii="Calibri" w:eastAsia="Times New Roman" w:hAnsi="Calibri" w:cs="Calibri"/>
      <w:sz w:val="18"/>
      <w:szCs w:val="20"/>
    </w:rPr>
  </w:style>
  <w:style w:type="character" w:customStyle="1" w:styleId="smallChar">
    <w:name w:val="small Char"/>
    <w:rsid w:val="00392B8E"/>
    <w:rPr>
      <w:rFonts w:eastAsia="Calibri"/>
      <w:sz w:val="16"/>
      <w:szCs w:val="22"/>
      <w:lang w:val="en-US" w:eastAsia="en-US" w:bidi="ar-SA"/>
    </w:rPr>
  </w:style>
  <w:style w:type="character" w:customStyle="1" w:styleId="CardTextChar0">
    <w:name w:val="Card Text Char"/>
    <w:rsid w:val="00392B8E"/>
    <w:rPr>
      <w:rFonts w:ascii="Georgia" w:hAnsi="Georgia" w:cs="Times New Roman"/>
      <w:sz w:val="24"/>
    </w:rPr>
  </w:style>
  <w:style w:type="character" w:customStyle="1" w:styleId="underline2">
    <w:name w:val="underline2"/>
    <w:rsid w:val="00392B8E"/>
    <w:rPr>
      <w:u w:val="single"/>
      <w:bdr w:val="none" w:sz="0" w:space="0" w:color="auto"/>
      <w:shd w:val="clear" w:color="auto" w:fill="B3B3B3"/>
    </w:rPr>
  </w:style>
  <w:style w:type="character" w:customStyle="1" w:styleId="StyleUnderlineBold">
    <w:name w:val="Style Underline + Bold"/>
    <w:rsid w:val="00392B8E"/>
    <w:rPr>
      <w:b/>
      <w:bCs/>
      <w:u w:val="single"/>
    </w:rPr>
  </w:style>
  <w:style w:type="character" w:customStyle="1" w:styleId="st">
    <w:name w:val="st"/>
    <w:rsid w:val="00392B8E"/>
  </w:style>
  <w:style w:type="character" w:customStyle="1" w:styleId="UnderliningChar">
    <w:name w:val="Underlining Char"/>
    <w:link w:val="Underlining"/>
    <w:locked/>
    <w:rsid w:val="00392B8E"/>
    <w:rPr>
      <w:rFonts w:ascii="Arial Narrow" w:hAnsi="Arial Narrow"/>
      <w:u w:val="single"/>
    </w:rPr>
  </w:style>
  <w:style w:type="paragraph" w:customStyle="1" w:styleId="Underlining">
    <w:name w:val="Underlining"/>
    <w:basedOn w:val="Normal"/>
    <w:next w:val="Normal"/>
    <w:link w:val="UnderliningChar"/>
    <w:qFormat/>
    <w:rsid w:val="00392B8E"/>
    <w:rPr>
      <w:rFonts w:ascii="Arial Narrow" w:hAnsi="Arial Narrow" w:cstheme="minorBidi"/>
      <w:sz w:val="24"/>
      <w:u w:val="single"/>
    </w:rPr>
  </w:style>
  <w:style w:type="paragraph" w:customStyle="1" w:styleId="Small">
    <w:name w:val="Small"/>
    <w:basedOn w:val="Normal"/>
    <w:next w:val="Normal"/>
    <w:qFormat/>
    <w:rsid w:val="00392B8E"/>
    <w:pPr>
      <w:spacing w:after="200" w:line="276" w:lineRule="auto"/>
    </w:pPr>
    <w:rPr>
      <w:rFonts w:eastAsia="Calibri"/>
      <w:color w:val="000000"/>
      <w:sz w:val="16"/>
    </w:rPr>
  </w:style>
  <w:style w:type="character" w:customStyle="1" w:styleId="Underline-Highlighted">
    <w:name w:val="Underline-Highlighted"/>
    <w:uiPriority w:val="1"/>
    <w:qFormat/>
    <w:rsid w:val="00392B8E"/>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392B8E"/>
    <w:rPr>
      <w:rFonts w:ascii="Arial Narrow" w:hAnsi="Arial Narrow"/>
      <w:b/>
      <w:sz w:val="26"/>
    </w:rPr>
  </w:style>
  <w:style w:type="character" w:customStyle="1" w:styleId="CardText1Char">
    <w:name w:val="Card Text 1 Char"/>
    <w:link w:val="CardText1"/>
    <w:rsid w:val="00392B8E"/>
    <w:rPr>
      <w:rFonts w:ascii="Arial Narrow" w:hAnsi="Arial Narrow"/>
      <w:color w:val="000000"/>
      <w:u w:val="single"/>
    </w:rPr>
  </w:style>
  <w:style w:type="character" w:customStyle="1" w:styleId="CardText2Char">
    <w:name w:val="Card Text 2 Char"/>
    <w:link w:val="CardText2"/>
    <w:rsid w:val="00392B8E"/>
    <w:rPr>
      <w:rFonts w:ascii="Arial Narrow" w:hAnsi="Arial Narrow"/>
      <w:b/>
      <w:color w:val="000000"/>
      <w:u w:val="single"/>
    </w:rPr>
  </w:style>
  <w:style w:type="character" w:customStyle="1" w:styleId="SmallText">
    <w:name w:val="SmallText"/>
    <w:rsid w:val="00392B8E"/>
    <w:rPr>
      <w:color w:val="000000"/>
    </w:rPr>
  </w:style>
  <w:style w:type="character" w:customStyle="1" w:styleId="CitesChar1">
    <w:name w:val="Cites Char1"/>
    <w:rsid w:val="00392B8E"/>
    <w:rPr>
      <w:b/>
      <w:szCs w:val="24"/>
      <w:u w:val="single"/>
      <w:lang w:val="en-US" w:eastAsia="en-US" w:bidi="ar-SA"/>
    </w:rPr>
  </w:style>
  <w:style w:type="character" w:customStyle="1" w:styleId="CardUnderlinedChar">
    <w:name w:val="Card Underlined Char"/>
    <w:rsid w:val="00392B8E"/>
    <w:rPr>
      <w:rFonts w:ascii="Arial Narrow" w:hAnsi="Arial Narrow"/>
      <w:sz w:val="22"/>
      <w:szCs w:val="24"/>
      <w:u w:val="single"/>
      <w:lang w:val="en-US" w:eastAsia="en-US" w:bidi="ar-SA"/>
    </w:rPr>
  </w:style>
  <w:style w:type="paragraph" w:customStyle="1" w:styleId="TagCite">
    <w:name w:val="TagCite"/>
    <w:basedOn w:val="Normal"/>
    <w:uiPriority w:val="99"/>
    <w:qFormat/>
    <w:rsid w:val="00392B8E"/>
    <w:rPr>
      <w:rFonts w:ascii="Garamond" w:eastAsia="Times New Roman" w:hAnsi="Garamond"/>
      <w:b/>
      <w:sz w:val="24"/>
    </w:rPr>
  </w:style>
  <w:style w:type="paragraph" w:customStyle="1" w:styleId="HeadingsBase">
    <w:name w:val="Headings Base"/>
    <w:basedOn w:val="Normal"/>
    <w:link w:val="HeadingsBaseChar"/>
    <w:qFormat/>
    <w:rsid w:val="00392B8E"/>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392B8E"/>
    <w:rPr>
      <w:rFonts w:ascii="Calibri" w:eastAsia="Times New Roman" w:hAnsi="Calibri" w:cs="Calibri"/>
      <w:b/>
      <w:kern w:val="32"/>
      <w:sz w:val="32"/>
      <w:szCs w:val="20"/>
    </w:rPr>
  </w:style>
  <w:style w:type="character" w:customStyle="1" w:styleId="underline3">
    <w:name w:val="underline3"/>
    <w:rsid w:val="00392B8E"/>
    <w:rPr>
      <w:u w:val="single"/>
      <w:bdr w:val="none" w:sz="0" w:space="0" w:color="auto"/>
      <w:shd w:val="clear" w:color="auto" w:fill="FFFF00"/>
    </w:rPr>
  </w:style>
  <w:style w:type="paragraph" w:customStyle="1" w:styleId="HeadingFake">
    <w:name w:val="Heading Fake"/>
    <w:basedOn w:val="Heading3"/>
    <w:uiPriority w:val="99"/>
    <w:qFormat/>
    <w:rsid w:val="00392B8E"/>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392B8E"/>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392B8E"/>
  </w:style>
  <w:style w:type="paragraph" w:customStyle="1" w:styleId="SchoolWorksCited">
    <w:name w:val="School Works Cited"/>
    <w:basedOn w:val="SchoolPaper"/>
    <w:uiPriority w:val="99"/>
    <w:qFormat/>
    <w:rsid w:val="00392B8E"/>
  </w:style>
  <w:style w:type="paragraph" w:customStyle="1" w:styleId="BlockQuote">
    <w:name w:val="Block Quote"/>
    <w:basedOn w:val="Normal"/>
    <w:uiPriority w:val="99"/>
    <w:qFormat/>
    <w:rsid w:val="00392B8E"/>
    <w:pPr>
      <w:ind w:left="720" w:right="720"/>
    </w:pPr>
    <w:rPr>
      <w:rFonts w:eastAsia="Times New Roman"/>
      <w:kern w:val="32"/>
      <w:sz w:val="24"/>
      <w:szCs w:val="20"/>
    </w:rPr>
  </w:style>
  <w:style w:type="character" w:customStyle="1" w:styleId="menu">
    <w:name w:val="menu"/>
    <w:rsid w:val="00392B8E"/>
  </w:style>
  <w:style w:type="paragraph" w:customStyle="1" w:styleId="PaperBody">
    <w:name w:val="Paper Body"/>
    <w:basedOn w:val="Normal"/>
    <w:uiPriority w:val="99"/>
    <w:qFormat/>
    <w:rsid w:val="00392B8E"/>
    <w:pPr>
      <w:spacing w:line="480" w:lineRule="auto"/>
      <w:ind w:firstLine="720"/>
    </w:pPr>
    <w:rPr>
      <w:rFonts w:eastAsia="Times New Roman"/>
      <w:kern w:val="32"/>
    </w:rPr>
  </w:style>
  <w:style w:type="paragraph" w:customStyle="1" w:styleId="PaperCitation">
    <w:name w:val="Paper Citation"/>
    <w:basedOn w:val="Normal"/>
    <w:uiPriority w:val="99"/>
    <w:qFormat/>
    <w:rsid w:val="00392B8E"/>
    <w:pPr>
      <w:spacing w:line="480" w:lineRule="auto"/>
      <w:ind w:left="720" w:hanging="720"/>
    </w:pPr>
    <w:rPr>
      <w:rFonts w:eastAsia="Times New Roman"/>
      <w:kern w:val="32"/>
      <w:szCs w:val="20"/>
    </w:rPr>
  </w:style>
  <w:style w:type="paragraph" w:customStyle="1" w:styleId="hat">
    <w:name w:val="hat"/>
    <w:basedOn w:val="Heading1"/>
    <w:link w:val="hatChar"/>
    <w:qFormat/>
    <w:rsid w:val="00392B8E"/>
    <w:pPr>
      <w:suppressAutoHyphens/>
      <w:spacing w:before="6600" w:after="240"/>
    </w:pPr>
    <w:rPr>
      <w:rFonts w:eastAsia="Times New Roman" w:cs="Arial"/>
      <w:kern w:val="32"/>
    </w:rPr>
  </w:style>
  <w:style w:type="character" w:customStyle="1" w:styleId="hatChar">
    <w:name w:val="hat Char"/>
    <w:link w:val="hat"/>
    <w:rsid w:val="00392B8E"/>
    <w:rPr>
      <w:rFonts w:ascii="Calibri" w:eastAsia="Times New Roman" w:hAnsi="Calibri" w:cs="Arial"/>
      <w:b/>
      <w:bCs/>
      <w:kern w:val="32"/>
      <w:sz w:val="52"/>
      <w:szCs w:val="32"/>
    </w:rPr>
  </w:style>
  <w:style w:type="character" w:customStyle="1" w:styleId="BoldUnderlining">
    <w:name w:val="Bold Underlining"/>
    <w:rsid w:val="00392B8E"/>
    <w:rPr>
      <w:b/>
      <w:u w:val="single"/>
    </w:rPr>
  </w:style>
  <w:style w:type="paragraph" w:styleId="TOC4">
    <w:name w:val="toc 4"/>
    <w:basedOn w:val="Normal"/>
    <w:next w:val="Normal"/>
    <w:autoRedefine/>
    <w:uiPriority w:val="39"/>
    <w:rsid w:val="00392B8E"/>
    <w:pPr>
      <w:spacing w:after="100"/>
      <w:ind w:left="600"/>
    </w:pPr>
    <w:rPr>
      <w:rFonts w:eastAsia="Times New Roman"/>
      <w:kern w:val="32"/>
      <w:szCs w:val="20"/>
    </w:rPr>
  </w:style>
  <w:style w:type="paragraph" w:styleId="TOC5">
    <w:name w:val="toc 5"/>
    <w:basedOn w:val="Normal"/>
    <w:next w:val="Normal"/>
    <w:autoRedefine/>
    <w:uiPriority w:val="39"/>
    <w:rsid w:val="00392B8E"/>
    <w:pPr>
      <w:spacing w:after="100"/>
      <w:ind w:left="800"/>
    </w:pPr>
    <w:rPr>
      <w:rFonts w:eastAsia="Times New Roman"/>
      <w:kern w:val="32"/>
      <w:szCs w:val="20"/>
    </w:rPr>
  </w:style>
  <w:style w:type="paragraph" w:styleId="TOC6">
    <w:name w:val="toc 6"/>
    <w:basedOn w:val="Normal"/>
    <w:next w:val="Normal"/>
    <w:autoRedefine/>
    <w:uiPriority w:val="39"/>
    <w:rsid w:val="00392B8E"/>
    <w:pPr>
      <w:spacing w:after="100"/>
      <w:ind w:left="1000"/>
    </w:pPr>
    <w:rPr>
      <w:rFonts w:eastAsia="Times New Roman"/>
      <w:kern w:val="32"/>
      <w:szCs w:val="20"/>
    </w:rPr>
  </w:style>
  <w:style w:type="paragraph" w:styleId="TOC7">
    <w:name w:val="toc 7"/>
    <w:basedOn w:val="Normal"/>
    <w:next w:val="Normal"/>
    <w:autoRedefine/>
    <w:uiPriority w:val="39"/>
    <w:rsid w:val="00392B8E"/>
    <w:pPr>
      <w:spacing w:after="100"/>
      <w:ind w:left="1200"/>
    </w:pPr>
    <w:rPr>
      <w:rFonts w:eastAsia="Times New Roman"/>
      <w:kern w:val="32"/>
      <w:szCs w:val="20"/>
    </w:rPr>
  </w:style>
  <w:style w:type="paragraph" w:styleId="TOC8">
    <w:name w:val="toc 8"/>
    <w:basedOn w:val="Normal"/>
    <w:next w:val="Normal"/>
    <w:autoRedefine/>
    <w:uiPriority w:val="39"/>
    <w:rsid w:val="00392B8E"/>
    <w:pPr>
      <w:spacing w:after="100"/>
      <w:ind w:left="1400"/>
    </w:pPr>
    <w:rPr>
      <w:rFonts w:eastAsia="Times New Roman"/>
      <w:kern w:val="32"/>
      <w:szCs w:val="20"/>
    </w:rPr>
  </w:style>
  <w:style w:type="paragraph" w:styleId="TOC9">
    <w:name w:val="toc 9"/>
    <w:basedOn w:val="Normal"/>
    <w:next w:val="Normal"/>
    <w:autoRedefine/>
    <w:uiPriority w:val="39"/>
    <w:rsid w:val="00392B8E"/>
    <w:pPr>
      <w:spacing w:after="100"/>
      <w:ind w:left="1600"/>
    </w:pPr>
    <w:rPr>
      <w:rFonts w:eastAsia="Times New Roman"/>
      <w:kern w:val="32"/>
      <w:szCs w:val="20"/>
    </w:rPr>
  </w:style>
  <w:style w:type="paragraph" w:customStyle="1" w:styleId="WW-Default">
    <w:name w:val="WW-Default"/>
    <w:uiPriority w:val="99"/>
    <w:qFormat/>
    <w:rsid w:val="00392B8E"/>
    <w:pPr>
      <w:suppressAutoHyphens/>
    </w:pPr>
    <w:rPr>
      <w:rFonts w:ascii="Georgia" w:eastAsia="Calibri" w:hAnsi="Georgia" w:cs="Calibri"/>
      <w:sz w:val="22"/>
      <w:szCs w:val="22"/>
      <w:lang w:eastAsia="ar-SA"/>
    </w:rPr>
  </w:style>
  <w:style w:type="paragraph" w:styleId="Subtitle">
    <w:name w:val="Subtitle"/>
    <w:aliases w:val="Underlined card text"/>
    <w:basedOn w:val="Normal"/>
    <w:next w:val="Normal"/>
    <w:link w:val="SubtitleChar"/>
    <w:qFormat/>
    <w:rsid w:val="00392B8E"/>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rsid w:val="00392B8E"/>
    <w:rPr>
      <w:rFonts w:ascii="Cambria" w:eastAsia="Times New Roman" w:hAnsi="Cambria" w:cs="Calibri"/>
      <w:i/>
      <w:iCs/>
      <w:color w:val="4F81BD"/>
      <w:spacing w:val="15"/>
    </w:rPr>
  </w:style>
  <w:style w:type="table" w:styleId="TableGrid">
    <w:name w:val="Table Grid"/>
    <w:basedOn w:val="TableNormal"/>
    <w:rsid w:val="00392B8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392B8E"/>
  </w:style>
  <w:style w:type="character" w:customStyle="1" w:styleId="storyby">
    <w:name w:val="storyby"/>
    <w:rsid w:val="00392B8E"/>
  </w:style>
  <w:style w:type="character" w:customStyle="1" w:styleId="7TimesNewRoman">
    <w:name w:val="7 Times New Roman"/>
    <w:rsid w:val="00392B8E"/>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392B8E"/>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392B8E"/>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392B8E"/>
    <w:rPr>
      <w:kern w:val="32"/>
      <w:sz w:val="24"/>
    </w:rPr>
  </w:style>
  <w:style w:type="character" w:customStyle="1" w:styleId="CitesChar2">
    <w:name w:val="Cites Char2"/>
    <w:locked/>
    <w:rsid w:val="00392B8E"/>
    <w:rPr>
      <w:rFonts w:ascii="Times New Roman" w:eastAsia="Times New Roman" w:hAnsi="Times New Roman"/>
      <w:b/>
      <w:bCs/>
    </w:rPr>
  </w:style>
  <w:style w:type="character" w:customStyle="1" w:styleId="itxtrst">
    <w:name w:val="itxtrst"/>
    <w:rsid w:val="00392B8E"/>
  </w:style>
  <w:style w:type="character" w:customStyle="1" w:styleId="A-Underlining">
    <w:name w:val="A-Underlining"/>
    <w:rsid w:val="00392B8E"/>
    <w:rPr>
      <w:rFonts w:ascii="Garamond" w:hAnsi="Garamond"/>
      <w:color w:val="auto"/>
      <w:sz w:val="24"/>
      <w:u w:val="single"/>
    </w:rPr>
  </w:style>
  <w:style w:type="paragraph" w:customStyle="1" w:styleId="B-TagCite">
    <w:name w:val="B-TagCite"/>
    <w:uiPriority w:val="99"/>
    <w:qFormat/>
    <w:rsid w:val="00392B8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392B8E"/>
    <w:rPr>
      <w:b/>
      <w:noProof w:val="0"/>
      <w:sz w:val="22"/>
      <w:lang w:val="en-US" w:eastAsia="en-US" w:bidi="ar-SA"/>
    </w:rPr>
  </w:style>
  <w:style w:type="character" w:customStyle="1" w:styleId="fn">
    <w:name w:val="fn"/>
    <w:rsid w:val="00392B8E"/>
  </w:style>
  <w:style w:type="character" w:customStyle="1" w:styleId="newsmain">
    <w:name w:val="news_main"/>
    <w:rsid w:val="00392B8E"/>
  </w:style>
  <w:style w:type="paragraph" w:customStyle="1" w:styleId="UnderlinedText">
    <w:name w:val="Underlined Text"/>
    <w:basedOn w:val="Normal"/>
    <w:autoRedefine/>
    <w:uiPriority w:val="99"/>
    <w:qFormat/>
    <w:rsid w:val="00392B8E"/>
    <w:pPr>
      <w:jc w:val="both"/>
    </w:pPr>
    <w:rPr>
      <w:rFonts w:eastAsia="Calibri"/>
      <w:b/>
      <w:sz w:val="24"/>
    </w:rPr>
  </w:style>
  <w:style w:type="character" w:customStyle="1" w:styleId="verdana">
    <w:name w:val="verdana"/>
    <w:rsid w:val="00392B8E"/>
  </w:style>
  <w:style w:type="character" w:customStyle="1" w:styleId="vitstoryheadline">
    <w:name w:val="vitstoryheadline"/>
    <w:rsid w:val="00392B8E"/>
  </w:style>
  <w:style w:type="paragraph" w:customStyle="1" w:styleId="NormalText">
    <w:name w:val="Normal Text"/>
    <w:basedOn w:val="Normal"/>
    <w:link w:val="NormalTextChar"/>
    <w:autoRedefine/>
    <w:qFormat/>
    <w:rsid w:val="00392B8E"/>
    <w:pPr>
      <w:jc w:val="both"/>
    </w:pPr>
    <w:rPr>
      <w:rFonts w:eastAsia="Times New Roman"/>
      <w:szCs w:val="26"/>
      <w:lang w:val="x-none" w:eastAsia="ja-JP"/>
    </w:rPr>
  </w:style>
  <w:style w:type="character" w:customStyle="1" w:styleId="NormalTextChar">
    <w:name w:val="Normal Text Char"/>
    <w:link w:val="NormalText"/>
    <w:rsid w:val="00392B8E"/>
    <w:rPr>
      <w:rFonts w:ascii="Calibri" w:eastAsia="Times New Roman" w:hAnsi="Calibri" w:cs="Calibri"/>
      <w:sz w:val="22"/>
      <w:szCs w:val="26"/>
      <w:lang w:val="x-none" w:eastAsia="ja-JP"/>
    </w:rPr>
  </w:style>
  <w:style w:type="character" w:customStyle="1" w:styleId="AuthorDate0">
    <w:name w:val="Author Date"/>
    <w:rsid w:val="00392B8E"/>
    <w:rPr>
      <w:b/>
      <w:sz w:val="24"/>
      <w:u w:val="thick"/>
    </w:rPr>
  </w:style>
  <w:style w:type="paragraph" w:customStyle="1" w:styleId="HotRoute">
    <w:name w:val="Hot Route!"/>
    <w:basedOn w:val="Normal"/>
    <w:link w:val="HotRouteChar"/>
    <w:qFormat/>
    <w:rsid w:val="00392B8E"/>
    <w:pPr>
      <w:ind w:left="144"/>
    </w:pPr>
    <w:rPr>
      <w:rFonts w:eastAsia="Times New Roman"/>
    </w:rPr>
  </w:style>
  <w:style w:type="character" w:customStyle="1" w:styleId="UnderlinedTextCharChar">
    <w:name w:val="Underlined Text Char Char"/>
    <w:rsid w:val="00392B8E"/>
    <w:rPr>
      <w:rFonts w:cs="Arial"/>
      <w:bCs/>
      <w:noProof w:val="0"/>
      <w:szCs w:val="26"/>
      <w:u w:val="single"/>
      <w:lang w:val="en-US" w:eastAsia="en-US" w:bidi="ar-SA"/>
    </w:rPr>
  </w:style>
  <w:style w:type="character" w:customStyle="1" w:styleId="DocumentMapChar1">
    <w:name w:val="Document Map Char1"/>
    <w:uiPriority w:val="99"/>
    <w:rsid w:val="00392B8E"/>
    <w:rPr>
      <w:rFonts w:ascii="Tahoma" w:hAnsi="Tahoma" w:cs="Tahoma"/>
      <w:sz w:val="16"/>
      <w:szCs w:val="16"/>
    </w:rPr>
  </w:style>
  <w:style w:type="character" w:customStyle="1" w:styleId="Author">
    <w:name w:val="Author"/>
    <w:aliases w:val="Style Date"/>
    <w:uiPriority w:val="1"/>
    <w:qFormat/>
    <w:rsid w:val="00392B8E"/>
    <w:rPr>
      <w:b/>
      <w:sz w:val="24"/>
    </w:rPr>
  </w:style>
  <w:style w:type="character" w:customStyle="1" w:styleId="author0">
    <w:name w:val="author"/>
    <w:rsid w:val="00392B8E"/>
    <w:rPr>
      <w:rFonts w:ascii="Times New Roman" w:hAnsi="Times New Roman"/>
      <w:b/>
      <w:sz w:val="24"/>
    </w:rPr>
  </w:style>
  <w:style w:type="character" w:customStyle="1" w:styleId="articletitle">
    <w:name w:val="articletitle"/>
    <w:rsid w:val="00392B8E"/>
    <w:rPr>
      <w:rFonts w:cs="Times New Roman"/>
    </w:rPr>
  </w:style>
  <w:style w:type="character" w:customStyle="1" w:styleId="6pointChar">
    <w:name w:val="6 point Char"/>
    <w:rsid w:val="00392B8E"/>
    <w:rPr>
      <w:rFonts w:cs="Times New Roman"/>
      <w:sz w:val="12"/>
      <w:lang w:val="en-US" w:eastAsia="en-US"/>
    </w:rPr>
  </w:style>
  <w:style w:type="character" w:customStyle="1" w:styleId="term1">
    <w:name w:val="term1"/>
    <w:rsid w:val="00392B8E"/>
    <w:rPr>
      <w:b/>
      <w:bCs/>
    </w:rPr>
  </w:style>
  <w:style w:type="paragraph" w:customStyle="1" w:styleId="Minimize">
    <w:name w:val="Minimize"/>
    <w:basedOn w:val="Normal"/>
    <w:next w:val="Normal"/>
    <w:uiPriority w:val="99"/>
    <w:qFormat/>
    <w:rsid w:val="00392B8E"/>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uiPriority w:val="99"/>
    <w:rsid w:val="00392B8E"/>
    <w:rPr>
      <w:sz w:val="12"/>
      <w:szCs w:val="24"/>
    </w:rPr>
  </w:style>
  <w:style w:type="character" w:customStyle="1" w:styleId="StyleThickunderline">
    <w:name w:val="Style Thick underline"/>
    <w:qFormat/>
    <w:rsid w:val="00392B8E"/>
    <w:rPr>
      <w:u w:val="thick"/>
    </w:rPr>
  </w:style>
  <w:style w:type="character" w:customStyle="1" w:styleId="UnderlineTextChar">
    <w:name w:val="Underline Text Char"/>
    <w:link w:val="UnderlineText"/>
    <w:rsid w:val="00392B8E"/>
    <w:rPr>
      <w:u w:val="single"/>
    </w:rPr>
  </w:style>
  <w:style w:type="numbering" w:customStyle="1" w:styleId="NoList2">
    <w:name w:val="No List2"/>
    <w:next w:val="NoList"/>
    <w:uiPriority w:val="99"/>
    <w:semiHidden/>
    <w:rsid w:val="00392B8E"/>
  </w:style>
  <w:style w:type="paragraph" w:customStyle="1" w:styleId="underlined">
    <w:name w:val="underlined"/>
    <w:next w:val="Normal"/>
    <w:link w:val="underlinedChar"/>
    <w:autoRedefine/>
    <w:qFormat/>
    <w:rsid w:val="00392B8E"/>
    <w:pPr>
      <w:contextualSpacing/>
    </w:pPr>
    <w:rPr>
      <w:rFonts w:ascii="Times New Roman" w:eastAsia="Malgun Gothic" w:hAnsi="Times New Roman" w:cs="Times New Roman"/>
      <w:u w:val="single"/>
    </w:rPr>
  </w:style>
  <w:style w:type="character" w:customStyle="1" w:styleId="underlinedChar">
    <w:name w:val="underlined Char"/>
    <w:link w:val="underlined"/>
    <w:rsid w:val="00392B8E"/>
    <w:rPr>
      <w:rFonts w:ascii="Times New Roman" w:eastAsia="Malgun Gothic" w:hAnsi="Times New Roman" w:cs="Times New Roman"/>
      <w:u w:val="single"/>
    </w:rPr>
  </w:style>
  <w:style w:type="character" w:customStyle="1" w:styleId="Box">
    <w:name w:val="Box!"/>
    <w:rsid w:val="00392B8E"/>
    <w:rPr>
      <w:rFonts w:ascii="Garamond" w:hAnsi="Garamond"/>
      <w:sz w:val="24"/>
      <w:u w:val="single"/>
      <w:bdr w:val="single" w:sz="4" w:space="0" w:color="auto"/>
    </w:rPr>
  </w:style>
  <w:style w:type="character" w:customStyle="1" w:styleId="citechar">
    <w:name w:val="citechar"/>
    <w:rsid w:val="00392B8E"/>
  </w:style>
  <w:style w:type="character" w:customStyle="1" w:styleId="underlinechar">
    <w:name w:val="underlinechar"/>
    <w:rsid w:val="00392B8E"/>
  </w:style>
  <w:style w:type="character" w:customStyle="1" w:styleId="CardUnderlineChar">
    <w:name w:val="Card Underline Char"/>
    <w:rsid w:val="00392B8E"/>
    <w:rPr>
      <w:szCs w:val="24"/>
      <w:u w:val="single"/>
      <w:lang w:val="en-US" w:eastAsia="en-US" w:bidi="ar-SA"/>
    </w:rPr>
  </w:style>
  <w:style w:type="paragraph" w:customStyle="1" w:styleId="Default">
    <w:name w:val="Default"/>
    <w:uiPriority w:val="99"/>
    <w:qFormat/>
    <w:rsid w:val="00392B8E"/>
    <w:pPr>
      <w:autoSpaceDE w:val="0"/>
      <w:autoSpaceDN w:val="0"/>
      <w:adjustRightInd w:val="0"/>
    </w:pPr>
    <w:rPr>
      <w:rFonts w:ascii="Times New Roman" w:eastAsia="Times New Roman" w:hAnsi="Times New Roman" w:cs="Times New Roman"/>
      <w:color w:val="000000"/>
    </w:rPr>
  </w:style>
  <w:style w:type="character" w:customStyle="1" w:styleId="blue">
    <w:name w:val="blue"/>
    <w:rsid w:val="00392B8E"/>
  </w:style>
  <w:style w:type="character" w:customStyle="1" w:styleId="tagciteChar">
    <w:name w:val="tag/cite Char"/>
    <w:rsid w:val="00392B8E"/>
    <w:rPr>
      <w:b/>
      <w:sz w:val="24"/>
      <w:lang w:val="en-US" w:eastAsia="en-US" w:bidi="ar-SA"/>
    </w:rPr>
  </w:style>
  <w:style w:type="character" w:customStyle="1" w:styleId="8pointChar">
    <w:name w:val="8 point Char"/>
    <w:rsid w:val="00392B8E"/>
    <w:rPr>
      <w:sz w:val="16"/>
      <w:lang w:val="en-US" w:eastAsia="en-US" w:bidi="ar-SA"/>
    </w:rPr>
  </w:style>
  <w:style w:type="character" w:customStyle="1" w:styleId="BoldText12pt">
    <w:name w:val="Bold Text 12 pt"/>
    <w:rsid w:val="00392B8E"/>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392B8E"/>
  </w:style>
  <w:style w:type="character" w:customStyle="1" w:styleId="person-name">
    <w:name w:val="person-name"/>
    <w:rsid w:val="00392B8E"/>
  </w:style>
  <w:style w:type="paragraph" w:customStyle="1" w:styleId="CARD">
    <w:name w:val="CARD"/>
    <w:basedOn w:val="Normal"/>
    <w:link w:val="CARDChar1"/>
    <w:qFormat/>
    <w:rsid w:val="00392B8E"/>
    <w:rPr>
      <w:rFonts w:eastAsia="Times New Roman"/>
      <w:szCs w:val="20"/>
    </w:rPr>
  </w:style>
  <w:style w:type="character" w:customStyle="1" w:styleId="CARDChar1">
    <w:name w:val="CARD Char"/>
    <w:link w:val="CARD"/>
    <w:rsid w:val="00392B8E"/>
    <w:rPr>
      <w:rFonts w:ascii="Calibri" w:eastAsia="Times New Roman" w:hAnsi="Calibri" w:cs="Calibri"/>
      <w:sz w:val="22"/>
      <w:szCs w:val="20"/>
    </w:rPr>
  </w:style>
  <w:style w:type="paragraph" w:customStyle="1" w:styleId="Ununderlined">
    <w:name w:val="Ununderlined"/>
    <w:basedOn w:val="Normal"/>
    <w:link w:val="UnunderlinedChar"/>
    <w:qFormat/>
    <w:rsid w:val="00392B8E"/>
    <w:pPr>
      <w:jc w:val="both"/>
    </w:pPr>
    <w:rPr>
      <w:rFonts w:eastAsia="SimSun"/>
      <w:sz w:val="12"/>
    </w:rPr>
  </w:style>
  <w:style w:type="character" w:customStyle="1" w:styleId="UnunderlinedChar">
    <w:name w:val="Ununderlined Char"/>
    <w:link w:val="Ununderlined"/>
    <w:rsid w:val="00392B8E"/>
    <w:rPr>
      <w:rFonts w:ascii="Calibri" w:eastAsia="SimSun" w:hAnsi="Calibri" w:cs="Calibri"/>
      <w:sz w:val="12"/>
    </w:rPr>
  </w:style>
  <w:style w:type="paragraph" w:customStyle="1" w:styleId="Highlighting">
    <w:name w:val="Highlighting"/>
    <w:basedOn w:val="Normal"/>
    <w:link w:val="HighlightingChar"/>
    <w:autoRedefine/>
    <w:qFormat/>
    <w:rsid w:val="00392B8E"/>
    <w:rPr>
      <w:rFonts w:eastAsia="SimSun"/>
      <w:sz w:val="24"/>
      <w:u w:val="thick"/>
    </w:rPr>
  </w:style>
  <w:style w:type="character" w:customStyle="1" w:styleId="HighlightingChar">
    <w:name w:val="Highlighting Char"/>
    <w:link w:val="Highlighting"/>
    <w:rsid w:val="00392B8E"/>
    <w:rPr>
      <w:rFonts w:ascii="Calibri" w:eastAsia="SimSun" w:hAnsi="Calibri" w:cs="Calibri"/>
      <w:u w:val="thick"/>
    </w:rPr>
  </w:style>
  <w:style w:type="character" w:customStyle="1" w:styleId="highlight2">
    <w:name w:val="highlight2"/>
    <w:rsid w:val="00392B8E"/>
    <w:rPr>
      <w:rFonts w:ascii="Arial" w:hAnsi="Arial"/>
      <w:b/>
      <w:sz w:val="19"/>
      <w:u w:val="thick"/>
      <w:bdr w:val="none" w:sz="0" w:space="0" w:color="auto"/>
      <w:shd w:val="clear" w:color="auto" w:fill="auto"/>
    </w:rPr>
  </w:style>
  <w:style w:type="character" w:customStyle="1" w:styleId="box0">
    <w:name w:val="box"/>
    <w:rsid w:val="00392B8E"/>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392B8E"/>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392B8E"/>
    <w:rPr>
      <w:rFonts w:ascii="Calibri" w:eastAsia="Times New Roman" w:hAnsi="Calibri" w:cs="Arial"/>
      <w:bCs/>
      <w:iCs/>
      <w:smallCaps/>
      <w:sz w:val="20"/>
      <w:szCs w:val="20"/>
      <w:u w:val="double"/>
    </w:rPr>
  </w:style>
  <w:style w:type="character" w:customStyle="1" w:styleId="CharacterStyle1">
    <w:name w:val="Character Style 1"/>
    <w:rsid w:val="00392B8E"/>
    <w:rPr>
      <w:rFonts w:ascii="Tahoma" w:hAnsi="Tahoma" w:cs="Tahoma" w:hint="default"/>
      <w:sz w:val="18"/>
      <w:szCs w:val="18"/>
    </w:rPr>
  </w:style>
  <w:style w:type="character" w:customStyle="1" w:styleId="UnderlineStyleChar7">
    <w:name w:val="Underline Style Char7"/>
    <w:rsid w:val="00392B8E"/>
    <w:rPr>
      <w:rFonts w:ascii="Garamond" w:hAnsi="Garamond" w:hint="default"/>
      <w:sz w:val="22"/>
      <w:szCs w:val="24"/>
      <w:u w:val="single"/>
      <w:lang w:val="en-US" w:eastAsia="en-US" w:bidi="ar-SA"/>
    </w:rPr>
  </w:style>
  <w:style w:type="character" w:customStyle="1" w:styleId="StyleArial6ptBold">
    <w:name w:val="Style Arial 6 pt Bold"/>
    <w:rsid w:val="00392B8E"/>
    <w:rPr>
      <w:rFonts w:ascii="Arial" w:hAnsi="Arial" w:cs="Arial" w:hint="default"/>
      <w:bCs/>
      <w:sz w:val="12"/>
    </w:rPr>
  </w:style>
  <w:style w:type="character" w:customStyle="1" w:styleId="Style11ptBoldUnderline">
    <w:name w:val="Style 11 pt Bold Underline"/>
    <w:rsid w:val="00392B8E"/>
    <w:rPr>
      <w:b/>
      <w:bCs/>
      <w:sz w:val="20"/>
      <w:u w:val="single"/>
    </w:rPr>
  </w:style>
  <w:style w:type="paragraph" w:customStyle="1" w:styleId="teaserpermalink">
    <w:name w:val="teaser_permalink"/>
    <w:basedOn w:val="Normal"/>
    <w:uiPriority w:val="99"/>
    <w:qFormat/>
    <w:rsid w:val="00392B8E"/>
    <w:pPr>
      <w:spacing w:before="100" w:beforeAutospacing="1" w:after="100" w:afterAutospacing="1"/>
    </w:pPr>
    <w:rPr>
      <w:rFonts w:eastAsia="Times New Roman"/>
      <w:sz w:val="24"/>
      <w:lang w:eastAsia="zh-CN"/>
    </w:rPr>
  </w:style>
  <w:style w:type="character" w:customStyle="1" w:styleId="Heading2Char5">
    <w:name w:val="Heading 2 Char5"/>
    <w:rsid w:val="00392B8E"/>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392B8E"/>
    <w:rPr>
      <w:rFonts w:eastAsia="Calibri"/>
      <w:sz w:val="14"/>
    </w:rPr>
  </w:style>
  <w:style w:type="character" w:customStyle="1" w:styleId="SmalltextChar">
    <w:name w:val="Small text Char"/>
    <w:aliases w:val="Quote Char,Quote1 Char1"/>
    <w:link w:val="Smalltext0"/>
    <w:rsid w:val="00392B8E"/>
    <w:rPr>
      <w:rFonts w:ascii="Calibri" w:eastAsia="Calibri" w:hAnsi="Calibri" w:cs="Calibri"/>
      <w:sz w:val="14"/>
    </w:rPr>
  </w:style>
  <w:style w:type="character" w:customStyle="1" w:styleId="TagGreg">
    <w:name w:val="TagGreg"/>
    <w:uiPriority w:val="1"/>
    <w:qFormat/>
    <w:rsid w:val="00392B8E"/>
    <w:rPr>
      <w:b/>
      <w:sz w:val="24"/>
    </w:rPr>
  </w:style>
  <w:style w:type="character" w:customStyle="1" w:styleId="SmallText-New">
    <w:name w:val="Small Text - New"/>
    <w:rsid w:val="00392B8E"/>
    <w:rPr>
      <w:rFonts w:ascii="Arial Narrow" w:hAnsi="Arial Narrow"/>
      <w:sz w:val="14"/>
    </w:rPr>
  </w:style>
  <w:style w:type="character" w:customStyle="1" w:styleId="Underlined-New">
    <w:name w:val="Underlined - New"/>
    <w:rsid w:val="00392B8E"/>
    <w:rPr>
      <w:rFonts w:ascii="Arial Narrow" w:hAnsi="Arial Narrow"/>
      <w:sz w:val="16"/>
      <w:u w:val="single"/>
    </w:rPr>
  </w:style>
  <w:style w:type="character" w:customStyle="1" w:styleId="Boxing-New">
    <w:name w:val="Boxing - New"/>
    <w:rsid w:val="00392B8E"/>
    <w:rPr>
      <w:rFonts w:ascii="Arial Narrow" w:hAnsi="Arial Narrow"/>
      <w:sz w:val="16"/>
      <w:u w:val="none"/>
      <w:bdr w:val="single" w:sz="4" w:space="0" w:color="auto"/>
    </w:rPr>
  </w:style>
  <w:style w:type="character" w:customStyle="1" w:styleId="hilite1">
    <w:name w:val="hilite1"/>
    <w:rsid w:val="00392B8E"/>
    <w:rPr>
      <w:rFonts w:ascii="Arial Narrow" w:hAnsi="Arial Narrow"/>
      <w:sz w:val="18"/>
      <w:u w:val="single"/>
      <w:bdr w:val="none" w:sz="0" w:space="0" w:color="auto"/>
      <w:shd w:val="clear" w:color="auto" w:fill="00FF00"/>
    </w:rPr>
  </w:style>
  <w:style w:type="character" w:customStyle="1" w:styleId="term">
    <w:name w:val="term"/>
    <w:rsid w:val="00392B8E"/>
  </w:style>
  <w:style w:type="character" w:customStyle="1" w:styleId="f">
    <w:name w:val="f"/>
    <w:rsid w:val="00392B8E"/>
  </w:style>
  <w:style w:type="paragraph" w:customStyle="1" w:styleId="StyleStyle49pt">
    <w:name w:val="Style Style4 + 9 pt"/>
    <w:basedOn w:val="Style4"/>
    <w:link w:val="StyleStyle49ptChar"/>
    <w:qFormat/>
    <w:rsid w:val="00392B8E"/>
    <w:rPr>
      <w:rFonts w:ascii="Times New Roman" w:eastAsia="Times New Roman" w:hAnsi="Times New Roman" w:cs="Times New Roman"/>
    </w:rPr>
  </w:style>
  <w:style w:type="character" w:customStyle="1" w:styleId="StyleStyle49ptChar">
    <w:name w:val="Style Style4 + 9 pt Char"/>
    <w:link w:val="StyleStyle49pt"/>
    <w:rsid w:val="00392B8E"/>
    <w:rPr>
      <w:rFonts w:ascii="Times New Roman" w:eastAsia="Times New Roman" w:hAnsi="Times New Roman" w:cs="Times New Roman"/>
      <w:u w:val="single"/>
    </w:rPr>
  </w:style>
  <w:style w:type="paragraph" w:customStyle="1" w:styleId="StyleStyle49ptBold">
    <w:name w:val="Style Style4 + 9 pt Bold"/>
    <w:basedOn w:val="Style4"/>
    <w:link w:val="StyleStyle49ptBoldChar"/>
    <w:qFormat/>
    <w:rsid w:val="00392B8E"/>
    <w:rPr>
      <w:rFonts w:ascii="Times New Roman" w:eastAsia="Times New Roman" w:hAnsi="Times New Roman" w:cs="Times New Roman"/>
      <w:b/>
      <w:bCs/>
    </w:rPr>
  </w:style>
  <w:style w:type="character" w:customStyle="1" w:styleId="StyleStyle49ptBoldChar">
    <w:name w:val="Style Style4 + 9 pt Bold Char"/>
    <w:link w:val="StyleStyle49ptBold"/>
    <w:rsid w:val="00392B8E"/>
    <w:rPr>
      <w:rFonts w:ascii="Times New Roman" w:eastAsia="Times New Roman" w:hAnsi="Times New Roman" w:cs="Times New Roman"/>
      <w:b/>
      <w:bCs/>
      <w:u w:val="single"/>
    </w:rPr>
  </w:style>
  <w:style w:type="character" w:customStyle="1" w:styleId="StyleDebateUnderline10pt">
    <w:name w:val="Style Debate Underline + 10 pt"/>
    <w:rsid w:val="00392B8E"/>
    <w:rPr>
      <w:rFonts w:ascii="Times New Roman" w:hAnsi="Times New Roman"/>
      <w:sz w:val="20"/>
      <w:szCs w:val="20"/>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392B8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92B8E"/>
    <w:rPr>
      <w:rFonts w:ascii="Calibri" w:eastAsia="Times New Roman" w:hAnsi="Calibri" w:cs="Calibri"/>
      <w:b/>
      <w:bCs/>
      <w:sz w:val="22"/>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392B8E"/>
    <w:rPr>
      <w:rFonts w:ascii="Times New Roman" w:eastAsia="Times New Roman" w:hAnsi="Times New Roman" w:cs="Times New Roman"/>
    </w:rPr>
  </w:style>
  <w:style w:type="character" w:customStyle="1" w:styleId="ssl01">
    <w:name w:val="ss_l01"/>
    <w:rsid w:val="00392B8E"/>
    <w:rPr>
      <w:color w:val="000000"/>
      <w:sz w:val="32"/>
      <w:szCs w:val="32"/>
    </w:rPr>
  </w:style>
  <w:style w:type="paragraph" w:customStyle="1" w:styleId="Normaltag">
    <w:name w:val="Normal tag"/>
    <w:basedOn w:val="Normal"/>
    <w:link w:val="NormaltagChar"/>
    <w:uiPriority w:val="99"/>
    <w:qFormat/>
    <w:rsid w:val="00392B8E"/>
    <w:rPr>
      <w:rFonts w:eastAsia="Times New Roman"/>
      <w:b/>
      <w:sz w:val="24"/>
      <w:szCs w:val="20"/>
    </w:rPr>
  </w:style>
  <w:style w:type="character" w:customStyle="1" w:styleId="NormaltagChar">
    <w:name w:val="Normal tag Char"/>
    <w:link w:val="Normaltag"/>
    <w:uiPriority w:val="99"/>
    <w:rsid w:val="00392B8E"/>
    <w:rPr>
      <w:rFonts w:ascii="Calibri" w:eastAsia="Times New Roman" w:hAnsi="Calibri" w:cs="Calibri"/>
      <w:b/>
      <w:szCs w:val="20"/>
    </w:rPr>
  </w:style>
  <w:style w:type="paragraph" w:customStyle="1" w:styleId="Cardnon-underlined">
    <w:name w:val="Card non-underlined"/>
    <w:basedOn w:val="Normal"/>
    <w:link w:val="Cardnon-underlinedChar"/>
    <w:autoRedefine/>
    <w:uiPriority w:val="99"/>
    <w:qFormat/>
    <w:rsid w:val="00392B8E"/>
    <w:rPr>
      <w:rFonts w:eastAsia="Times New Roman"/>
      <w:szCs w:val="20"/>
    </w:rPr>
  </w:style>
  <w:style w:type="character" w:customStyle="1" w:styleId="Cardnon-underlinedChar">
    <w:name w:val="Card non-underlined Char"/>
    <w:link w:val="Cardnon-underlined"/>
    <w:uiPriority w:val="99"/>
    <w:rsid w:val="00392B8E"/>
    <w:rPr>
      <w:rFonts w:ascii="Calibri" w:eastAsia="Times New Roman" w:hAnsi="Calibri" w:cs="Calibri"/>
      <w:sz w:val="22"/>
      <w:szCs w:val="20"/>
    </w:rPr>
  </w:style>
  <w:style w:type="paragraph" w:customStyle="1" w:styleId="tiny">
    <w:name w:val="tiny"/>
    <w:next w:val="Normal"/>
    <w:link w:val="tinyChar"/>
    <w:autoRedefine/>
    <w:qFormat/>
    <w:rsid w:val="00392B8E"/>
    <w:pPr>
      <w:contextualSpacing/>
    </w:pPr>
    <w:rPr>
      <w:rFonts w:ascii="Times New Roman" w:eastAsia="Malgun Gothic" w:hAnsi="Times New Roman" w:cs="Times New Roman"/>
      <w:sz w:val="20"/>
      <w:szCs w:val="20"/>
    </w:rPr>
  </w:style>
  <w:style w:type="character" w:customStyle="1" w:styleId="tinyChar">
    <w:name w:val="tiny Char"/>
    <w:link w:val="tiny"/>
    <w:rsid w:val="00392B8E"/>
    <w:rPr>
      <w:rFonts w:ascii="Times New Roman" w:eastAsia="Malgun Gothic" w:hAnsi="Times New Roman" w:cs="Times New Roman"/>
      <w:sz w:val="20"/>
      <w:szCs w:val="20"/>
    </w:rPr>
  </w:style>
  <w:style w:type="character" w:customStyle="1" w:styleId="Style11Char">
    <w:name w:val="Style11 Char"/>
    <w:link w:val="Style11"/>
    <w:rsid w:val="00392B8E"/>
    <w:rPr>
      <w:b/>
      <w:u w:val="thick"/>
    </w:rPr>
  </w:style>
  <w:style w:type="character" w:customStyle="1" w:styleId="Style12Char">
    <w:name w:val="Style12 Char"/>
    <w:link w:val="Style12"/>
    <w:rsid w:val="00392B8E"/>
    <w:rPr>
      <w:b/>
      <w:u w:val="thick"/>
    </w:rPr>
  </w:style>
  <w:style w:type="character" w:customStyle="1" w:styleId="Heading4Char1">
    <w:name w:val="Heading 4 Char1"/>
    <w:aliases w:val="No Spacing2111 Char1"/>
    <w:qFormat/>
    <w:rsid w:val="00392B8E"/>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392B8E"/>
    <w:pPr>
      <w:spacing w:after="240"/>
      <w:jc w:val="center"/>
    </w:pPr>
    <w:rPr>
      <w:rFonts w:eastAsia="Times New Roman"/>
      <w:b/>
      <w:sz w:val="32"/>
      <w:szCs w:val="20"/>
      <w:u w:val="single"/>
    </w:rPr>
  </w:style>
  <w:style w:type="paragraph" w:customStyle="1" w:styleId="TxBrp1">
    <w:name w:val="TxBr_p1"/>
    <w:basedOn w:val="Normal"/>
    <w:uiPriority w:val="99"/>
    <w:qFormat/>
    <w:rsid w:val="00392B8E"/>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uiPriority w:val="99"/>
    <w:qFormat/>
    <w:rsid w:val="00392B8E"/>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rsid w:val="00392B8E"/>
    <w:rPr>
      <w:color w:val="auto"/>
    </w:rPr>
  </w:style>
  <w:style w:type="character" w:customStyle="1" w:styleId="BodyTextIndentChar">
    <w:name w:val="Body Text Indent Char"/>
    <w:basedOn w:val="DefaultParagraphFont"/>
    <w:link w:val="BodyTextIndent"/>
    <w:rsid w:val="00392B8E"/>
    <w:rPr>
      <w:rFonts w:ascii="Times New Roman" w:eastAsia="Times New Roman" w:hAnsi="Times New Roman" w:cs="Times New Roman"/>
    </w:rPr>
  </w:style>
  <w:style w:type="character" w:styleId="FootnoteReference">
    <w:name w:val="footnote reference"/>
    <w:rsid w:val="00392B8E"/>
    <w:rPr>
      <w:color w:val="000000"/>
    </w:rPr>
  </w:style>
  <w:style w:type="character" w:customStyle="1" w:styleId="allocatoragentsleft">
    <w:name w:val="al_locatoragentsleft"/>
    <w:rsid w:val="00392B8E"/>
  </w:style>
  <w:style w:type="character" w:customStyle="1" w:styleId="grey10">
    <w:name w:val="grey10"/>
    <w:rsid w:val="00392B8E"/>
  </w:style>
  <w:style w:type="character" w:styleId="HTMLTypewriter">
    <w:name w:val="HTML Typewriter"/>
    <w:unhideWhenUsed/>
    <w:rsid w:val="00392B8E"/>
    <w:rPr>
      <w:rFonts w:ascii="Courier New" w:eastAsia="Times New Roman" w:hAnsi="Courier New" w:cs="Courier New"/>
      <w:sz w:val="20"/>
      <w:szCs w:val="20"/>
    </w:rPr>
  </w:style>
  <w:style w:type="character" w:customStyle="1" w:styleId="caps">
    <w:name w:val="caps"/>
    <w:rsid w:val="00392B8E"/>
  </w:style>
  <w:style w:type="paragraph" w:styleId="HTMLPreformatted">
    <w:name w:val="HTML Preformatted"/>
    <w:basedOn w:val="Normal"/>
    <w:link w:val="HTMLPreformattedChar"/>
    <w:uiPriority w:val="99"/>
    <w:unhideWhenUsed/>
    <w:rsid w:val="0039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392B8E"/>
    <w:rPr>
      <w:rFonts w:ascii="Courier New" w:eastAsia="Times New Roman" w:hAnsi="Courier New" w:cs="Courier New"/>
      <w:sz w:val="22"/>
      <w:szCs w:val="20"/>
    </w:rPr>
  </w:style>
  <w:style w:type="character" w:customStyle="1" w:styleId="Style12ptBoldUnderline1">
    <w:name w:val="Style 12 pt Bold Underline1"/>
    <w:rsid w:val="00392B8E"/>
    <w:rPr>
      <w:b/>
      <w:bCs/>
      <w:sz w:val="24"/>
      <w:u w:val="single"/>
    </w:rPr>
  </w:style>
  <w:style w:type="character" w:customStyle="1" w:styleId="UnderlinesCharChar">
    <w:name w:val="Underlines Char Char"/>
    <w:rsid w:val="00392B8E"/>
    <w:rPr>
      <w:rFonts w:cs="Arial"/>
      <w:b/>
      <w:bCs/>
      <w:noProof w:val="0"/>
      <w:sz w:val="22"/>
      <w:szCs w:val="26"/>
      <w:u w:val="single"/>
      <w:lang w:val="en-US" w:eastAsia="en-US" w:bidi="ar-SA"/>
    </w:rPr>
  </w:style>
  <w:style w:type="paragraph" w:customStyle="1" w:styleId="Carding">
    <w:name w:val="Carding"/>
    <w:basedOn w:val="Normal"/>
    <w:uiPriority w:val="99"/>
    <w:qFormat/>
    <w:rsid w:val="00392B8E"/>
    <w:rPr>
      <w:rFonts w:eastAsia="Times New Roman"/>
      <w:sz w:val="18"/>
    </w:rPr>
  </w:style>
  <w:style w:type="paragraph" w:customStyle="1" w:styleId="Style3">
    <w:name w:val="Style3"/>
    <w:basedOn w:val="Normal"/>
    <w:link w:val="Style3Char"/>
    <w:uiPriority w:val="99"/>
    <w:qFormat/>
    <w:rsid w:val="00392B8E"/>
    <w:rPr>
      <w:rFonts w:eastAsia="Times New Roman"/>
      <w:b/>
    </w:rPr>
  </w:style>
  <w:style w:type="character" w:customStyle="1" w:styleId="Style3Char">
    <w:name w:val="Style3 Char"/>
    <w:link w:val="Style3"/>
    <w:uiPriority w:val="99"/>
    <w:rsid w:val="00392B8E"/>
    <w:rPr>
      <w:rFonts w:ascii="Calibri" w:eastAsia="Times New Roman" w:hAnsi="Calibri" w:cs="Calibri"/>
      <w:b/>
      <w:sz w:val="22"/>
    </w:rPr>
  </w:style>
  <w:style w:type="character" w:customStyle="1" w:styleId="TagsChar1">
    <w:name w:val="Tags Char1"/>
    <w:aliases w:val="Super Script Char1,TagStyle Char1,Heading 2 Char3,Tag Char2,TAG Char3,Heading 2 Char1 Char2,TAG Char1 Char2,Heading 2 Char Char Char2,Heading 2 Char1 Char Char Char2,Heading 2 Char Char Char Char Char2,Heading 21 Char"/>
    <w:qFormat/>
    <w:rsid w:val="00392B8E"/>
    <w:rPr>
      <w:rFonts w:ascii="Arial Narrow" w:hAnsi="Arial Narrow"/>
      <w:b/>
      <w:noProof w:val="0"/>
      <w:sz w:val="22"/>
      <w:szCs w:val="60"/>
      <w:lang w:val="en-US" w:eastAsia="en-US" w:bidi="ar-SA"/>
    </w:rPr>
  </w:style>
  <w:style w:type="character" w:customStyle="1" w:styleId="aunderline">
    <w:name w:val="aunderline"/>
    <w:qFormat/>
    <w:rsid w:val="00392B8E"/>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
    <w:qFormat/>
    <w:rsid w:val="00392B8E"/>
    <w:rPr>
      <w:b/>
      <w:noProof w:val="0"/>
      <w:sz w:val="24"/>
      <w:lang w:val="en-US" w:eastAsia="en-US" w:bidi="ar-SA"/>
    </w:rPr>
  </w:style>
  <w:style w:type="character" w:customStyle="1" w:styleId="Taggin-New">
    <w:name w:val="Taggin - New"/>
    <w:rsid w:val="00392B8E"/>
    <w:rPr>
      <w:rFonts w:ascii="Arial Narrow" w:hAnsi="Arial Narrow"/>
      <w:b/>
      <w:sz w:val="22"/>
    </w:rPr>
  </w:style>
  <w:style w:type="character" w:customStyle="1" w:styleId="27">
    <w:name w:val="27"/>
    <w:rsid w:val="00392B8E"/>
    <w:rPr>
      <w:rFonts w:cs="Arial"/>
      <w:bCs/>
      <w:sz w:val="20"/>
      <w:u w:val="single"/>
      <w:lang w:val="en-US" w:eastAsia="en-US" w:bidi="ar-SA"/>
    </w:rPr>
  </w:style>
  <w:style w:type="character" w:customStyle="1" w:styleId="ilad">
    <w:name w:val="il_ad"/>
    <w:rsid w:val="00392B8E"/>
  </w:style>
  <w:style w:type="paragraph" w:customStyle="1" w:styleId="CardsHighlighted">
    <w:name w:val="Cards Highlighted"/>
    <w:next w:val="Normal"/>
    <w:link w:val="CardsHighlightedChar"/>
    <w:qFormat/>
    <w:rsid w:val="00392B8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392B8E"/>
    <w:rPr>
      <w:rFonts w:ascii="Times New Roman" w:eastAsia="Calibri" w:hAnsi="Times New Roman" w:cs="Times New Roman"/>
      <w:szCs w:val="20"/>
      <w:u w:val="single"/>
      <w:shd w:val="clear" w:color="auto" w:fill="00FFFF"/>
    </w:rPr>
  </w:style>
  <w:style w:type="character" w:customStyle="1" w:styleId="CardUnderlined">
    <w:name w:val="Card Underlined"/>
    <w:rsid w:val="00392B8E"/>
    <w:rPr>
      <w:rFonts w:ascii="Garamond" w:hAnsi="Garamond"/>
      <w:sz w:val="22"/>
      <w:szCs w:val="24"/>
      <w:u w:val="single"/>
      <w:lang w:val="en-US" w:eastAsia="en-US" w:bidi="ar-SA"/>
    </w:rPr>
  </w:style>
  <w:style w:type="paragraph" w:customStyle="1" w:styleId="Style2">
    <w:name w:val="Style2"/>
    <w:basedOn w:val="Heading4"/>
    <w:uiPriority w:val="99"/>
    <w:qFormat/>
    <w:rsid w:val="00392B8E"/>
    <w:pPr>
      <w:spacing w:before="0"/>
    </w:pPr>
    <w:rPr>
      <w:rFonts w:eastAsia="Times New Roman" w:cs="Times New Roman"/>
      <w:caps/>
      <w:szCs w:val="20"/>
    </w:rPr>
  </w:style>
  <w:style w:type="character" w:customStyle="1" w:styleId="StyleStyle4CharTimesNewRoman11pt">
    <w:name w:val="Style Style4 Char + Times New Roman 11 pt"/>
    <w:rsid w:val="00392B8E"/>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392B8E"/>
    <w:rPr>
      <w:rFonts w:ascii="Times New Roman" w:hAnsi="Times New Roman"/>
      <w:b/>
      <w:bCs/>
      <w:sz w:val="20"/>
      <w:szCs w:val="24"/>
      <w:u w:val="single"/>
      <w:lang w:val="en-US" w:eastAsia="en-US" w:bidi="ar-SA"/>
    </w:rPr>
  </w:style>
  <w:style w:type="character" w:customStyle="1" w:styleId="SmallFontChar">
    <w:name w:val="Small Font Char"/>
    <w:link w:val="SmallFont"/>
    <w:rsid w:val="00392B8E"/>
    <w:rPr>
      <w:sz w:val="14"/>
      <w:szCs w:val="18"/>
    </w:rPr>
  </w:style>
  <w:style w:type="paragraph" w:customStyle="1" w:styleId="SmallFont">
    <w:name w:val="Small Font"/>
    <w:basedOn w:val="Normal"/>
    <w:link w:val="SmallFontChar"/>
    <w:qFormat/>
    <w:rsid w:val="00392B8E"/>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uiPriority w:val="99"/>
    <w:qFormat/>
    <w:rsid w:val="00392B8E"/>
    <w:pPr>
      <w:contextualSpacing/>
    </w:pPr>
    <w:rPr>
      <w:rFonts w:ascii="Times New Roman" w:eastAsia="Malgun Gothic" w:hAnsi="Times New Roman" w:cs="Times New Roman"/>
      <w:b/>
      <w:sz w:val="22"/>
      <w:u w:val="single"/>
    </w:rPr>
  </w:style>
  <w:style w:type="character" w:customStyle="1" w:styleId="citesChar">
    <w:name w:val="cites Char"/>
    <w:aliases w:val="Heading 1 Char3"/>
    <w:link w:val="cites"/>
    <w:uiPriority w:val="99"/>
    <w:rsid w:val="00392B8E"/>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locked/>
    <w:rsid w:val="00392B8E"/>
    <w:rPr>
      <w:b/>
      <w:sz w:val="22"/>
    </w:rPr>
  </w:style>
  <w:style w:type="character" w:customStyle="1" w:styleId="wikiexternallink">
    <w:name w:val="wikiexternallink"/>
    <w:rsid w:val="00392B8E"/>
  </w:style>
  <w:style w:type="character" w:customStyle="1" w:styleId="senselabelstart">
    <w:name w:val="sense_label start"/>
    <w:rsid w:val="00392B8E"/>
  </w:style>
  <w:style w:type="character" w:customStyle="1" w:styleId="sensecontent">
    <w:name w:val="sense_content"/>
    <w:rsid w:val="00392B8E"/>
  </w:style>
  <w:style w:type="character" w:customStyle="1" w:styleId="vi">
    <w:name w:val="vi"/>
    <w:rsid w:val="00392B8E"/>
  </w:style>
  <w:style w:type="character" w:customStyle="1" w:styleId="pagetitle">
    <w:name w:val="pagetitle"/>
    <w:rsid w:val="00392B8E"/>
  </w:style>
  <w:style w:type="paragraph" w:customStyle="1" w:styleId="text">
    <w:name w:val="text"/>
    <w:basedOn w:val="Normal"/>
    <w:uiPriority w:val="99"/>
    <w:qFormat/>
    <w:rsid w:val="00392B8E"/>
    <w:pPr>
      <w:spacing w:before="100" w:beforeAutospacing="1" w:after="100" w:afterAutospacing="1"/>
    </w:pPr>
    <w:rPr>
      <w:rFonts w:eastAsia="Times New Roman"/>
      <w:sz w:val="24"/>
    </w:rPr>
  </w:style>
  <w:style w:type="character" w:customStyle="1" w:styleId="wikigeneratedlinkcontent">
    <w:name w:val="wikigeneratedlinkcontent"/>
    <w:rsid w:val="00392B8E"/>
  </w:style>
  <w:style w:type="character" w:customStyle="1" w:styleId="StyleUnderlineCharChar9ptBold1">
    <w:name w:val="Style Underline Char Char + 9 pt Bold1"/>
    <w:rsid w:val="00392B8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92B8E"/>
    <w:rPr>
      <w:rFonts w:ascii="Times New Roman" w:hAnsi="Times New Roman"/>
      <w:sz w:val="20"/>
      <w:szCs w:val="24"/>
      <w:u w:val="single"/>
      <w:lang w:val="en-US" w:eastAsia="en-US" w:bidi="ar-SA"/>
    </w:rPr>
  </w:style>
  <w:style w:type="character" w:customStyle="1" w:styleId="StyleUnderlineChar9pt">
    <w:name w:val="Style Underline Char + 9 pt"/>
    <w:rsid w:val="00392B8E"/>
    <w:rPr>
      <w:rFonts w:ascii="Times New Roman" w:hAnsi="Times New Roman"/>
      <w:sz w:val="20"/>
      <w:u w:val="single"/>
      <w:lang w:val="en-US" w:eastAsia="en-US" w:bidi="ar-SA"/>
    </w:rPr>
  </w:style>
  <w:style w:type="character" w:customStyle="1" w:styleId="Style9ptUnderline">
    <w:name w:val="Style 9 pt Underline"/>
    <w:rsid w:val="00392B8E"/>
    <w:rPr>
      <w:sz w:val="20"/>
      <w:u w:val="single"/>
    </w:rPr>
  </w:style>
  <w:style w:type="character" w:customStyle="1" w:styleId="Style9ptBoldUnderline">
    <w:name w:val="Style 9 pt Bold Underline"/>
    <w:rsid w:val="00392B8E"/>
    <w:rPr>
      <w:b/>
      <w:bCs/>
      <w:sz w:val="20"/>
      <w:u w:val="single"/>
    </w:rPr>
  </w:style>
  <w:style w:type="paragraph" w:customStyle="1" w:styleId="StyleUnderline9pt">
    <w:name w:val="Style Underline + 9 pt"/>
    <w:link w:val="StyleUnderline9ptChar"/>
    <w:qFormat/>
    <w:rsid w:val="00392B8E"/>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392B8E"/>
    <w:rPr>
      <w:rFonts w:ascii="Calibri" w:eastAsia="Times New Roman" w:hAnsi="Calibri" w:cs="Times New Roman"/>
      <w:sz w:val="22"/>
      <w:szCs w:val="20"/>
      <w:u w:val="single"/>
    </w:rPr>
  </w:style>
  <w:style w:type="character" w:customStyle="1" w:styleId="StyleUnderlineChar9ptBold">
    <w:name w:val="Style Underline Char + 9 pt Bold"/>
    <w:rsid w:val="00392B8E"/>
    <w:rPr>
      <w:rFonts w:ascii="Times New Roman" w:hAnsi="Times New Roman"/>
      <w:b/>
      <w:bCs/>
      <w:sz w:val="20"/>
      <w:u w:val="single"/>
      <w:lang w:val="en-US" w:eastAsia="en-US" w:bidi="ar-SA"/>
    </w:rPr>
  </w:style>
  <w:style w:type="character" w:customStyle="1" w:styleId="UnderlineChar1">
    <w:name w:val="Underline Char1"/>
    <w:rsid w:val="00392B8E"/>
    <w:rPr>
      <w:rFonts w:ascii="Times New Roman" w:hAnsi="Times New Roman"/>
      <w:sz w:val="20"/>
      <w:szCs w:val="24"/>
      <w:u w:val="single"/>
      <w:lang w:val="en-US" w:eastAsia="en-US" w:bidi="ar-SA"/>
    </w:rPr>
  </w:style>
  <w:style w:type="character" w:customStyle="1" w:styleId="StyleUnderlineChar1Bold">
    <w:name w:val="Style Underline Char1 + Bold"/>
    <w:rsid w:val="00392B8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92B8E"/>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392B8E"/>
    <w:rPr>
      <w:rFonts w:ascii="Arial Narrow" w:eastAsia="Times New Roman" w:hAnsi="Arial Narrow" w:cs="Calibri"/>
      <w:kern w:val="32"/>
      <w:sz w:val="22"/>
      <w:szCs w:val="20"/>
    </w:rPr>
  </w:style>
  <w:style w:type="paragraph" w:customStyle="1" w:styleId="TagsCharChar">
    <w:name w:val="Tags Char Char"/>
    <w:basedOn w:val="Normal"/>
    <w:uiPriority w:val="99"/>
    <w:qFormat/>
    <w:rsid w:val="00392B8E"/>
    <w:rPr>
      <w:rFonts w:ascii="Times" w:eastAsia="Times" w:hAnsi="Times"/>
      <w:b/>
      <w:sz w:val="24"/>
    </w:rPr>
  </w:style>
  <w:style w:type="character" w:customStyle="1" w:styleId="TagsCharCharChar">
    <w:name w:val="Tags Char Char Char"/>
    <w:rsid w:val="00392B8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92B8E"/>
    <w:pPr>
      <w:spacing w:before="100" w:beforeAutospacing="1" w:after="100" w:afterAutospacing="1"/>
    </w:pPr>
    <w:rPr>
      <w:rFonts w:eastAsia="Times New Roman"/>
      <w:sz w:val="18"/>
      <w:szCs w:val="18"/>
    </w:rPr>
  </w:style>
  <w:style w:type="character" w:customStyle="1" w:styleId="Style11ptBlackUnderline">
    <w:name w:val="Style 11 pt Black Underline"/>
    <w:rsid w:val="00392B8E"/>
    <w:rPr>
      <w:color w:val="000000"/>
      <w:sz w:val="20"/>
      <w:u w:val="single"/>
    </w:rPr>
  </w:style>
  <w:style w:type="character" w:customStyle="1" w:styleId="Style11ptBlack">
    <w:name w:val="Style 11 pt Black"/>
    <w:rsid w:val="00392B8E"/>
    <w:rPr>
      <w:color w:val="000000"/>
      <w:sz w:val="20"/>
    </w:rPr>
  </w:style>
  <w:style w:type="character" w:customStyle="1" w:styleId="Heading2Char1CharCharCharCharCharC">
    <w:name w:val="Heading 2 Char1 Char Char Char Char Char C"/>
    <w:rsid w:val="00392B8E"/>
    <w:rPr>
      <w:rFonts w:cs="Arial"/>
      <w:b/>
      <w:bCs/>
      <w:iCs/>
      <w:sz w:val="24"/>
      <w:szCs w:val="28"/>
      <w:lang w:val="en-US" w:eastAsia="en-US" w:bidi="ar-SA"/>
    </w:rPr>
  </w:style>
  <w:style w:type="character" w:customStyle="1" w:styleId="StyleUnderlineCharTimesBold">
    <w:name w:val="Style Underline Char + Times Bold"/>
    <w:rsid w:val="00392B8E"/>
    <w:rPr>
      <w:rFonts w:ascii="Times" w:hAnsi="Times"/>
      <w:b w:val="0"/>
      <w:bCs/>
      <w:sz w:val="20"/>
      <w:u w:val="single"/>
    </w:rPr>
  </w:style>
  <w:style w:type="character" w:customStyle="1" w:styleId="blubigktbiz">
    <w:name w:val="blubigktbiz"/>
    <w:rsid w:val="00392B8E"/>
  </w:style>
  <w:style w:type="character" w:customStyle="1" w:styleId="evidencetextChar">
    <w:name w:val="evidence text Char"/>
    <w:rsid w:val="00392B8E"/>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92B8E"/>
    <w:pPr>
      <w:ind w:left="-1080" w:right="1728"/>
    </w:pPr>
    <w:rPr>
      <w:rFonts w:eastAsia="Times New Roman"/>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392B8E"/>
    <w:rPr>
      <w:rFonts w:ascii="Calibri" w:eastAsia="Times New Roman" w:hAnsi="Calibri" w:cs="Calibri"/>
      <w:szCs w:val="20"/>
      <w:u w:val="thick"/>
      <w:bdr w:val="single" w:sz="4" w:space="0" w:color="auto"/>
    </w:rPr>
  </w:style>
  <w:style w:type="paragraph" w:styleId="Caption">
    <w:name w:val="caption"/>
    <w:aliases w:val="caption"/>
    <w:basedOn w:val="Normal"/>
    <w:next w:val="Normal"/>
    <w:qFormat/>
    <w:rsid w:val="00392B8E"/>
    <w:rPr>
      <w:rFonts w:eastAsia="Times New Roman"/>
      <w:b/>
      <w:bCs/>
      <w:sz w:val="18"/>
      <w:szCs w:val="18"/>
      <w:lang w:bidi="en-US"/>
    </w:rPr>
  </w:style>
  <w:style w:type="character" w:customStyle="1" w:styleId="Style4CharChar">
    <w:name w:val="Style4 Char Char"/>
    <w:rsid w:val="00392B8E"/>
    <w:rPr>
      <w:rFonts w:ascii="Arial Narrow" w:hAnsi="Arial Narrow"/>
      <w:noProof w:val="0"/>
      <w:szCs w:val="24"/>
      <w:u w:val="single"/>
      <w:lang w:val="en-US" w:eastAsia="en-US" w:bidi="ar-SA"/>
    </w:rPr>
  </w:style>
  <w:style w:type="character" w:customStyle="1" w:styleId="StyleUnderline4">
    <w:name w:val="Style Underline4"/>
    <w:rsid w:val="00392B8E"/>
    <w:rPr>
      <w:u w:val="single"/>
    </w:rPr>
  </w:style>
  <w:style w:type="character" w:customStyle="1" w:styleId="BodyText3Char">
    <w:name w:val="Body Text 3 Char"/>
    <w:link w:val="BodyText3"/>
    <w:rsid w:val="00392B8E"/>
    <w:rPr>
      <w:rFonts w:ascii="Arial Narrow" w:eastAsia="Times New Roman" w:hAnsi="Arial Narrow"/>
      <w:sz w:val="16"/>
      <w:szCs w:val="16"/>
    </w:rPr>
  </w:style>
  <w:style w:type="paragraph" w:styleId="BodyText3">
    <w:name w:val="Body Text 3"/>
    <w:basedOn w:val="Normal"/>
    <w:link w:val="BodyText3Char"/>
    <w:qFormat/>
    <w:rsid w:val="00392B8E"/>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392B8E"/>
    <w:rPr>
      <w:rFonts w:ascii="Calibri" w:hAnsi="Calibri" w:cs="Calibri"/>
      <w:sz w:val="16"/>
      <w:szCs w:val="16"/>
    </w:rPr>
  </w:style>
  <w:style w:type="character" w:customStyle="1" w:styleId="StyleEmphasisArial12ptBold">
    <w:name w:val="Style Emphasis + Arial 12 pt Bold"/>
    <w:rsid w:val="00392B8E"/>
    <w:rPr>
      <w:rFonts w:ascii="Arial" w:hAnsi="Arial"/>
      <w:b/>
      <w:bCs/>
      <w:i/>
      <w:iCs/>
      <w:sz w:val="24"/>
    </w:rPr>
  </w:style>
  <w:style w:type="character" w:customStyle="1" w:styleId="super">
    <w:name w:val="super"/>
    <w:rsid w:val="00392B8E"/>
  </w:style>
  <w:style w:type="character" w:customStyle="1" w:styleId="text30">
    <w:name w:val="text30"/>
    <w:rsid w:val="00392B8E"/>
  </w:style>
  <w:style w:type="character" w:customStyle="1" w:styleId="uppercase">
    <w:name w:val="uppercase"/>
    <w:rsid w:val="00392B8E"/>
  </w:style>
  <w:style w:type="character" w:customStyle="1" w:styleId="bodytext0">
    <w:name w:val="bodytext"/>
    <w:rsid w:val="00392B8E"/>
  </w:style>
  <w:style w:type="character" w:customStyle="1" w:styleId="entry-title">
    <w:name w:val="entry-title"/>
    <w:rsid w:val="00392B8E"/>
  </w:style>
  <w:style w:type="character" w:customStyle="1" w:styleId="BodyTextIndentChar1">
    <w:name w:val="Body Text Indent Char1"/>
    <w:rsid w:val="00392B8E"/>
    <w:rPr>
      <w:rFonts w:ascii="Times New Roman" w:hAnsi="Times New Roman" w:cs="Times New Roman"/>
      <w:sz w:val="20"/>
    </w:rPr>
  </w:style>
  <w:style w:type="character" w:customStyle="1" w:styleId="HTMLPreformattedChar1">
    <w:name w:val="HTML Preformatted Char1"/>
    <w:uiPriority w:val="99"/>
    <w:rsid w:val="00392B8E"/>
    <w:rPr>
      <w:rFonts w:ascii="Consolas" w:hAnsi="Consolas" w:cs="Consolas"/>
      <w:sz w:val="20"/>
      <w:szCs w:val="20"/>
    </w:rPr>
  </w:style>
  <w:style w:type="character" w:customStyle="1" w:styleId="DebateHighlighted">
    <w:name w:val="Debate Highlighted"/>
    <w:qFormat/>
    <w:rsid w:val="00392B8E"/>
    <w:rPr>
      <w:rFonts w:ascii="Times New Roman" w:hAnsi="Times New Roman"/>
      <w:sz w:val="20"/>
      <w:u w:val="thick"/>
      <w:bdr w:val="none" w:sz="0" w:space="0" w:color="auto"/>
      <w:shd w:val="clear" w:color="auto" w:fill="00FFFF"/>
    </w:rPr>
  </w:style>
  <w:style w:type="character" w:customStyle="1" w:styleId="Style6pt">
    <w:name w:val="Style 6 pt"/>
    <w:qFormat/>
    <w:rsid w:val="00392B8E"/>
    <w:rPr>
      <w:sz w:val="12"/>
    </w:rPr>
  </w:style>
  <w:style w:type="character" w:customStyle="1" w:styleId="UnderlineCharCharChar">
    <w:name w:val="Underline Char Char Char"/>
    <w:rsid w:val="00392B8E"/>
    <w:rPr>
      <w:noProof w:val="0"/>
      <w:sz w:val="22"/>
      <w:szCs w:val="24"/>
      <w:u w:val="single"/>
      <w:lang w:val="en-US" w:eastAsia="en-US" w:bidi="ar-SA"/>
    </w:rPr>
  </w:style>
  <w:style w:type="character" w:customStyle="1" w:styleId="CiteCharCharCharCharCharChar">
    <w:name w:val="Cite Char Char Char Char Char Char"/>
    <w:rsid w:val="00392B8E"/>
    <w:rPr>
      <w:b/>
      <w:noProof w:val="0"/>
      <w:sz w:val="22"/>
      <w:szCs w:val="24"/>
      <w:u w:val="single"/>
      <w:lang w:val="en-US" w:eastAsia="en-US" w:bidi="ar-SA"/>
    </w:rPr>
  </w:style>
  <w:style w:type="character" w:customStyle="1" w:styleId="mainbody1">
    <w:name w:val="mainbody1"/>
    <w:rsid w:val="00392B8E"/>
    <w:rPr>
      <w:rFonts w:ascii="Verdana" w:hAnsi="Verdana" w:hint="default"/>
      <w:color w:val="000000"/>
      <w:sz w:val="22"/>
      <w:szCs w:val="22"/>
    </w:rPr>
  </w:style>
  <w:style w:type="paragraph" w:customStyle="1" w:styleId="author-name">
    <w:name w:val="author-name"/>
    <w:basedOn w:val="Normal"/>
    <w:uiPriority w:val="99"/>
    <w:qFormat/>
    <w:rsid w:val="00392B8E"/>
    <w:pPr>
      <w:spacing w:before="100" w:beforeAutospacing="1" w:after="100" w:afterAutospacing="1"/>
    </w:pPr>
    <w:rPr>
      <w:rFonts w:eastAsia="Times New Roman"/>
      <w:sz w:val="24"/>
    </w:rPr>
  </w:style>
  <w:style w:type="paragraph" w:customStyle="1" w:styleId="author-credentials">
    <w:name w:val="author-credentials"/>
    <w:basedOn w:val="Normal"/>
    <w:uiPriority w:val="99"/>
    <w:qFormat/>
    <w:rsid w:val="00392B8E"/>
    <w:pPr>
      <w:spacing w:before="100" w:beforeAutospacing="1" w:after="100" w:afterAutospacing="1"/>
    </w:pPr>
    <w:rPr>
      <w:rFonts w:eastAsia="Times New Roman"/>
      <w:sz w:val="24"/>
    </w:rPr>
  </w:style>
  <w:style w:type="paragraph" w:customStyle="1" w:styleId="Style23">
    <w:name w:val="Style23"/>
    <w:basedOn w:val="Normal"/>
    <w:uiPriority w:val="99"/>
    <w:qFormat/>
    <w:rsid w:val="00392B8E"/>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392B8E"/>
    <w:rPr>
      <w:u w:val="single"/>
    </w:rPr>
  </w:style>
  <w:style w:type="character" w:customStyle="1" w:styleId="StyleUnderlined11ptBoldChar">
    <w:name w:val="Style Underlined + 11 pt Bold Char"/>
    <w:link w:val="StyleUnderlined11ptBold"/>
    <w:locked/>
    <w:rsid w:val="00392B8E"/>
    <w:rPr>
      <w:b/>
      <w:bCs/>
      <w:u w:val="single"/>
    </w:rPr>
  </w:style>
  <w:style w:type="paragraph" w:customStyle="1" w:styleId="StyleUnderlined11ptBold">
    <w:name w:val="Style Underlined + 11 pt Bold"/>
    <w:basedOn w:val="underlined"/>
    <w:link w:val="StyleUnderlined11ptBoldChar"/>
    <w:qFormat/>
    <w:rsid w:val="00392B8E"/>
    <w:pPr>
      <w:contextualSpacing w:val="0"/>
    </w:pPr>
    <w:rPr>
      <w:rFonts w:asciiTheme="minorHAnsi" w:eastAsiaTheme="minorEastAsia" w:hAnsiTheme="minorHAnsi" w:cstheme="minorBidi"/>
      <w:b/>
      <w:bCs/>
    </w:rPr>
  </w:style>
  <w:style w:type="character" w:customStyle="1" w:styleId="StyleUnderlined11ptChar">
    <w:name w:val="Style Underlined + 11 pt Char"/>
    <w:link w:val="StyleUnderlined11pt"/>
    <w:locked/>
    <w:rsid w:val="00392B8E"/>
    <w:rPr>
      <w:u w:val="single"/>
    </w:rPr>
  </w:style>
  <w:style w:type="paragraph" w:customStyle="1" w:styleId="StyleUnderlined11pt">
    <w:name w:val="Style Underlined + 11 pt"/>
    <w:basedOn w:val="underlined"/>
    <w:link w:val="StyleUnderlined11ptChar"/>
    <w:qFormat/>
    <w:rsid w:val="00392B8E"/>
    <w:pPr>
      <w:contextualSpacing w:val="0"/>
    </w:pPr>
    <w:rPr>
      <w:rFonts w:asciiTheme="minorHAnsi" w:eastAsiaTheme="minorEastAsia" w:hAnsiTheme="minorHAnsi" w:cstheme="minorBidi"/>
    </w:rPr>
  </w:style>
  <w:style w:type="character" w:customStyle="1" w:styleId="StyleUnderlineChar11ptChar">
    <w:name w:val="Style Underline Char + 11 pt Char"/>
    <w:link w:val="StyleUnderlineChar11pt"/>
    <w:locked/>
    <w:rsid w:val="00392B8E"/>
    <w:rPr>
      <w:u w:val="single"/>
    </w:rPr>
  </w:style>
  <w:style w:type="paragraph" w:customStyle="1" w:styleId="StyleUnderlineChar11pt">
    <w:name w:val="Style Underline Char + 11 pt"/>
    <w:basedOn w:val="Normal"/>
    <w:link w:val="StyleUnderlineChar11ptChar"/>
    <w:qFormat/>
    <w:rsid w:val="00392B8E"/>
    <w:rPr>
      <w:rFonts w:asciiTheme="minorHAnsi" w:hAnsiTheme="minorHAnsi" w:cstheme="minorBidi"/>
      <w:sz w:val="24"/>
      <w:u w:val="single"/>
    </w:rPr>
  </w:style>
  <w:style w:type="character" w:customStyle="1" w:styleId="StyleUnderlineChar11ptBoldChar">
    <w:name w:val="Style Underline Char + 11 pt Bold Char"/>
    <w:link w:val="StyleUnderlineChar11ptBold"/>
    <w:locked/>
    <w:rsid w:val="00392B8E"/>
    <w:rPr>
      <w:b/>
      <w:bCs/>
      <w:u w:val="single"/>
    </w:rPr>
  </w:style>
  <w:style w:type="paragraph" w:customStyle="1" w:styleId="StyleUnderlineChar11ptBold">
    <w:name w:val="Style Underline Char + 11 pt Bold"/>
    <w:basedOn w:val="Normal"/>
    <w:link w:val="StyleUnderlineChar11ptBoldChar"/>
    <w:qFormat/>
    <w:rsid w:val="00392B8E"/>
    <w:rPr>
      <w:rFonts w:asciiTheme="minorHAnsi" w:hAnsiTheme="minorHAnsi" w:cstheme="minorBidi"/>
      <w:b/>
      <w:bCs/>
      <w:sz w:val="24"/>
      <w:u w:val="single"/>
    </w:rPr>
  </w:style>
  <w:style w:type="character" w:customStyle="1" w:styleId="StyleStyle11ptBoldUnderlineBorderSinglesolidlineAuto">
    <w:name w:val="Style Style 11 pt Bold Underline Border: : (Single solid line Auto ..."/>
    <w:rsid w:val="00392B8E"/>
    <w:rPr>
      <w:rFonts w:ascii="Times New Roman" w:hAnsi="Times New Roman" w:cs="Times New Roman" w:hint="default"/>
      <w:b/>
      <w:bCs/>
      <w:strike w:val="0"/>
      <w:dstrike w:val="0"/>
      <w:sz w:val="20"/>
      <w:u w:val="none"/>
      <w:effect w:val="none"/>
      <w:bdr w:val="none" w:sz="0" w:space="0" w:color="auto" w:frame="1"/>
    </w:rPr>
  </w:style>
  <w:style w:type="character" w:customStyle="1" w:styleId="StyleUnderlinePatternClearYellow">
    <w:name w:val="Style Underline Pattern: Clear (Yellow)"/>
    <w:rsid w:val="00392B8E"/>
    <w:rPr>
      <w:u w:val="single"/>
      <w:shd w:val="clear" w:color="auto" w:fill="00FF00"/>
    </w:rPr>
  </w:style>
  <w:style w:type="character" w:customStyle="1" w:styleId="Heading3CharCharCharChar">
    <w:name w:val="Heading 3 Char Char Char Char"/>
    <w:rsid w:val="00392B8E"/>
    <w:rPr>
      <w:rFonts w:ascii="Arial" w:hAnsi="Arial" w:cs="Arial" w:hint="default"/>
      <w:bCs/>
      <w:szCs w:val="26"/>
      <w:u w:val="single"/>
      <w:lang w:val="en-US" w:eastAsia="en-US" w:bidi="ar-SA"/>
    </w:rPr>
  </w:style>
  <w:style w:type="character" w:styleId="HTMLCite">
    <w:name w:val="HTML Cite"/>
    <w:uiPriority w:val="99"/>
    <w:unhideWhenUsed/>
    <w:rsid w:val="00392B8E"/>
    <w:rPr>
      <w:i/>
      <w:iCs/>
    </w:rPr>
  </w:style>
  <w:style w:type="paragraph" w:customStyle="1" w:styleId="CardText0">
    <w:name w:val="CardText"/>
    <w:basedOn w:val="Normal"/>
    <w:link w:val="CardTextChar1"/>
    <w:qFormat/>
    <w:rsid w:val="00392B8E"/>
    <w:pPr>
      <w:ind w:left="288"/>
    </w:pPr>
    <w:rPr>
      <w:rFonts w:eastAsia="Calibri"/>
    </w:rPr>
  </w:style>
  <w:style w:type="character" w:customStyle="1" w:styleId="CardTextChar1">
    <w:name w:val="CardText Char"/>
    <w:link w:val="CardText0"/>
    <w:rsid w:val="00392B8E"/>
    <w:rPr>
      <w:rFonts w:ascii="Calibri" w:eastAsia="Calibri" w:hAnsi="Calibri" w:cs="Calibri"/>
      <w:sz w:val="22"/>
    </w:rPr>
  </w:style>
  <w:style w:type="paragraph" w:customStyle="1" w:styleId="StyleCardTextTimesNewRoman11ptUnderline">
    <w:name w:val="Style Card Text + Times New Roman 11 pt Underline"/>
    <w:link w:val="StyleCardTextTimesNewRoman11ptUnderlineChar"/>
    <w:qFormat/>
    <w:rsid w:val="00392B8E"/>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392B8E"/>
    <w:rPr>
      <w:rFonts w:ascii="Calibri" w:eastAsia="Calibri" w:hAnsi="Calibri" w:cs="Times New Roman"/>
      <w:sz w:val="22"/>
      <w:szCs w:val="22"/>
      <w:u w:val="single"/>
    </w:rPr>
  </w:style>
  <w:style w:type="paragraph" w:customStyle="1" w:styleId="Cards1">
    <w:name w:val="Cards1"/>
    <w:basedOn w:val="Normal"/>
    <w:link w:val="Cards1Char"/>
    <w:qFormat/>
    <w:rsid w:val="00392B8E"/>
    <w:pPr>
      <w:ind w:left="288"/>
    </w:pPr>
    <w:rPr>
      <w:rFonts w:eastAsia="Times New Roman"/>
      <w:u w:val="single"/>
    </w:rPr>
  </w:style>
  <w:style w:type="character" w:customStyle="1" w:styleId="Cards1Char">
    <w:name w:val="Cards1 Char"/>
    <w:link w:val="Cards1"/>
    <w:rsid w:val="00392B8E"/>
    <w:rPr>
      <w:rFonts w:ascii="Calibri" w:eastAsia="Times New Roman" w:hAnsi="Calibri" w:cs="Calibri"/>
      <w:sz w:val="22"/>
      <w:u w:val="single"/>
    </w:rPr>
  </w:style>
  <w:style w:type="paragraph" w:customStyle="1" w:styleId="StyleLeft02">
    <w:name w:val="Style Left:  0.2&quot;"/>
    <w:basedOn w:val="Normal"/>
    <w:uiPriority w:val="99"/>
    <w:qFormat/>
    <w:rsid w:val="00392B8E"/>
    <w:rPr>
      <w:rFonts w:eastAsia="Calibri"/>
      <w:szCs w:val="20"/>
    </w:rPr>
  </w:style>
  <w:style w:type="paragraph" w:customStyle="1" w:styleId="Tag2">
    <w:name w:val="Tag2"/>
    <w:basedOn w:val="Normal"/>
    <w:uiPriority w:val="99"/>
    <w:qFormat/>
    <w:rsid w:val="00392B8E"/>
    <w:rPr>
      <w:rFonts w:eastAsia="Calibri"/>
      <w:b/>
    </w:rPr>
  </w:style>
  <w:style w:type="paragraph" w:styleId="List">
    <w:name w:val="List"/>
    <w:basedOn w:val="Normal"/>
    <w:uiPriority w:val="99"/>
    <w:unhideWhenUsed/>
    <w:rsid w:val="00392B8E"/>
    <w:pPr>
      <w:contextualSpacing/>
    </w:pPr>
    <w:rPr>
      <w:rFonts w:eastAsia="Calibri"/>
    </w:rPr>
  </w:style>
  <w:style w:type="paragraph" w:customStyle="1" w:styleId="PageHeaderLine1">
    <w:name w:val="PageHeaderLine1"/>
    <w:basedOn w:val="Normal"/>
    <w:uiPriority w:val="99"/>
    <w:qFormat/>
    <w:rsid w:val="00392B8E"/>
    <w:pPr>
      <w:tabs>
        <w:tab w:val="right" w:pos="10800"/>
      </w:tabs>
    </w:pPr>
    <w:rPr>
      <w:rFonts w:eastAsia="Calibri"/>
      <w:b/>
      <w:sz w:val="28"/>
    </w:rPr>
  </w:style>
  <w:style w:type="paragraph" w:customStyle="1" w:styleId="PageHeaderLine2">
    <w:name w:val="PageHeaderLine2"/>
    <w:basedOn w:val="Normal"/>
    <w:next w:val="Normal"/>
    <w:link w:val="PageHeaderLine2Char"/>
    <w:uiPriority w:val="99"/>
    <w:qFormat/>
    <w:rsid w:val="00392B8E"/>
    <w:pPr>
      <w:tabs>
        <w:tab w:val="right" w:pos="10800"/>
      </w:tabs>
      <w:spacing w:line="480" w:lineRule="auto"/>
    </w:pPr>
    <w:rPr>
      <w:rFonts w:eastAsia="Calibri"/>
      <w:b/>
    </w:rPr>
  </w:style>
  <w:style w:type="character" w:customStyle="1" w:styleId="EndnoteTextChar">
    <w:name w:val="Endnote Text Char"/>
    <w:link w:val="EndnoteText"/>
    <w:rsid w:val="00392B8E"/>
    <w:rPr>
      <w:rFonts w:ascii="Arial" w:hAnsi="Arial" w:cs="Arial"/>
      <w:lang w:val="x-none" w:eastAsia="x-none"/>
    </w:rPr>
  </w:style>
  <w:style w:type="paragraph" w:styleId="EndnoteText">
    <w:name w:val="endnote text"/>
    <w:basedOn w:val="Normal"/>
    <w:link w:val="EndnoteTextChar"/>
    <w:unhideWhenUsed/>
    <w:rsid w:val="00392B8E"/>
    <w:rPr>
      <w:rFonts w:ascii="Arial" w:hAnsi="Arial" w:cs="Arial"/>
      <w:sz w:val="24"/>
      <w:lang w:val="x-none" w:eastAsia="x-none"/>
    </w:rPr>
  </w:style>
  <w:style w:type="character" w:customStyle="1" w:styleId="EndnoteTextChar1">
    <w:name w:val="Endnote Text Char1"/>
    <w:basedOn w:val="DefaultParagraphFont"/>
    <w:rsid w:val="00392B8E"/>
    <w:rPr>
      <w:rFonts w:ascii="Calibri" w:hAnsi="Calibri" w:cs="Calibri"/>
      <w:sz w:val="20"/>
      <w:szCs w:val="20"/>
    </w:rPr>
  </w:style>
  <w:style w:type="paragraph" w:customStyle="1" w:styleId="D345FF3D873148C5AE3FBF3267827368">
    <w:name w:val="D345FF3D873148C5AE3FBF3267827368"/>
    <w:uiPriority w:val="99"/>
    <w:qFormat/>
    <w:rsid w:val="00392B8E"/>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392B8E"/>
    <w:pPr>
      <w:ind w:left="432"/>
    </w:pPr>
    <w:rPr>
      <w:rFonts w:eastAsia="SimSun"/>
      <w:color w:val="000000"/>
      <w:sz w:val="16"/>
      <w:szCs w:val="20"/>
      <w:lang w:val="x-none" w:eastAsia="x-none"/>
    </w:rPr>
  </w:style>
  <w:style w:type="character" w:customStyle="1" w:styleId="NormaltextCharChar">
    <w:name w:val="Normal text Char Char"/>
    <w:link w:val="Normaltext0"/>
    <w:rsid w:val="00392B8E"/>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392B8E"/>
    <w:rPr>
      <w:b/>
      <w:sz w:val="28"/>
    </w:rPr>
  </w:style>
  <w:style w:type="character" w:customStyle="1" w:styleId="TagofCardChar">
    <w:name w:val="Tag of Card Char"/>
    <w:link w:val="TagofCard"/>
    <w:rsid w:val="00392B8E"/>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392B8E"/>
    <w:rPr>
      <w:b/>
      <w:bCs/>
      <w:sz w:val="20"/>
    </w:rPr>
  </w:style>
  <w:style w:type="character" w:customStyle="1" w:styleId="SourcenameChar">
    <w:name w:val="Source name Char"/>
    <w:link w:val="Sourcename"/>
    <w:rsid w:val="00392B8E"/>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392B8E"/>
    <w:rPr>
      <w:sz w:val="22"/>
      <w:u w:val="single"/>
    </w:rPr>
  </w:style>
  <w:style w:type="character" w:customStyle="1" w:styleId="underlinedcardChar">
    <w:name w:val="underlined card Char"/>
    <w:link w:val="underlinedcard"/>
    <w:rsid w:val="00392B8E"/>
    <w:rPr>
      <w:rFonts w:ascii="Calibri" w:eastAsia="SimSun" w:hAnsi="Calibri" w:cs="Calibri"/>
      <w:color w:val="000000"/>
      <w:sz w:val="22"/>
      <w:szCs w:val="20"/>
      <w:u w:val="single"/>
      <w:lang w:val="x-none" w:eastAsia="x-none"/>
    </w:rPr>
  </w:style>
  <w:style w:type="paragraph" w:customStyle="1" w:styleId="FullText">
    <w:name w:val="Full Text"/>
    <w:basedOn w:val="Normal"/>
    <w:uiPriority w:val="99"/>
    <w:qFormat/>
    <w:rsid w:val="00392B8E"/>
    <w:rPr>
      <w:rFonts w:eastAsia="Times New Roman"/>
      <w:sz w:val="16"/>
    </w:rPr>
  </w:style>
  <w:style w:type="character" w:customStyle="1" w:styleId="SourceBold">
    <w:name w:val="Source Bold"/>
    <w:rsid w:val="00392B8E"/>
    <w:rPr>
      <w:rFonts w:ascii="Arial Narrow" w:hAnsi="Arial Narrow"/>
      <w:b/>
      <w:sz w:val="24"/>
      <w:u w:val="none"/>
    </w:rPr>
  </w:style>
  <w:style w:type="paragraph" w:customStyle="1" w:styleId="TextUnderline">
    <w:name w:val="Text Underline"/>
    <w:basedOn w:val="Normal"/>
    <w:link w:val="TextUnderlineChar"/>
    <w:qFormat/>
    <w:rsid w:val="00392B8E"/>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392B8E"/>
    <w:rPr>
      <w:rFonts w:ascii="Garamond" w:eastAsia="Times New Roman" w:hAnsi="Garamond" w:cs="Calibri"/>
      <w:bCs/>
      <w:kern w:val="20"/>
      <w:sz w:val="22"/>
      <w:szCs w:val="32"/>
      <w:u w:val="single"/>
      <w:lang w:val="x-none" w:eastAsia="x-none"/>
    </w:rPr>
  </w:style>
  <w:style w:type="paragraph" w:customStyle="1" w:styleId="CardTagandCite">
    <w:name w:val="Card Tag and Cite"/>
    <w:basedOn w:val="Normal"/>
    <w:next w:val="Normal"/>
    <w:link w:val="CardTagandCiteChar"/>
    <w:qFormat/>
    <w:rsid w:val="00392B8E"/>
    <w:rPr>
      <w:rFonts w:ascii="Arial Narrow" w:hAnsi="Arial Narrow" w:cstheme="minorBidi"/>
      <w:b/>
      <w:sz w:val="26"/>
    </w:rPr>
  </w:style>
  <w:style w:type="paragraph" w:customStyle="1" w:styleId="CardText1">
    <w:name w:val="Card Text 1"/>
    <w:basedOn w:val="Normal"/>
    <w:link w:val="CardText1Char"/>
    <w:autoRedefine/>
    <w:qFormat/>
    <w:rsid w:val="00392B8E"/>
    <w:rPr>
      <w:rFonts w:ascii="Arial Narrow" w:hAnsi="Arial Narrow" w:cstheme="minorBidi"/>
      <w:color w:val="000000"/>
      <w:sz w:val="24"/>
      <w:u w:val="single"/>
    </w:rPr>
  </w:style>
  <w:style w:type="paragraph" w:customStyle="1" w:styleId="CardText2">
    <w:name w:val="Card Text 2"/>
    <w:basedOn w:val="CardText1"/>
    <w:link w:val="CardText2Char"/>
    <w:qFormat/>
    <w:rsid w:val="00392B8E"/>
    <w:rPr>
      <w:b/>
    </w:rPr>
  </w:style>
  <w:style w:type="character" w:customStyle="1" w:styleId="2xBoldUnderline">
    <w:name w:val="2x_Bold_Underline"/>
    <w:rsid w:val="00392B8E"/>
    <w:rPr>
      <w:b/>
      <w:bCs/>
      <w:sz w:val="24"/>
      <w:u w:val="thick"/>
    </w:rPr>
  </w:style>
  <w:style w:type="character" w:customStyle="1" w:styleId="Dottedunderline">
    <w:name w:val="Dotted underline"/>
    <w:rsid w:val="00392B8E"/>
    <w:rPr>
      <w:u w:val="dotted"/>
    </w:rPr>
  </w:style>
  <w:style w:type="paragraph" w:customStyle="1" w:styleId="citeunread">
    <w:name w:val="cite unread"/>
    <w:basedOn w:val="Normal"/>
    <w:link w:val="citeunreadChar"/>
    <w:qFormat/>
    <w:rsid w:val="00392B8E"/>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392B8E"/>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392B8E"/>
    <w:rPr>
      <w:rFonts w:eastAsia="Times New Roman"/>
      <w:b/>
      <w:szCs w:val="20"/>
      <w:u w:val="single"/>
      <w:lang w:val="x-none" w:eastAsia="x-none"/>
    </w:rPr>
  </w:style>
  <w:style w:type="character" w:customStyle="1" w:styleId="readCharChar">
    <w:name w:val="read Char Char"/>
    <w:link w:val="read"/>
    <w:locked/>
    <w:rsid w:val="00392B8E"/>
    <w:rPr>
      <w:rFonts w:ascii="Calibri" w:eastAsia="Times New Roman" w:hAnsi="Calibri" w:cs="Calibri"/>
      <w:b/>
      <w:sz w:val="22"/>
      <w:szCs w:val="20"/>
      <w:u w:val="single"/>
      <w:lang w:val="x-none" w:eastAsia="x-none"/>
    </w:rPr>
  </w:style>
  <w:style w:type="paragraph" w:customStyle="1" w:styleId="2ndLevel-TAG">
    <w:name w:val="2nd Level - TAG"/>
    <w:basedOn w:val="Normal"/>
    <w:next w:val="Normal"/>
    <w:uiPriority w:val="99"/>
    <w:qFormat/>
    <w:rsid w:val="00392B8E"/>
    <w:pPr>
      <w:spacing w:before="240"/>
      <w:outlineLvl w:val="2"/>
    </w:pPr>
    <w:rPr>
      <w:rFonts w:eastAsia="Times New Roman"/>
      <w:b/>
    </w:rPr>
  </w:style>
  <w:style w:type="character" w:customStyle="1" w:styleId="readChar">
    <w:name w:val="read Char"/>
    <w:rsid w:val="00392B8E"/>
    <w:rPr>
      <w:szCs w:val="22"/>
      <w:u w:val="single"/>
      <w:lang w:val="en-US" w:eastAsia="en-US" w:bidi="ar-SA"/>
    </w:rPr>
  </w:style>
  <w:style w:type="character" w:customStyle="1" w:styleId="underlining0">
    <w:name w:val="underlining"/>
    <w:rsid w:val="00392B8E"/>
    <w:rPr>
      <w:u w:val="single"/>
    </w:rPr>
  </w:style>
  <w:style w:type="paragraph" w:styleId="BodyTextIndent2">
    <w:name w:val="Body Text Indent 2"/>
    <w:basedOn w:val="Normal"/>
    <w:link w:val="BodyTextIndent2Char"/>
    <w:rsid w:val="00392B8E"/>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392B8E"/>
    <w:rPr>
      <w:rFonts w:ascii="HGSSoeiKakugothicUB" w:eastAsia="MS Mincho" w:hAnsi="Calibri" w:cs="Calibri"/>
      <w:sz w:val="22"/>
      <w:szCs w:val="20"/>
      <w:lang w:val="x-none" w:eastAsia="ja-JP"/>
    </w:rPr>
  </w:style>
  <w:style w:type="character" w:customStyle="1" w:styleId="A6">
    <w:name w:val="A6"/>
    <w:uiPriority w:val="99"/>
    <w:rsid w:val="00392B8E"/>
    <w:rPr>
      <w:rFonts w:ascii="Times New Roman" w:hAnsi="Times New Roman"/>
      <w:color w:val="000000"/>
      <w:sz w:val="14"/>
      <w:szCs w:val="14"/>
    </w:rPr>
  </w:style>
  <w:style w:type="paragraph" w:customStyle="1" w:styleId="CiteCard">
    <w:name w:val="Cite_Card"/>
    <w:link w:val="CiteCardChar"/>
    <w:qFormat/>
    <w:rsid w:val="00392B8E"/>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392B8E"/>
    <w:rPr>
      <w:rFonts w:ascii="Times New Roman" w:eastAsia="Times New Roman" w:hAnsi="Times New Roman" w:cs="Arial"/>
      <w:bCs/>
      <w:sz w:val="20"/>
      <w:szCs w:val="20"/>
    </w:rPr>
  </w:style>
  <w:style w:type="character" w:customStyle="1" w:styleId="btitle">
    <w:name w:val="btitle"/>
    <w:rsid w:val="00392B8E"/>
  </w:style>
  <w:style w:type="character" w:customStyle="1" w:styleId="green">
    <w:name w:val="green"/>
    <w:rsid w:val="00392B8E"/>
  </w:style>
  <w:style w:type="paragraph" w:customStyle="1" w:styleId="CM5">
    <w:name w:val="CM5"/>
    <w:basedOn w:val="Default"/>
    <w:next w:val="Default"/>
    <w:uiPriority w:val="99"/>
    <w:qFormat/>
    <w:rsid w:val="00392B8E"/>
    <w:pPr>
      <w:widowControl w:val="0"/>
    </w:pPr>
    <w:rPr>
      <w:rFonts w:eastAsia="MS Mincho"/>
      <w:color w:val="auto"/>
    </w:rPr>
  </w:style>
  <w:style w:type="paragraph" w:customStyle="1" w:styleId="CM14">
    <w:name w:val="CM14"/>
    <w:basedOn w:val="Default"/>
    <w:next w:val="Default"/>
    <w:uiPriority w:val="99"/>
    <w:qFormat/>
    <w:rsid w:val="00392B8E"/>
    <w:pPr>
      <w:widowControl w:val="0"/>
    </w:pPr>
    <w:rPr>
      <w:rFonts w:eastAsia="MS Mincho"/>
      <w:color w:val="auto"/>
    </w:rPr>
  </w:style>
  <w:style w:type="character" w:customStyle="1" w:styleId="BodyText1">
    <w:name w:val="Body Text1"/>
    <w:rsid w:val="00392B8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392B8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Body text + 7.5 pt,Small Caps"/>
    <w:uiPriority w:val="99"/>
    <w:rsid w:val="00392B8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92B8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92B8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92B8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92B8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92B8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uiPriority w:val="99"/>
    <w:rsid w:val="00392B8E"/>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392B8E"/>
    <w:rPr>
      <w:rFonts w:ascii="Sylfaen" w:hAnsi="Sylfaen" w:cs="Sylfaen"/>
      <w:i/>
      <w:iCs/>
      <w:sz w:val="19"/>
      <w:szCs w:val="19"/>
      <w:u w:val="none"/>
      <w:shd w:val="clear" w:color="auto" w:fill="FFFFFF"/>
    </w:rPr>
  </w:style>
  <w:style w:type="character" w:customStyle="1" w:styleId="AuthorYear">
    <w:name w:val="AuthorYear"/>
    <w:uiPriority w:val="1"/>
    <w:qFormat/>
    <w:rsid w:val="00392B8E"/>
    <w:rPr>
      <w:rFonts w:ascii="Georgia" w:hAnsi="Georgia"/>
      <w:b/>
      <w:sz w:val="24"/>
    </w:rPr>
  </w:style>
  <w:style w:type="character" w:customStyle="1" w:styleId="ssl4">
    <w:name w:val="ss_l4"/>
    <w:rsid w:val="00392B8E"/>
  </w:style>
  <w:style w:type="character" w:customStyle="1" w:styleId="italic">
    <w:name w:val="italic"/>
    <w:rsid w:val="00392B8E"/>
  </w:style>
  <w:style w:type="character" w:customStyle="1" w:styleId="tl8wme">
    <w:name w:val="tl8wme"/>
    <w:basedOn w:val="DefaultParagraphFont"/>
    <w:rsid w:val="00392B8E"/>
  </w:style>
  <w:style w:type="paragraph" w:customStyle="1" w:styleId="CardIndented">
    <w:name w:val="Card (Indented)"/>
    <w:basedOn w:val="Normal"/>
    <w:link w:val="CardIndentedChar"/>
    <w:qFormat/>
    <w:rsid w:val="00392B8E"/>
    <w:pPr>
      <w:ind w:left="288"/>
    </w:pPr>
    <w:rPr>
      <w:rFonts w:eastAsia="Calibri"/>
    </w:rPr>
  </w:style>
  <w:style w:type="character" w:customStyle="1" w:styleId="CardIndentedChar">
    <w:name w:val="Card (Indented) Char"/>
    <w:link w:val="CardIndented"/>
    <w:rsid w:val="00392B8E"/>
    <w:rPr>
      <w:rFonts w:ascii="Calibri" w:eastAsia="Calibri" w:hAnsi="Calibri" w:cs="Calibri"/>
      <w:sz w:val="22"/>
    </w:rPr>
  </w:style>
  <w:style w:type="character" w:customStyle="1" w:styleId="cardchar00">
    <w:name w:val="cardchar0"/>
    <w:basedOn w:val="DefaultParagraphFont"/>
    <w:rsid w:val="00392B8E"/>
  </w:style>
  <w:style w:type="character" w:customStyle="1" w:styleId="UnderlineNon-bold">
    <w:name w:val="Underline Non - bold"/>
    <w:rsid w:val="00392B8E"/>
    <w:rPr>
      <w:rFonts w:ascii="Times New Roman" w:hAnsi="Times New Roman"/>
      <w:iCs/>
      <w:sz w:val="22"/>
      <w:u w:val="single"/>
    </w:rPr>
  </w:style>
  <w:style w:type="character" w:customStyle="1" w:styleId="UnderlineBold0">
    <w:name w:val="Underline Bold"/>
    <w:uiPriority w:val="6"/>
    <w:qFormat/>
    <w:rsid w:val="00392B8E"/>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392B8E"/>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392B8E"/>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392B8E"/>
    <w:rPr>
      <w:rFonts w:ascii="Bell MT" w:eastAsia="Times New Roman" w:hAnsi="Bell MT"/>
      <w:bCs/>
      <w:iCs/>
      <w:sz w:val="22"/>
      <w:u w:val="single"/>
    </w:rPr>
  </w:style>
  <w:style w:type="character" w:customStyle="1" w:styleId="Heading5Char2">
    <w:name w:val="Heading 5 Char2"/>
    <w:rsid w:val="00392B8E"/>
    <w:rPr>
      <w:rFonts w:ascii="Bell MT" w:eastAsia="Times New Roman" w:hAnsi="Bell MT"/>
      <w:bCs/>
      <w:iCs/>
      <w:sz w:val="10"/>
      <w:szCs w:val="26"/>
    </w:rPr>
  </w:style>
  <w:style w:type="character" w:customStyle="1" w:styleId="Boxed">
    <w:name w:val="Boxed"/>
    <w:qFormat/>
    <w:rsid w:val="00392B8E"/>
    <w:rPr>
      <w:rFonts w:ascii="Garamond" w:hAnsi="Garamond"/>
      <w:b/>
      <w:sz w:val="22"/>
      <w:bdr w:val="single" w:sz="6" w:space="0" w:color="auto"/>
    </w:rPr>
  </w:style>
  <w:style w:type="paragraph" w:customStyle="1" w:styleId="Heading2-NotBold">
    <w:name w:val="Heading 2 - Not Bold"/>
    <w:basedOn w:val="Heading2"/>
    <w:autoRedefine/>
    <w:uiPriority w:val="99"/>
    <w:qFormat/>
    <w:rsid w:val="00392B8E"/>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392B8E"/>
    <w:rPr>
      <w:rFonts w:ascii="Arial" w:hAnsi="Arial"/>
      <w:vanish/>
      <w:sz w:val="16"/>
      <w:szCs w:val="16"/>
    </w:rPr>
  </w:style>
  <w:style w:type="paragraph" w:styleId="z-TopofForm">
    <w:name w:val="HTML Top of Form"/>
    <w:basedOn w:val="Normal"/>
    <w:next w:val="Normal"/>
    <w:link w:val="z-TopofFormChar"/>
    <w:hidden/>
    <w:uiPriority w:val="99"/>
    <w:unhideWhenUsed/>
    <w:rsid w:val="00392B8E"/>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392B8E"/>
    <w:rPr>
      <w:rFonts w:ascii="Arial" w:hAnsi="Arial" w:cs="Arial"/>
      <w:vanish/>
      <w:sz w:val="16"/>
      <w:szCs w:val="16"/>
    </w:rPr>
  </w:style>
  <w:style w:type="character" w:customStyle="1" w:styleId="z-BottomofFormChar">
    <w:name w:val="z-Bottom of Form Char"/>
    <w:link w:val="z-BottomofForm"/>
    <w:uiPriority w:val="99"/>
    <w:rsid w:val="00392B8E"/>
    <w:rPr>
      <w:rFonts w:ascii="Arial" w:hAnsi="Arial"/>
      <w:vanish/>
      <w:sz w:val="16"/>
      <w:szCs w:val="16"/>
    </w:rPr>
  </w:style>
  <w:style w:type="paragraph" w:styleId="z-BottomofForm">
    <w:name w:val="HTML Bottom of Form"/>
    <w:basedOn w:val="Normal"/>
    <w:next w:val="Normal"/>
    <w:link w:val="z-BottomofFormChar"/>
    <w:hidden/>
    <w:uiPriority w:val="99"/>
    <w:unhideWhenUsed/>
    <w:rsid w:val="00392B8E"/>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392B8E"/>
    <w:rPr>
      <w:rFonts w:ascii="Arial" w:hAnsi="Arial" w:cs="Arial"/>
      <w:vanish/>
      <w:sz w:val="16"/>
      <w:szCs w:val="16"/>
    </w:rPr>
  </w:style>
  <w:style w:type="paragraph" w:customStyle="1" w:styleId="Heading2-Bold">
    <w:name w:val="Heading 2 - Bold"/>
    <w:basedOn w:val="Normal"/>
    <w:autoRedefine/>
    <w:uiPriority w:val="99"/>
    <w:qFormat/>
    <w:rsid w:val="00392B8E"/>
    <w:rPr>
      <w:rFonts w:ascii="Garamond" w:eastAsia="Calibri" w:hAnsi="Garamond"/>
      <w:b/>
    </w:rPr>
  </w:style>
  <w:style w:type="paragraph" w:customStyle="1" w:styleId="Microtext0">
    <w:name w:val="Microtext"/>
    <w:basedOn w:val="Normal"/>
    <w:next w:val="Normal"/>
    <w:link w:val="MicrotextChar0"/>
    <w:qFormat/>
    <w:rsid w:val="00392B8E"/>
    <w:rPr>
      <w:rFonts w:eastAsia="Calibri"/>
      <w:sz w:val="12"/>
      <w:lang w:val="x-none" w:eastAsia="x-none"/>
    </w:rPr>
  </w:style>
  <w:style w:type="character" w:customStyle="1" w:styleId="MicrotextChar0">
    <w:name w:val="Microtext Char"/>
    <w:link w:val="Microtext0"/>
    <w:rsid w:val="00392B8E"/>
    <w:rPr>
      <w:rFonts w:ascii="Calibri" w:eastAsia="Calibri" w:hAnsi="Calibri" w:cs="Calibri"/>
      <w:sz w:val="12"/>
      <w:lang w:val="x-none" w:eastAsia="x-none"/>
    </w:rPr>
  </w:style>
  <w:style w:type="character" w:customStyle="1" w:styleId="Style2CharChar">
    <w:name w:val="Style2 Char Char"/>
    <w:rsid w:val="00392B8E"/>
    <w:rPr>
      <w:u w:val="thick"/>
      <w:lang w:val="en-US" w:eastAsia="en-US" w:bidi="ar-SA"/>
    </w:rPr>
  </w:style>
  <w:style w:type="character" w:customStyle="1" w:styleId="authordate1">
    <w:name w:val="authordate"/>
    <w:rsid w:val="00392B8E"/>
  </w:style>
  <w:style w:type="paragraph" w:customStyle="1" w:styleId="tag">
    <w:name w:val="%tag"/>
    <w:basedOn w:val="Normal"/>
    <w:next w:val="Normal"/>
    <w:link w:val="tagChar"/>
    <w:uiPriority w:val="99"/>
    <w:qFormat/>
    <w:rsid w:val="00392B8E"/>
    <w:rPr>
      <w:rFonts w:ascii="Garamond" w:eastAsia="Calibri" w:hAnsi="Garamond"/>
      <w:bCs/>
      <w:sz w:val="18"/>
    </w:rPr>
  </w:style>
  <w:style w:type="character" w:customStyle="1" w:styleId="underline0">
    <w:name w:val="%underline"/>
    <w:qFormat/>
    <w:rsid w:val="00392B8E"/>
    <w:rPr>
      <w:rFonts w:ascii="Times New Roman" w:hAnsi="Times New Roman"/>
      <w:sz w:val="16"/>
      <w:u w:val="none"/>
    </w:rPr>
  </w:style>
  <w:style w:type="character" w:customStyle="1" w:styleId="AUNDERLINE0">
    <w:name w:val="AUNDERLINE"/>
    <w:qFormat/>
    <w:rsid w:val="00392B8E"/>
    <w:rPr>
      <w:rFonts w:ascii="Times New Roman" w:hAnsi="Times New Roman"/>
      <w:sz w:val="20"/>
      <w:u w:val="single"/>
    </w:rPr>
  </w:style>
  <w:style w:type="paragraph" w:customStyle="1" w:styleId="Style20">
    <w:name w:val="Style 2"/>
    <w:basedOn w:val="Normal"/>
    <w:link w:val="Style2Char"/>
    <w:qFormat/>
    <w:rsid w:val="00392B8E"/>
    <w:pPr>
      <w:ind w:left="432"/>
    </w:pPr>
    <w:rPr>
      <w:rFonts w:eastAsia="Times New Roman"/>
      <w:szCs w:val="20"/>
      <w:u w:val="single"/>
      <w:lang w:val="x-none" w:eastAsia="x-none"/>
    </w:rPr>
  </w:style>
  <w:style w:type="character" w:customStyle="1" w:styleId="Style2Char">
    <w:name w:val="Style 2 Char"/>
    <w:link w:val="Style20"/>
    <w:rsid w:val="00392B8E"/>
    <w:rPr>
      <w:rFonts w:ascii="Calibri" w:eastAsia="Times New Roman" w:hAnsi="Calibri" w:cs="Calibri"/>
      <w:sz w:val="22"/>
      <w:szCs w:val="20"/>
      <w:u w:val="single"/>
      <w:lang w:val="x-none" w:eastAsia="x-none"/>
    </w:rPr>
  </w:style>
  <w:style w:type="paragraph" w:customStyle="1" w:styleId="GAUnderline">
    <w:name w:val="GA Underline"/>
    <w:basedOn w:val="Normal"/>
    <w:link w:val="GAUnderlineChar"/>
    <w:qFormat/>
    <w:rsid w:val="00392B8E"/>
    <w:rPr>
      <w:rFonts w:ascii="Garamond" w:eastAsia="Times New Roman" w:hAnsi="Garamond"/>
      <w:szCs w:val="20"/>
      <w:u w:val="single"/>
      <w:lang w:val="x-none" w:eastAsia="x-none"/>
    </w:rPr>
  </w:style>
  <w:style w:type="character" w:customStyle="1" w:styleId="GAUnderlineChar">
    <w:name w:val="GA Underline Char"/>
    <w:link w:val="GAUnderline"/>
    <w:rsid w:val="00392B8E"/>
    <w:rPr>
      <w:rFonts w:ascii="Garamond" w:eastAsia="Times New Roman" w:hAnsi="Garamond" w:cs="Calibri"/>
      <w:sz w:val="22"/>
      <w:szCs w:val="20"/>
      <w:u w:val="single"/>
      <w:lang w:val="x-none" w:eastAsia="x-none"/>
    </w:rPr>
  </w:style>
  <w:style w:type="paragraph" w:customStyle="1" w:styleId="textsmall">
    <w:name w:val="textsmall"/>
    <w:basedOn w:val="Normal"/>
    <w:link w:val="textsmallChar"/>
    <w:qFormat/>
    <w:rsid w:val="00392B8E"/>
    <w:rPr>
      <w:rFonts w:eastAsia="Times New Roman"/>
      <w:sz w:val="18"/>
      <w:szCs w:val="20"/>
      <w:lang w:val="x-none" w:eastAsia="x-none"/>
    </w:rPr>
  </w:style>
  <w:style w:type="character" w:customStyle="1" w:styleId="textsmallChar">
    <w:name w:val="textsmall Char"/>
    <w:link w:val="textsmall"/>
    <w:rsid w:val="00392B8E"/>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392B8E"/>
    <w:rPr>
      <w:rFonts w:eastAsia="Times New Roman"/>
      <w:szCs w:val="20"/>
      <w:u w:val="single"/>
      <w:lang w:val="x-none" w:eastAsia="x-none"/>
    </w:rPr>
  </w:style>
  <w:style w:type="character" w:customStyle="1" w:styleId="cardtextChar2">
    <w:name w:val="cardtext Char"/>
    <w:link w:val="cardtext3"/>
    <w:rsid w:val="00392B8E"/>
    <w:rPr>
      <w:rFonts w:ascii="Calibri" w:eastAsia="Times New Roman" w:hAnsi="Calibri" w:cs="Calibri"/>
      <w:sz w:val="22"/>
      <w:szCs w:val="20"/>
      <w:u w:val="single"/>
      <w:lang w:val="x-none" w:eastAsia="x-none"/>
    </w:rPr>
  </w:style>
  <w:style w:type="paragraph" w:customStyle="1" w:styleId="cardtextemphasis">
    <w:name w:val="card text emphasis"/>
    <w:basedOn w:val="Normal"/>
    <w:link w:val="cardtextemphasisChar"/>
    <w:qFormat/>
    <w:rsid w:val="00392B8E"/>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392B8E"/>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392B8E"/>
    <w:rPr>
      <w:rFonts w:eastAsia="Times New Roman"/>
      <w:sz w:val="12"/>
    </w:rPr>
  </w:style>
  <w:style w:type="character" w:customStyle="1" w:styleId="MicroChar">
    <w:name w:val="Micro Char"/>
    <w:link w:val="Micro"/>
    <w:rsid w:val="00392B8E"/>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392B8E"/>
    <w:rPr>
      <w:rFonts w:ascii="Bell MT" w:eastAsia="Calibri" w:hAnsi="Bell MT"/>
      <w:szCs w:val="20"/>
    </w:rPr>
  </w:style>
  <w:style w:type="character" w:customStyle="1" w:styleId="UnderlinedCharChar0">
    <w:name w:val="Underlined Char Char"/>
    <w:rsid w:val="00392B8E"/>
    <w:rPr>
      <w:rFonts w:ascii="Garamond" w:hAnsi="Garamond"/>
      <w:szCs w:val="28"/>
      <w:u w:val="single"/>
      <w:lang w:val="en-US" w:eastAsia="en-US" w:bidi="ar-SA"/>
    </w:rPr>
  </w:style>
  <w:style w:type="character" w:customStyle="1" w:styleId="ssl0">
    <w:name w:val="ss_l0"/>
    <w:basedOn w:val="DefaultParagraphFont"/>
    <w:rsid w:val="00392B8E"/>
  </w:style>
  <w:style w:type="paragraph" w:customStyle="1" w:styleId="h-lead">
    <w:name w:val="h-lead"/>
    <w:basedOn w:val="Normal"/>
    <w:uiPriority w:val="99"/>
    <w:qFormat/>
    <w:rsid w:val="00392B8E"/>
    <w:pPr>
      <w:spacing w:before="100" w:beforeAutospacing="1" w:after="100" w:afterAutospacing="1"/>
    </w:pPr>
    <w:rPr>
      <w:rFonts w:eastAsia="Times New Roman"/>
      <w:sz w:val="24"/>
    </w:rPr>
  </w:style>
  <w:style w:type="character" w:customStyle="1" w:styleId="slug-doi">
    <w:name w:val="slug-doi"/>
    <w:basedOn w:val="DefaultParagraphFont"/>
    <w:rsid w:val="00392B8E"/>
  </w:style>
  <w:style w:type="character" w:customStyle="1" w:styleId="slug-pub-date">
    <w:name w:val="slug-pub-date"/>
    <w:basedOn w:val="DefaultParagraphFont"/>
    <w:rsid w:val="00392B8E"/>
  </w:style>
  <w:style w:type="character" w:customStyle="1" w:styleId="slug-vol">
    <w:name w:val="slug-vol"/>
    <w:basedOn w:val="DefaultParagraphFont"/>
    <w:rsid w:val="00392B8E"/>
  </w:style>
  <w:style w:type="character" w:customStyle="1" w:styleId="slug-issue">
    <w:name w:val="slug-issue"/>
    <w:basedOn w:val="DefaultParagraphFont"/>
    <w:rsid w:val="00392B8E"/>
  </w:style>
  <w:style w:type="character" w:customStyle="1" w:styleId="slug-pages">
    <w:name w:val="slug-pages"/>
    <w:basedOn w:val="DefaultParagraphFont"/>
    <w:rsid w:val="00392B8E"/>
  </w:style>
  <w:style w:type="paragraph" w:customStyle="1" w:styleId="intro">
    <w:name w:val="intro"/>
    <w:basedOn w:val="Normal"/>
    <w:uiPriority w:val="99"/>
    <w:qFormat/>
    <w:rsid w:val="00392B8E"/>
    <w:pPr>
      <w:spacing w:before="100" w:beforeAutospacing="1" w:after="100" w:afterAutospacing="1"/>
    </w:pPr>
    <w:rPr>
      <w:rFonts w:eastAsia="Times New Roman"/>
      <w:sz w:val="24"/>
    </w:rPr>
  </w:style>
  <w:style w:type="character" w:customStyle="1" w:styleId="af">
    <w:name w:val="af"/>
    <w:basedOn w:val="DefaultParagraphFont"/>
    <w:rsid w:val="00392B8E"/>
  </w:style>
  <w:style w:type="character" w:customStyle="1" w:styleId="ab">
    <w:name w:val="ab"/>
    <w:basedOn w:val="DefaultParagraphFont"/>
    <w:rsid w:val="00392B8E"/>
  </w:style>
  <w:style w:type="character" w:customStyle="1" w:styleId="em">
    <w:name w:val="em"/>
    <w:basedOn w:val="DefaultParagraphFont"/>
    <w:rsid w:val="00392B8E"/>
  </w:style>
  <w:style w:type="character" w:customStyle="1" w:styleId="au">
    <w:name w:val="au"/>
    <w:basedOn w:val="DefaultParagraphFont"/>
    <w:rsid w:val="00392B8E"/>
  </w:style>
  <w:style w:type="character" w:customStyle="1" w:styleId="ti">
    <w:name w:val="ti"/>
    <w:basedOn w:val="DefaultParagraphFont"/>
    <w:rsid w:val="00392B8E"/>
  </w:style>
  <w:style w:type="character" w:customStyle="1" w:styleId="subheadblue">
    <w:name w:val="subhead_blue"/>
    <w:basedOn w:val="DefaultParagraphFont"/>
    <w:rsid w:val="00392B8E"/>
  </w:style>
  <w:style w:type="paragraph" w:customStyle="1" w:styleId="body-paragraph">
    <w:name w:val="body-paragraph"/>
    <w:basedOn w:val="Normal"/>
    <w:uiPriority w:val="99"/>
    <w:qFormat/>
    <w:rsid w:val="00392B8E"/>
    <w:pPr>
      <w:spacing w:before="100" w:beforeAutospacing="1" w:after="100" w:afterAutospacing="1"/>
    </w:pPr>
    <w:rPr>
      <w:rFonts w:eastAsia="Times New Roman"/>
      <w:sz w:val="24"/>
    </w:rPr>
  </w:style>
  <w:style w:type="character" w:customStyle="1" w:styleId="affiliation">
    <w:name w:val="affiliation"/>
    <w:basedOn w:val="DefaultParagraphFont"/>
    <w:rsid w:val="00392B8E"/>
  </w:style>
  <w:style w:type="character" w:customStyle="1" w:styleId="slug-doi-wrapper">
    <w:name w:val="slug-doi-wrapper"/>
    <w:basedOn w:val="DefaultParagraphFont"/>
    <w:rsid w:val="00392B8E"/>
  </w:style>
  <w:style w:type="character" w:customStyle="1" w:styleId="slug-metadata-noteahead-of-print">
    <w:name w:val="slug-metadata-note ahead-of-print"/>
    <w:basedOn w:val="DefaultParagraphFont"/>
    <w:rsid w:val="00392B8E"/>
  </w:style>
  <w:style w:type="character" w:customStyle="1" w:styleId="slug-ahead-of-print-date">
    <w:name w:val="slug-ahead-of-print-date"/>
    <w:basedOn w:val="DefaultParagraphFont"/>
    <w:rsid w:val="00392B8E"/>
  </w:style>
  <w:style w:type="character" w:customStyle="1" w:styleId="medium-bold">
    <w:name w:val="medium-bold"/>
    <w:basedOn w:val="DefaultParagraphFont"/>
    <w:rsid w:val="00392B8E"/>
  </w:style>
  <w:style w:type="character" w:customStyle="1" w:styleId="updated-short-citation">
    <w:name w:val="updated-short-citation"/>
    <w:basedOn w:val="DefaultParagraphFont"/>
    <w:rsid w:val="00392B8E"/>
  </w:style>
  <w:style w:type="character" w:customStyle="1" w:styleId="goohl0">
    <w:name w:val="goohl0"/>
    <w:basedOn w:val="DefaultParagraphFont"/>
    <w:rsid w:val="00392B8E"/>
  </w:style>
  <w:style w:type="character" w:customStyle="1" w:styleId="CharChar6">
    <w:name w:val="Char Char6"/>
    <w:rsid w:val="00392B8E"/>
    <w:rPr>
      <w:rFonts w:cs="Arial"/>
      <w:bCs/>
      <w:sz w:val="16"/>
      <w:szCs w:val="26"/>
      <w:lang w:val="en-US" w:eastAsia="en-US" w:bidi="ar-SA"/>
    </w:rPr>
  </w:style>
  <w:style w:type="character" w:customStyle="1" w:styleId="CharChar3">
    <w:name w:val="Char Char3"/>
    <w:rsid w:val="00392B8E"/>
    <w:rPr>
      <w:szCs w:val="24"/>
    </w:rPr>
  </w:style>
  <w:style w:type="character" w:customStyle="1" w:styleId="TagCharChar1">
    <w:name w:val="Tag Char Char1"/>
    <w:rsid w:val="00392B8E"/>
    <w:rPr>
      <w:b/>
      <w:sz w:val="24"/>
      <w:szCs w:val="24"/>
      <w:lang w:val="en-US" w:eastAsia="en-US" w:bidi="ar-SA"/>
    </w:rPr>
  </w:style>
  <w:style w:type="numbering" w:customStyle="1" w:styleId="NoList3">
    <w:name w:val="No List3"/>
    <w:next w:val="NoList"/>
    <w:uiPriority w:val="99"/>
    <w:semiHidden/>
    <w:unhideWhenUsed/>
    <w:rsid w:val="00392B8E"/>
  </w:style>
  <w:style w:type="numbering" w:customStyle="1" w:styleId="NoList4">
    <w:name w:val="No List4"/>
    <w:next w:val="NoList"/>
    <w:uiPriority w:val="99"/>
    <w:semiHidden/>
    <w:unhideWhenUsed/>
    <w:rsid w:val="00392B8E"/>
  </w:style>
  <w:style w:type="character" w:customStyle="1" w:styleId="12TimesNewRoman">
    <w:name w:val="12 Times New Roman"/>
    <w:rsid w:val="00392B8E"/>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392B8E"/>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392B8E"/>
    <w:rPr>
      <w:rFonts w:ascii="Bell MT" w:eastAsia="Times New Roman" w:hAnsi="Bell MT" w:cs="Times New Roman"/>
      <w:b/>
      <w:bCs/>
      <w:sz w:val="22"/>
      <w:szCs w:val="28"/>
    </w:rPr>
  </w:style>
  <w:style w:type="paragraph" w:customStyle="1" w:styleId="F4-NormalText">
    <w:name w:val="F4 - Normal Text"/>
    <w:basedOn w:val="Normal"/>
    <w:uiPriority w:val="99"/>
    <w:qFormat/>
    <w:rsid w:val="00392B8E"/>
    <w:rPr>
      <w:rFonts w:eastAsia="Calibri"/>
    </w:rPr>
  </w:style>
  <w:style w:type="character" w:customStyle="1" w:styleId="berief">
    <w:name w:val="berief"/>
    <w:rsid w:val="00392B8E"/>
    <w:rPr>
      <w:rFonts w:ascii="Times New Roman" w:eastAsia="Times New Roman" w:hAnsi="Times New Roman" w:cs="Times New Roman"/>
      <w:sz w:val="20"/>
      <w:u w:val="none"/>
    </w:rPr>
  </w:style>
  <w:style w:type="numbering" w:customStyle="1" w:styleId="NoList5">
    <w:name w:val="No List5"/>
    <w:next w:val="NoList"/>
    <w:semiHidden/>
    <w:unhideWhenUsed/>
    <w:rsid w:val="00392B8E"/>
  </w:style>
  <w:style w:type="character" w:customStyle="1" w:styleId="Brief-Smalltext">
    <w:name w:val="Brief - Small text"/>
    <w:rsid w:val="00392B8E"/>
    <w:rPr>
      <w:rFonts w:ascii="Times New Roman" w:hAnsi="Times New Roman" w:cs="Times New Roman"/>
      <w:sz w:val="14"/>
      <w:u w:val="none"/>
    </w:rPr>
  </w:style>
  <w:style w:type="paragraph" w:customStyle="1" w:styleId="F3-TagAuthor">
    <w:name w:val="F3 - Tag/Author"/>
    <w:basedOn w:val="Normal"/>
    <w:uiPriority w:val="99"/>
    <w:qFormat/>
    <w:rsid w:val="00392B8E"/>
    <w:rPr>
      <w:rFonts w:eastAsia="Times New Roman"/>
      <w:b/>
    </w:rPr>
  </w:style>
  <w:style w:type="paragraph" w:customStyle="1" w:styleId="F5-UnderlineNormal">
    <w:name w:val="F5 - Underline Normal"/>
    <w:basedOn w:val="Normal"/>
    <w:uiPriority w:val="99"/>
    <w:qFormat/>
    <w:rsid w:val="00392B8E"/>
    <w:rPr>
      <w:rFonts w:eastAsia="Calibri"/>
      <w:u w:val="single"/>
    </w:rPr>
  </w:style>
  <w:style w:type="character" w:customStyle="1" w:styleId="F8-UnderlineBold">
    <w:name w:val="F8 - Underline/Bold"/>
    <w:rsid w:val="00392B8E"/>
    <w:rPr>
      <w:rFonts w:ascii="Times New Roman" w:hAnsi="Times New Roman"/>
      <w:b/>
      <w:sz w:val="20"/>
      <w:u w:val="single"/>
    </w:rPr>
  </w:style>
  <w:style w:type="character" w:customStyle="1" w:styleId="F7-SmallFont">
    <w:name w:val="F7 - Small Font"/>
    <w:rsid w:val="00392B8E"/>
    <w:rPr>
      <w:rFonts w:ascii="Times New Roman" w:hAnsi="Times New Roman"/>
      <w:sz w:val="14"/>
    </w:rPr>
  </w:style>
  <w:style w:type="paragraph" w:customStyle="1" w:styleId="Brief-PrimarySource">
    <w:name w:val="Brief - Primary Source"/>
    <w:basedOn w:val="Normal"/>
    <w:uiPriority w:val="99"/>
    <w:qFormat/>
    <w:rsid w:val="00392B8E"/>
    <w:rPr>
      <w:rFonts w:eastAsia="Times New Roman"/>
      <w:b/>
      <w:sz w:val="24"/>
      <w:u w:val="single"/>
    </w:rPr>
  </w:style>
  <w:style w:type="paragraph" w:customStyle="1" w:styleId="Brief-Underline">
    <w:name w:val="Brief - Underline"/>
    <w:basedOn w:val="Normal"/>
    <w:uiPriority w:val="99"/>
    <w:qFormat/>
    <w:rsid w:val="00392B8E"/>
    <w:rPr>
      <w:rFonts w:eastAsia="Times New Roman"/>
      <w:u w:val="single"/>
    </w:rPr>
  </w:style>
  <w:style w:type="character" w:customStyle="1" w:styleId="Brief-Bold">
    <w:name w:val="Brief - Bold"/>
    <w:rsid w:val="00392B8E"/>
    <w:rPr>
      <w:rFonts w:cs="Times New Roman"/>
      <w:b/>
    </w:rPr>
  </w:style>
  <w:style w:type="character" w:customStyle="1" w:styleId="Card-Underline">
    <w:name w:val="Card - Underline"/>
    <w:rsid w:val="00392B8E"/>
    <w:rPr>
      <w:rFonts w:cs="Times New Roman"/>
      <w:u w:val="single"/>
    </w:rPr>
  </w:style>
  <w:style w:type="character" w:customStyle="1" w:styleId="beriefunderline">
    <w:name w:val="berief = underline"/>
    <w:rsid w:val="00392B8E"/>
    <w:rPr>
      <w:rFonts w:ascii="Times New Roman" w:eastAsia="Times New Roman" w:hAnsi="Times New Roman" w:cs="Times New Roman"/>
      <w:sz w:val="20"/>
      <w:u w:val="single"/>
    </w:rPr>
  </w:style>
  <w:style w:type="paragraph" w:customStyle="1" w:styleId="Brief">
    <w:name w:val="Brief"/>
    <w:basedOn w:val="Brief-PrimarySource"/>
    <w:uiPriority w:val="99"/>
    <w:qFormat/>
    <w:rsid w:val="00392B8E"/>
    <w:rPr>
      <w:b w:val="0"/>
    </w:rPr>
  </w:style>
  <w:style w:type="character" w:customStyle="1" w:styleId="BoldText10pt">
    <w:name w:val="Bold Text 10 pt"/>
    <w:rsid w:val="00392B8E"/>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392B8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92B8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92B8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92B8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92B8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92B8E"/>
    <w:pPr>
      <w:widowControl w:val="0"/>
      <w:spacing w:line="276" w:lineRule="atLeast"/>
    </w:pPr>
    <w:rPr>
      <w:color w:val="auto"/>
    </w:rPr>
  </w:style>
  <w:style w:type="paragraph" w:customStyle="1" w:styleId="CM34">
    <w:name w:val="CM34"/>
    <w:basedOn w:val="Default"/>
    <w:next w:val="Default"/>
    <w:uiPriority w:val="99"/>
    <w:qFormat/>
    <w:rsid w:val="00392B8E"/>
    <w:pPr>
      <w:widowControl w:val="0"/>
    </w:pPr>
    <w:rPr>
      <w:color w:val="auto"/>
    </w:rPr>
  </w:style>
  <w:style w:type="paragraph" w:customStyle="1" w:styleId="CM56">
    <w:name w:val="CM56"/>
    <w:basedOn w:val="Default"/>
    <w:next w:val="Default"/>
    <w:uiPriority w:val="99"/>
    <w:qFormat/>
    <w:rsid w:val="00392B8E"/>
    <w:pPr>
      <w:widowControl w:val="0"/>
    </w:pPr>
    <w:rPr>
      <w:rFonts w:eastAsia="Calibri"/>
      <w:color w:val="auto"/>
    </w:rPr>
  </w:style>
  <w:style w:type="paragraph" w:customStyle="1" w:styleId="CM58">
    <w:name w:val="CM58"/>
    <w:basedOn w:val="Default"/>
    <w:next w:val="Default"/>
    <w:uiPriority w:val="99"/>
    <w:qFormat/>
    <w:rsid w:val="00392B8E"/>
    <w:pPr>
      <w:widowControl w:val="0"/>
    </w:pPr>
    <w:rPr>
      <w:rFonts w:eastAsia="Calibri"/>
      <w:color w:val="auto"/>
    </w:rPr>
  </w:style>
  <w:style w:type="paragraph" w:customStyle="1" w:styleId="CM57">
    <w:name w:val="CM57"/>
    <w:basedOn w:val="Default"/>
    <w:next w:val="Default"/>
    <w:uiPriority w:val="99"/>
    <w:qFormat/>
    <w:rsid w:val="00392B8E"/>
    <w:pPr>
      <w:widowControl w:val="0"/>
    </w:pPr>
    <w:rPr>
      <w:rFonts w:eastAsia="Calibri"/>
      <w:color w:val="auto"/>
    </w:rPr>
  </w:style>
  <w:style w:type="paragraph" w:customStyle="1" w:styleId="CM1">
    <w:name w:val="CM1"/>
    <w:basedOn w:val="Default"/>
    <w:next w:val="Default"/>
    <w:uiPriority w:val="99"/>
    <w:qFormat/>
    <w:rsid w:val="00392B8E"/>
    <w:pPr>
      <w:widowControl w:val="0"/>
    </w:pPr>
    <w:rPr>
      <w:rFonts w:eastAsia="Calibri"/>
      <w:color w:val="auto"/>
    </w:rPr>
  </w:style>
  <w:style w:type="paragraph" w:customStyle="1" w:styleId="CM49">
    <w:name w:val="CM49"/>
    <w:basedOn w:val="Default"/>
    <w:next w:val="Default"/>
    <w:uiPriority w:val="99"/>
    <w:qFormat/>
    <w:rsid w:val="00392B8E"/>
    <w:pPr>
      <w:widowControl w:val="0"/>
    </w:pPr>
    <w:rPr>
      <w:rFonts w:eastAsia="Calibri"/>
      <w:color w:val="auto"/>
    </w:rPr>
  </w:style>
  <w:style w:type="paragraph" w:customStyle="1" w:styleId="CM41">
    <w:name w:val="CM41"/>
    <w:basedOn w:val="Default"/>
    <w:next w:val="Default"/>
    <w:uiPriority w:val="99"/>
    <w:qFormat/>
    <w:rsid w:val="00392B8E"/>
    <w:pPr>
      <w:widowControl w:val="0"/>
    </w:pPr>
    <w:rPr>
      <w:rFonts w:eastAsia="Calibri"/>
      <w:color w:val="auto"/>
    </w:rPr>
  </w:style>
  <w:style w:type="paragraph" w:customStyle="1" w:styleId="3rdOrderPara">
    <w:name w:val="3rd Order Para"/>
    <w:basedOn w:val="Default"/>
    <w:next w:val="Default"/>
    <w:uiPriority w:val="99"/>
    <w:qFormat/>
    <w:rsid w:val="00392B8E"/>
    <w:pPr>
      <w:widowControl w:val="0"/>
    </w:pPr>
    <w:rPr>
      <w:rFonts w:eastAsia="Calibri"/>
      <w:color w:val="auto"/>
    </w:rPr>
  </w:style>
  <w:style w:type="paragraph" w:customStyle="1" w:styleId="2ndOrderPara">
    <w:name w:val="2nd Order Para"/>
    <w:basedOn w:val="Default"/>
    <w:next w:val="Default"/>
    <w:uiPriority w:val="99"/>
    <w:qFormat/>
    <w:rsid w:val="00392B8E"/>
    <w:pPr>
      <w:widowControl w:val="0"/>
    </w:pPr>
    <w:rPr>
      <w:rFonts w:eastAsia="Calibri"/>
      <w:color w:val="auto"/>
    </w:rPr>
  </w:style>
  <w:style w:type="paragraph" w:customStyle="1" w:styleId="Normal-SIGN2">
    <w:name w:val="Normal-SIGN2"/>
    <w:basedOn w:val="Default"/>
    <w:next w:val="Default"/>
    <w:uiPriority w:val="99"/>
    <w:qFormat/>
    <w:rsid w:val="00392B8E"/>
    <w:pPr>
      <w:widowControl w:val="0"/>
    </w:pPr>
    <w:rPr>
      <w:rFonts w:eastAsia="Calibri"/>
      <w:color w:val="auto"/>
    </w:rPr>
  </w:style>
  <w:style w:type="paragraph" w:customStyle="1" w:styleId="Normal-SIGN1">
    <w:name w:val="Normal-SIGN1"/>
    <w:basedOn w:val="Default"/>
    <w:next w:val="Default"/>
    <w:uiPriority w:val="99"/>
    <w:qFormat/>
    <w:rsid w:val="00392B8E"/>
    <w:pPr>
      <w:widowControl w:val="0"/>
    </w:pPr>
    <w:rPr>
      <w:rFonts w:eastAsia="Calibri"/>
      <w:color w:val="auto"/>
    </w:rPr>
  </w:style>
  <w:style w:type="paragraph" w:customStyle="1" w:styleId="CM3">
    <w:name w:val="CM3"/>
    <w:basedOn w:val="Default"/>
    <w:next w:val="Default"/>
    <w:uiPriority w:val="99"/>
    <w:qFormat/>
    <w:rsid w:val="00392B8E"/>
    <w:pPr>
      <w:widowControl w:val="0"/>
      <w:spacing w:line="553" w:lineRule="atLeast"/>
    </w:pPr>
    <w:rPr>
      <w:rFonts w:eastAsia="Calibri"/>
      <w:color w:val="auto"/>
    </w:rPr>
  </w:style>
  <w:style w:type="paragraph" w:customStyle="1" w:styleId="CM33">
    <w:name w:val="CM33"/>
    <w:basedOn w:val="Default"/>
    <w:next w:val="Default"/>
    <w:uiPriority w:val="99"/>
    <w:qFormat/>
    <w:rsid w:val="00392B8E"/>
    <w:pPr>
      <w:widowControl w:val="0"/>
    </w:pPr>
    <w:rPr>
      <w:rFonts w:eastAsia="Calibri"/>
      <w:color w:val="auto"/>
    </w:rPr>
  </w:style>
  <w:style w:type="paragraph" w:customStyle="1" w:styleId="CM37">
    <w:name w:val="CM37"/>
    <w:basedOn w:val="Default"/>
    <w:next w:val="Default"/>
    <w:uiPriority w:val="99"/>
    <w:qFormat/>
    <w:rsid w:val="00392B8E"/>
    <w:pPr>
      <w:widowControl w:val="0"/>
    </w:pPr>
    <w:rPr>
      <w:rFonts w:eastAsia="Calibri"/>
      <w:color w:val="auto"/>
    </w:rPr>
  </w:style>
  <w:style w:type="paragraph" w:customStyle="1" w:styleId="CM7">
    <w:name w:val="CM7"/>
    <w:basedOn w:val="Default"/>
    <w:next w:val="Default"/>
    <w:uiPriority w:val="99"/>
    <w:qFormat/>
    <w:rsid w:val="00392B8E"/>
    <w:pPr>
      <w:widowControl w:val="0"/>
      <w:spacing w:line="553" w:lineRule="atLeast"/>
    </w:pPr>
    <w:rPr>
      <w:rFonts w:eastAsia="Calibri"/>
      <w:color w:val="auto"/>
    </w:rPr>
  </w:style>
  <w:style w:type="paragraph" w:styleId="PlainText">
    <w:name w:val="Plain Text"/>
    <w:basedOn w:val="Normal"/>
    <w:next w:val="Normal"/>
    <w:link w:val="PlainTextChar"/>
    <w:rsid w:val="00392B8E"/>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392B8E"/>
    <w:rPr>
      <w:rFonts w:ascii="IJGCNM+Arial" w:eastAsia="Times New Roman" w:hAnsi="IJGCNM+Arial" w:cs="Calibri"/>
    </w:rPr>
  </w:style>
  <w:style w:type="paragraph" w:customStyle="1" w:styleId="Brief-SecondarySource">
    <w:name w:val="Brief - Secondary Source"/>
    <w:basedOn w:val="Normal"/>
    <w:uiPriority w:val="99"/>
    <w:qFormat/>
    <w:rsid w:val="00392B8E"/>
    <w:rPr>
      <w:rFonts w:eastAsia="Times New Roman"/>
      <w:sz w:val="14"/>
      <w:szCs w:val="20"/>
    </w:rPr>
  </w:style>
  <w:style w:type="paragraph" w:customStyle="1" w:styleId="Brief-Card">
    <w:name w:val="Brief - Card"/>
    <w:basedOn w:val="Normal"/>
    <w:uiPriority w:val="99"/>
    <w:qFormat/>
    <w:rsid w:val="00392B8E"/>
    <w:rPr>
      <w:rFonts w:eastAsia="Times New Roman"/>
    </w:rPr>
  </w:style>
  <w:style w:type="paragraph" w:customStyle="1" w:styleId="Pa2">
    <w:name w:val="Pa2"/>
    <w:basedOn w:val="Default"/>
    <w:next w:val="Default"/>
    <w:uiPriority w:val="99"/>
    <w:qFormat/>
    <w:rsid w:val="00392B8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92B8E"/>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392B8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92B8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92B8E"/>
    <w:pPr>
      <w:widowControl w:val="0"/>
    </w:pPr>
    <w:rPr>
      <w:rFonts w:ascii="Arial Black" w:hAnsi="Arial Black"/>
      <w:color w:val="auto"/>
    </w:rPr>
  </w:style>
  <w:style w:type="character" w:customStyle="1" w:styleId="eoeaheader">
    <w:name w:val="eoea_header"/>
    <w:basedOn w:val="DefaultParagraphFont"/>
    <w:rsid w:val="00392B8E"/>
  </w:style>
  <w:style w:type="character" w:customStyle="1" w:styleId="SC4208902">
    <w:name w:val="SC.4.208902"/>
    <w:rsid w:val="00392B8E"/>
    <w:rPr>
      <w:rFonts w:cs="Century"/>
      <w:color w:val="000000"/>
      <w:sz w:val="22"/>
      <w:szCs w:val="22"/>
    </w:rPr>
  </w:style>
  <w:style w:type="character" w:customStyle="1" w:styleId="SC4208915">
    <w:name w:val="SC.4.208915"/>
    <w:rsid w:val="00392B8E"/>
    <w:rPr>
      <w:rFonts w:cs="Century"/>
      <w:color w:val="000000"/>
      <w:sz w:val="13"/>
      <w:szCs w:val="13"/>
    </w:rPr>
  </w:style>
  <w:style w:type="character" w:customStyle="1" w:styleId="SC273764">
    <w:name w:val="SC.2.73764"/>
    <w:rsid w:val="00392B8E"/>
    <w:rPr>
      <w:rFonts w:cs="Century"/>
      <w:color w:val="000000"/>
      <w:sz w:val="72"/>
      <w:szCs w:val="72"/>
    </w:rPr>
  </w:style>
  <w:style w:type="character" w:customStyle="1" w:styleId="SC273779">
    <w:name w:val="SC.2.73779"/>
    <w:rsid w:val="00392B8E"/>
    <w:rPr>
      <w:rFonts w:cs="Century"/>
      <w:color w:val="000000"/>
      <w:sz w:val="40"/>
      <w:szCs w:val="40"/>
    </w:rPr>
  </w:style>
  <w:style w:type="character" w:customStyle="1" w:styleId="SC273763">
    <w:name w:val="SC.2.73763"/>
    <w:rsid w:val="00392B8E"/>
    <w:rPr>
      <w:rFonts w:cs="Century"/>
      <w:b/>
      <w:bCs/>
      <w:color w:val="000000"/>
    </w:rPr>
  </w:style>
  <w:style w:type="character" w:customStyle="1" w:styleId="SC4208910">
    <w:name w:val="SC.4.208910"/>
    <w:rsid w:val="00392B8E"/>
    <w:rPr>
      <w:rFonts w:cs="Century"/>
      <w:color w:val="000000"/>
      <w:sz w:val="28"/>
      <w:szCs w:val="28"/>
    </w:rPr>
  </w:style>
  <w:style w:type="character" w:customStyle="1" w:styleId="SC4208911">
    <w:name w:val="SC.4.208911"/>
    <w:rsid w:val="00392B8E"/>
    <w:rPr>
      <w:rFonts w:cs="Century"/>
      <w:color w:val="000000"/>
    </w:rPr>
  </w:style>
  <w:style w:type="paragraph" w:customStyle="1" w:styleId="Cover1">
    <w:name w:val="Cover 1"/>
    <w:basedOn w:val="Normal"/>
    <w:next w:val="Normal"/>
    <w:uiPriority w:val="99"/>
    <w:qFormat/>
    <w:rsid w:val="00392B8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392B8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392B8E"/>
    <w:pPr>
      <w:widowControl w:val="0"/>
    </w:pPr>
    <w:rPr>
      <w:color w:val="auto"/>
    </w:rPr>
  </w:style>
  <w:style w:type="paragraph" w:customStyle="1" w:styleId="Pa11">
    <w:name w:val="Pa11"/>
    <w:basedOn w:val="Normal"/>
    <w:next w:val="Normal"/>
    <w:uiPriority w:val="99"/>
    <w:qFormat/>
    <w:rsid w:val="00392B8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92B8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392B8E"/>
    <w:pPr>
      <w:widowControl w:val="0"/>
    </w:pPr>
    <w:rPr>
      <w:rFonts w:eastAsia="Calibri"/>
      <w:color w:val="auto"/>
    </w:rPr>
  </w:style>
  <w:style w:type="paragraph" w:customStyle="1" w:styleId="CM28">
    <w:name w:val="CM28"/>
    <w:basedOn w:val="Default"/>
    <w:next w:val="Default"/>
    <w:uiPriority w:val="99"/>
    <w:qFormat/>
    <w:rsid w:val="00392B8E"/>
    <w:pPr>
      <w:widowControl w:val="0"/>
    </w:pPr>
    <w:rPr>
      <w:rFonts w:eastAsia="Calibri"/>
      <w:color w:val="auto"/>
    </w:rPr>
  </w:style>
  <w:style w:type="paragraph" w:customStyle="1" w:styleId="CM8">
    <w:name w:val="CM8"/>
    <w:basedOn w:val="Default"/>
    <w:next w:val="Default"/>
    <w:uiPriority w:val="99"/>
    <w:qFormat/>
    <w:rsid w:val="00392B8E"/>
    <w:pPr>
      <w:widowControl w:val="0"/>
    </w:pPr>
    <w:rPr>
      <w:rFonts w:eastAsia="Calibri"/>
      <w:color w:val="auto"/>
    </w:rPr>
  </w:style>
  <w:style w:type="paragraph" w:customStyle="1" w:styleId="CM6">
    <w:name w:val="CM6"/>
    <w:basedOn w:val="Default"/>
    <w:next w:val="Default"/>
    <w:uiPriority w:val="99"/>
    <w:qFormat/>
    <w:rsid w:val="00392B8E"/>
    <w:pPr>
      <w:widowControl w:val="0"/>
      <w:spacing w:line="553" w:lineRule="atLeast"/>
    </w:pPr>
    <w:rPr>
      <w:rFonts w:eastAsia="Calibri"/>
      <w:color w:val="auto"/>
    </w:rPr>
  </w:style>
  <w:style w:type="paragraph" w:customStyle="1" w:styleId="CM22">
    <w:name w:val="CM22"/>
    <w:basedOn w:val="Default"/>
    <w:next w:val="Default"/>
    <w:uiPriority w:val="99"/>
    <w:qFormat/>
    <w:rsid w:val="00392B8E"/>
    <w:pPr>
      <w:widowControl w:val="0"/>
    </w:pPr>
    <w:rPr>
      <w:rFonts w:eastAsia="Calibri"/>
      <w:color w:val="auto"/>
    </w:rPr>
  </w:style>
  <w:style w:type="character" w:customStyle="1" w:styleId="articlesubtitle">
    <w:name w:val="article_sub_title"/>
    <w:basedOn w:val="DefaultParagraphFont"/>
    <w:rsid w:val="00392B8E"/>
  </w:style>
  <w:style w:type="character" w:customStyle="1" w:styleId="newsdate2">
    <w:name w:val="news_date2"/>
    <w:basedOn w:val="DefaultParagraphFont"/>
    <w:rsid w:val="00392B8E"/>
  </w:style>
  <w:style w:type="character" w:customStyle="1" w:styleId="readarticleheader">
    <w:name w:val="readarticleheader"/>
    <w:basedOn w:val="DefaultParagraphFont"/>
    <w:rsid w:val="00392B8E"/>
  </w:style>
  <w:style w:type="paragraph" w:customStyle="1" w:styleId="DoubleUnderlined">
    <w:name w:val="Double Underlined"/>
    <w:basedOn w:val="Heading2"/>
    <w:autoRedefine/>
    <w:uiPriority w:val="99"/>
    <w:qFormat/>
    <w:rsid w:val="00392B8E"/>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392B8E"/>
    <w:rPr>
      <w:rFonts w:ascii="Trebuchet MS" w:hAnsi="Trebuchet MS"/>
      <w:u w:val="thick"/>
      <w:lang w:val="en-US" w:eastAsia="zh-CN" w:bidi="ar-SA"/>
    </w:rPr>
  </w:style>
  <w:style w:type="paragraph" w:customStyle="1" w:styleId="IndexFixer">
    <w:name w:val="Index Fixer"/>
    <w:basedOn w:val="Heading1"/>
    <w:uiPriority w:val="99"/>
    <w:qFormat/>
    <w:rsid w:val="00392B8E"/>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392B8E"/>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392B8E"/>
    <w:rPr>
      <w:rFonts w:ascii="Arial Narrow" w:eastAsia="Times New Roman" w:hAnsi="Arial Narrow"/>
      <w:b/>
      <w:szCs w:val="24"/>
      <w:u w:val="single"/>
      <w:lang w:val="en-GB" w:eastAsia="en-US" w:bidi="ar-SA"/>
    </w:rPr>
  </w:style>
  <w:style w:type="character" w:customStyle="1" w:styleId="medium-normal1">
    <w:name w:val="medium-normal1"/>
    <w:rsid w:val="00392B8E"/>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392B8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392B8E"/>
    <w:pPr>
      <w:ind w:left="720" w:right="720"/>
    </w:pPr>
    <w:rPr>
      <w:rFonts w:ascii="Palatino Linotype" w:eastAsia="Times New Roman" w:hAnsi="Palatino Linotype"/>
      <w:szCs w:val="20"/>
      <w:u w:val="single"/>
    </w:rPr>
  </w:style>
  <w:style w:type="character" w:customStyle="1" w:styleId="UnderlinedCardChar0">
    <w:name w:val="Underlined Card Char"/>
    <w:rsid w:val="00392B8E"/>
    <w:rPr>
      <w:rFonts w:ascii="Palatino Linotype" w:hAnsi="Palatino Linotype"/>
      <w:u w:val="single"/>
      <w:lang w:val="en-US" w:eastAsia="en-US" w:bidi="ar-SA"/>
    </w:rPr>
  </w:style>
  <w:style w:type="character" w:customStyle="1" w:styleId="Style10ptUnderline">
    <w:name w:val="Style 10 pt Underline"/>
    <w:rsid w:val="00392B8E"/>
    <w:rPr>
      <w:sz w:val="20"/>
      <w:u w:val="single"/>
    </w:rPr>
  </w:style>
  <w:style w:type="character" w:customStyle="1" w:styleId="char">
    <w:name w:val="char"/>
    <w:basedOn w:val="DefaultParagraphFont"/>
    <w:rsid w:val="00392B8E"/>
  </w:style>
  <w:style w:type="character" w:customStyle="1" w:styleId="UnderlineCharCharCharCharCharChar">
    <w:name w:val="Underline Char Char Char Char Char Char"/>
    <w:rsid w:val="00392B8E"/>
    <w:rPr>
      <w:rFonts w:ascii="Arial Narrow" w:hAnsi="Arial Narrow"/>
      <w:szCs w:val="24"/>
      <w:u w:val="single"/>
      <w:lang w:val="en-US" w:eastAsia="en-US" w:bidi="ar-SA"/>
    </w:rPr>
  </w:style>
  <w:style w:type="paragraph" w:customStyle="1" w:styleId="PageHeader-Underline18pt">
    <w:name w:val="Page Header - Underline 18 pt"/>
    <w:uiPriority w:val="99"/>
    <w:qFormat/>
    <w:rsid w:val="00392B8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92B8E"/>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392B8E"/>
  </w:style>
  <w:style w:type="character" w:customStyle="1" w:styleId="hdr">
    <w:name w:val="hdr"/>
    <w:basedOn w:val="DefaultParagraphFont"/>
    <w:rsid w:val="00392B8E"/>
  </w:style>
  <w:style w:type="paragraph" w:customStyle="1" w:styleId="subhead">
    <w:name w:val="subhead"/>
    <w:basedOn w:val="Normal"/>
    <w:uiPriority w:val="99"/>
    <w:qFormat/>
    <w:rsid w:val="00392B8E"/>
    <w:pPr>
      <w:spacing w:after="120" w:line="225" w:lineRule="atLeast"/>
      <w:ind w:right="180"/>
    </w:pPr>
    <w:rPr>
      <w:rFonts w:eastAsia="Times New Roman"/>
      <w:color w:val="5177C5"/>
      <w:szCs w:val="20"/>
    </w:rPr>
  </w:style>
  <w:style w:type="character" w:customStyle="1" w:styleId="date1">
    <w:name w:val="date1"/>
    <w:basedOn w:val="DefaultParagraphFont"/>
    <w:rsid w:val="00392B8E"/>
  </w:style>
  <w:style w:type="character" w:customStyle="1" w:styleId="bolding1">
    <w:name w:val="bolding1"/>
    <w:rsid w:val="00392B8E"/>
    <w:rPr>
      <w:b/>
      <w:bCs/>
    </w:rPr>
  </w:style>
  <w:style w:type="character" w:customStyle="1" w:styleId="bookoptions1">
    <w:name w:val="book_options1"/>
    <w:rsid w:val="00392B8E"/>
    <w:rPr>
      <w:b/>
      <w:bCs/>
      <w:color w:val="333366"/>
    </w:rPr>
  </w:style>
  <w:style w:type="character" w:customStyle="1" w:styleId="descriptionblock">
    <w:name w:val="description block"/>
    <w:basedOn w:val="DefaultParagraphFont"/>
    <w:rsid w:val="00392B8E"/>
  </w:style>
  <w:style w:type="character" w:customStyle="1" w:styleId="detailsboxblock">
    <w:name w:val="detailsbox block"/>
    <w:basedOn w:val="DefaultParagraphFont"/>
    <w:rsid w:val="00392B8E"/>
  </w:style>
  <w:style w:type="character" w:customStyle="1" w:styleId="Char3">
    <w:name w:val="Char3"/>
    <w:rsid w:val="00392B8E"/>
    <w:rPr>
      <w:rFonts w:cs="Arial"/>
      <w:bCs/>
      <w:u w:val="thick"/>
      <w:lang w:val="en-US" w:eastAsia="en-US" w:bidi="ar-SA"/>
    </w:rPr>
  </w:style>
  <w:style w:type="paragraph" w:customStyle="1" w:styleId="StyleHeading110pt">
    <w:name w:val="Style Heading 1 + 10 pt"/>
    <w:basedOn w:val="Heading1"/>
    <w:uiPriority w:val="99"/>
    <w:qFormat/>
    <w:rsid w:val="00392B8E"/>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392B8E"/>
  </w:style>
  <w:style w:type="paragraph" w:customStyle="1" w:styleId="StyleUnderliningTimesNewRomanBoldNounderlineKernat16">
    <w:name w:val="Style Underlining + Times New Roman Bold No underline Kern at 16..."/>
    <w:basedOn w:val="Normal"/>
    <w:uiPriority w:val="99"/>
    <w:qFormat/>
    <w:rsid w:val="00392B8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92B8E"/>
    <w:rPr>
      <w:rFonts w:eastAsia="Times New Roman"/>
      <w:b/>
      <w:bCs/>
      <w:kern w:val="32"/>
      <w:sz w:val="32"/>
      <w:szCs w:val="32"/>
    </w:rPr>
  </w:style>
  <w:style w:type="paragraph" w:customStyle="1" w:styleId="StyleBoldUnderliningKernat16pt">
    <w:name w:val="Style Bold Underlining + Kern at 16 pt"/>
    <w:uiPriority w:val="99"/>
    <w:qFormat/>
    <w:rsid w:val="00392B8E"/>
    <w:pPr>
      <w:spacing w:after="160" w:line="259" w:lineRule="auto"/>
    </w:pPr>
    <w:rPr>
      <w:rFonts w:eastAsiaTheme="minorHAnsi"/>
      <w:sz w:val="22"/>
      <w:szCs w:val="22"/>
    </w:rPr>
  </w:style>
  <w:style w:type="paragraph" w:customStyle="1" w:styleId="boldy">
    <w:name w:val="boldy"/>
    <w:basedOn w:val="Heading2"/>
    <w:uiPriority w:val="99"/>
    <w:qFormat/>
    <w:rsid w:val="00392B8E"/>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392B8E"/>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392B8E"/>
    <w:rPr>
      <w:sz w:val="12"/>
      <w:szCs w:val="24"/>
      <w:lang w:val="en-US" w:eastAsia="en-US" w:bidi="ar-SA"/>
    </w:rPr>
  </w:style>
  <w:style w:type="paragraph" w:customStyle="1" w:styleId="TxBr6p1">
    <w:name w:val="TxBr_6p1"/>
    <w:basedOn w:val="Normal"/>
    <w:uiPriority w:val="99"/>
    <w:qFormat/>
    <w:rsid w:val="00392B8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92B8E"/>
    <w:pPr>
      <w:ind w:left="400"/>
    </w:pPr>
    <w:rPr>
      <w:rFonts w:eastAsia="Times New Roman"/>
      <w:szCs w:val="20"/>
    </w:rPr>
  </w:style>
  <w:style w:type="character" w:customStyle="1" w:styleId="texto11">
    <w:name w:val="texto11"/>
    <w:rsid w:val="00392B8E"/>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392B8E"/>
    <w:rPr>
      <w:rFonts w:ascii="Arial Narrow" w:eastAsia="Times New Roman" w:hAnsi="Arial Narrow"/>
      <w:sz w:val="16"/>
      <w:szCs w:val="20"/>
      <w:lang w:val="x-none" w:eastAsia="x-none"/>
    </w:rPr>
  </w:style>
  <w:style w:type="character" w:customStyle="1" w:styleId="CardTagChar">
    <w:name w:val="Card Tag Char"/>
    <w:rsid w:val="00392B8E"/>
    <w:rPr>
      <w:rFonts w:ascii="Arial Narrow" w:hAnsi="Arial Narrow"/>
      <w:b/>
      <w:sz w:val="24"/>
      <w:szCs w:val="24"/>
      <w:lang w:val="en-US" w:eastAsia="en-US" w:bidi="ar-SA"/>
    </w:rPr>
  </w:style>
  <w:style w:type="character" w:customStyle="1" w:styleId="CardtextChar3">
    <w:name w:val="Card text Char"/>
    <w:link w:val="Cardtext4"/>
    <w:rsid w:val="00392B8E"/>
    <w:rPr>
      <w:rFonts w:ascii="Arial Narrow" w:hAnsi="Arial Narrow"/>
      <w:u w:val="single"/>
    </w:rPr>
  </w:style>
  <w:style w:type="paragraph" w:customStyle="1" w:styleId="UnderlineStyle">
    <w:name w:val="Underline Style"/>
    <w:basedOn w:val="Normal"/>
    <w:link w:val="UnderlineStyleChar"/>
    <w:qFormat/>
    <w:rsid w:val="00392B8E"/>
    <w:rPr>
      <w:rFonts w:eastAsia="Times New Roman"/>
      <w:b/>
      <w:sz w:val="24"/>
      <w:u w:val="single"/>
    </w:rPr>
  </w:style>
  <w:style w:type="paragraph" w:customStyle="1" w:styleId="Normalization">
    <w:name w:val="Normalization"/>
    <w:basedOn w:val="Normal"/>
    <w:uiPriority w:val="99"/>
    <w:qFormat/>
    <w:rsid w:val="00392B8E"/>
    <w:rPr>
      <w:rFonts w:eastAsia="Times New Roman"/>
      <w:sz w:val="18"/>
    </w:rPr>
  </w:style>
  <w:style w:type="paragraph" w:customStyle="1" w:styleId="BreifTitle">
    <w:name w:val="Breif Title"/>
    <w:basedOn w:val="Normal"/>
    <w:autoRedefine/>
    <w:uiPriority w:val="99"/>
    <w:qFormat/>
    <w:rsid w:val="00392B8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392B8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392B8E"/>
    <w:rPr>
      <w:b/>
      <w:sz w:val="32"/>
      <w:szCs w:val="32"/>
      <w:lang w:val="en-US" w:eastAsia="en-US" w:bidi="ar-SA"/>
    </w:rPr>
  </w:style>
  <w:style w:type="paragraph" w:styleId="BodyTextFirstIndent">
    <w:name w:val="Body Text First Indent"/>
    <w:basedOn w:val="BodyText"/>
    <w:link w:val="BodyTextFirstIndentChar"/>
    <w:rsid w:val="00392B8E"/>
    <w:pPr>
      <w:spacing w:after="120"/>
      <w:ind w:firstLine="210"/>
    </w:pPr>
    <w:rPr>
      <w:sz w:val="24"/>
      <w:szCs w:val="24"/>
    </w:rPr>
  </w:style>
  <w:style w:type="character" w:customStyle="1" w:styleId="BodyTextFirstIndentChar">
    <w:name w:val="Body Text First Indent Char"/>
    <w:basedOn w:val="BodyTextChar"/>
    <w:link w:val="BodyTextFirstIndent"/>
    <w:rsid w:val="00392B8E"/>
    <w:rPr>
      <w:rFonts w:ascii="Calibri" w:eastAsia="Times New Roman" w:hAnsi="Calibri" w:cs="Calibri"/>
      <w:sz w:val="16"/>
      <w:szCs w:val="20"/>
    </w:rPr>
  </w:style>
  <w:style w:type="character" w:customStyle="1" w:styleId="TagChar3">
    <w:name w:val="Tag Char3"/>
    <w:rsid w:val="00392B8E"/>
    <w:rPr>
      <w:rFonts w:ascii="Palatino Linotype" w:hAnsi="Palatino Linotype"/>
      <w:b/>
      <w:sz w:val="24"/>
      <w:szCs w:val="24"/>
      <w:lang w:val="en-US" w:eastAsia="en-US" w:bidi="ar-SA"/>
    </w:rPr>
  </w:style>
  <w:style w:type="paragraph" w:customStyle="1" w:styleId="TagCite0">
    <w:name w:val="Tag/Cite"/>
    <w:basedOn w:val="Normal"/>
    <w:qFormat/>
    <w:rsid w:val="00392B8E"/>
    <w:pPr>
      <w:widowControl w:val="0"/>
      <w:autoSpaceDE w:val="0"/>
      <w:autoSpaceDN w:val="0"/>
      <w:adjustRightInd w:val="0"/>
    </w:pPr>
    <w:rPr>
      <w:rFonts w:eastAsia="Times New Roman"/>
      <w:b/>
      <w:szCs w:val="20"/>
    </w:rPr>
  </w:style>
  <w:style w:type="paragraph" w:customStyle="1" w:styleId="DebateHeader">
    <w:name w:val="Debate Header"/>
    <w:basedOn w:val="TOC1"/>
    <w:autoRedefine/>
    <w:qFormat/>
    <w:rsid w:val="00392B8E"/>
    <w:pPr>
      <w:spacing w:after="16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392B8E"/>
    <w:rPr>
      <w:rFonts w:eastAsia="Times New Roman"/>
      <w:color w:val="333333"/>
    </w:rPr>
  </w:style>
  <w:style w:type="paragraph" w:customStyle="1" w:styleId="StyleTagandCiteFranklinGothicDemi">
    <w:name w:val="Style Tag and Cite + Franklin Gothic Demi"/>
    <w:basedOn w:val="Normal"/>
    <w:autoRedefine/>
    <w:uiPriority w:val="99"/>
    <w:qFormat/>
    <w:rsid w:val="00392B8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92B8E"/>
  </w:style>
  <w:style w:type="character" w:customStyle="1" w:styleId="Style10ptBold">
    <w:name w:val="Style 10 pt Bold"/>
    <w:rsid w:val="00392B8E"/>
    <w:rPr>
      <w:b/>
      <w:bCs/>
      <w:sz w:val="20"/>
    </w:rPr>
  </w:style>
  <w:style w:type="paragraph" w:styleId="Date">
    <w:name w:val="Date"/>
    <w:aliases w:val="date"/>
    <w:basedOn w:val="Normal"/>
    <w:next w:val="Normal"/>
    <w:link w:val="DateChar"/>
    <w:qFormat/>
    <w:rsid w:val="00392B8E"/>
    <w:rPr>
      <w:rFonts w:eastAsia="Times New Roman"/>
      <w:sz w:val="24"/>
    </w:rPr>
  </w:style>
  <w:style w:type="character" w:customStyle="1" w:styleId="DateChar">
    <w:name w:val="Date Char"/>
    <w:aliases w:val="date Char"/>
    <w:basedOn w:val="DefaultParagraphFont"/>
    <w:link w:val="Date"/>
    <w:rsid w:val="00392B8E"/>
    <w:rPr>
      <w:rFonts w:ascii="Calibri" w:eastAsia="Times New Roman" w:hAnsi="Calibri" w:cs="Calibri"/>
    </w:rPr>
  </w:style>
  <w:style w:type="character" w:customStyle="1" w:styleId="text9">
    <w:name w:val="text9"/>
    <w:basedOn w:val="DefaultParagraphFont"/>
    <w:rsid w:val="00392B8E"/>
  </w:style>
  <w:style w:type="character" w:customStyle="1" w:styleId="text21">
    <w:name w:val="text21"/>
    <w:basedOn w:val="DefaultParagraphFont"/>
    <w:rsid w:val="00392B8E"/>
  </w:style>
  <w:style w:type="character" w:customStyle="1" w:styleId="text19">
    <w:name w:val="text19"/>
    <w:basedOn w:val="DefaultParagraphFont"/>
    <w:rsid w:val="00392B8E"/>
  </w:style>
  <w:style w:type="paragraph" w:customStyle="1" w:styleId="CiteCard0">
    <w:name w:val="Cite/Card"/>
    <w:basedOn w:val="Normal"/>
    <w:uiPriority w:val="99"/>
    <w:qFormat/>
    <w:rsid w:val="00392B8E"/>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392B8E"/>
    <w:rPr>
      <w:b/>
      <w:bCs/>
      <w:i w:val="0"/>
      <w:iCs w:val="0"/>
      <w:color w:val="000000"/>
    </w:rPr>
  </w:style>
  <w:style w:type="paragraph" w:customStyle="1" w:styleId="tagCharCharCharCharCharCharChar">
    <w:name w:val="tag Char Char Char Char Char Char Char"/>
    <w:basedOn w:val="Normal"/>
    <w:uiPriority w:val="99"/>
    <w:qFormat/>
    <w:rsid w:val="00392B8E"/>
    <w:rPr>
      <w:rFonts w:eastAsia="Times New Roman"/>
      <w:b/>
      <w:sz w:val="24"/>
      <w:szCs w:val="20"/>
    </w:rPr>
  </w:style>
  <w:style w:type="character" w:customStyle="1" w:styleId="term2">
    <w:name w:val="term2"/>
    <w:rsid w:val="00392B8E"/>
    <w:rPr>
      <w:b/>
      <w:bCs/>
    </w:rPr>
  </w:style>
  <w:style w:type="paragraph" w:customStyle="1" w:styleId="title-bold-medium">
    <w:name w:val="title-bold-medium"/>
    <w:basedOn w:val="Normal"/>
    <w:uiPriority w:val="99"/>
    <w:qFormat/>
    <w:rsid w:val="00392B8E"/>
    <w:pPr>
      <w:spacing w:before="100" w:beforeAutospacing="1" w:after="100" w:afterAutospacing="1"/>
    </w:pPr>
    <w:rPr>
      <w:rFonts w:eastAsia="Arial Unicode MS"/>
      <w:b/>
      <w:bCs/>
      <w:color w:val="000000"/>
      <w:szCs w:val="20"/>
    </w:rPr>
  </w:style>
  <w:style w:type="character" w:customStyle="1" w:styleId="pmterms12">
    <w:name w:val="pmterms12"/>
    <w:rsid w:val="00392B8E"/>
    <w:rPr>
      <w:b/>
      <w:bCs/>
      <w:i w:val="0"/>
      <w:iCs w:val="0"/>
      <w:color w:val="000000"/>
    </w:rPr>
  </w:style>
  <w:style w:type="paragraph" w:customStyle="1" w:styleId="lact">
    <w:name w:val="lact"/>
    <w:basedOn w:val="Normal"/>
    <w:uiPriority w:val="99"/>
    <w:qFormat/>
    <w:rsid w:val="00392B8E"/>
    <w:pPr>
      <w:spacing w:before="100" w:beforeAutospacing="1" w:after="100" w:afterAutospacing="1"/>
    </w:pPr>
    <w:rPr>
      <w:rFonts w:eastAsia="Arial Unicode MS"/>
      <w:b/>
      <w:bCs/>
      <w:color w:val="000000"/>
      <w:szCs w:val="20"/>
    </w:rPr>
  </w:style>
  <w:style w:type="paragraph" w:styleId="BlockText">
    <w:name w:val="Block Text"/>
    <w:basedOn w:val="Normal"/>
    <w:rsid w:val="00392B8E"/>
    <w:pPr>
      <w:ind w:left="229" w:right="229"/>
    </w:pPr>
    <w:rPr>
      <w:rFonts w:ascii="Verdana" w:eastAsia="Times New Roman" w:hAnsi="Verdana"/>
      <w:sz w:val="16"/>
      <w:szCs w:val="20"/>
    </w:rPr>
  </w:style>
  <w:style w:type="paragraph" w:customStyle="1" w:styleId="CardTag">
    <w:name w:val="Card Tag"/>
    <w:basedOn w:val="Normal"/>
    <w:autoRedefine/>
    <w:qFormat/>
    <w:rsid w:val="00392B8E"/>
    <w:rPr>
      <w:rFonts w:eastAsia="Times New Roman"/>
      <w:b/>
      <w:sz w:val="24"/>
    </w:rPr>
  </w:style>
  <w:style w:type="paragraph" w:styleId="NormalIndent">
    <w:name w:val="Normal Indent"/>
    <w:basedOn w:val="Normal"/>
    <w:rsid w:val="00392B8E"/>
    <w:pPr>
      <w:ind w:left="720"/>
    </w:pPr>
    <w:rPr>
      <w:rFonts w:eastAsia="Times New Roman"/>
      <w:szCs w:val="20"/>
    </w:rPr>
  </w:style>
  <w:style w:type="character" w:customStyle="1" w:styleId="ToReadChar">
    <w:name w:val="To Read Char"/>
    <w:rsid w:val="00392B8E"/>
    <w:rPr>
      <w:rFonts w:ascii="Verdana" w:hAnsi="Verdana"/>
      <w:b/>
      <w:szCs w:val="24"/>
      <w:u w:val="single"/>
      <w:lang w:val="en-US" w:eastAsia="en-US" w:bidi="ar-SA"/>
    </w:rPr>
  </w:style>
  <w:style w:type="character" w:customStyle="1" w:styleId="ToReadCharChar">
    <w:name w:val="To Read Char Char"/>
    <w:rsid w:val="00392B8E"/>
    <w:rPr>
      <w:rFonts w:ascii="Verdana" w:hAnsi="Verdana"/>
      <w:b/>
      <w:szCs w:val="24"/>
      <w:u w:val="single"/>
      <w:lang w:val="en-US" w:eastAsia="en-US" w:bidi="ar-SA"/>
    </w:rPr>
  </w:style>
  <w:style w:type="paragraph" w:customStyle="1" w:styleId="BLOCKTITLE0">
    <w:name w:val="BLOCK TITLE"/>
    <w:basedOn w:val="Heading1"/>
    <w:uiPriority w:val="99"/>
    <w:qFormat/>
    <w:rsid w:val="00392B8E"/>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392B8E"/>
    <w:rPr>
      <w:b/>
      <w:szCs w:val="24"/>
      <w:u w:val="single"/>
      <w:lang w:val="en-US" w:eastAsia="en-US" w:bidi="ar-SA"/>
    </w:rPr>
  </w:style>
  <w:style w:type="paragraph" w:styleId="EnvelopeReturn">
    <w:name w:val="envelope return"/>
    <w:basedOn w:val="Normal"/>
    <w:rsid w:val="00392B8E"/>
    <w:rPr>
      <w:rFonts w:eastAsia="Times New Roman"/>
      <w:sz w:val="24"/>
      <w:szCs w:val="20"/>
    </w:rPr>
  </w:style>
  <w:style w:type="paragraph" w:styleId="EnvelopeAddress">
    <w:name w:val="envelope address"/>
    <w:basedOn w:val="Normal"/>
    <w:rsid w:val="00392B8E"/>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392B8E"/>
  </w:style>
  <w:style w:type="character" w:customStyle="1" w:styleId="bio">
    <w:name w:val="bio"/>
    <w:basedOn w:val="DefaultParagraphFont"/>
    <w:rsid w:val="00392B8E"/>
  </w:style>
  <w:style w:type="character" w:customStyle="1" w:styleId="storytextstyle">
    <w:name w:val="storytextstyle"/>
    <w:basedOn w:val="DefaultParagraphFont"/>
    <w:rsid w:val="00392B8E"/>
  </w:style>
  <w:style w:type="character" w:customStyle="1" w:styleId="cardunderlinedCharChar">
    <w:name w:val="card underlined Char Char"/>
    <w:rsid w:val="00392B8E"/>
    <w:rPr>
      <w:rFonts w:ascii="Arial" w:hAnsi="Arial"/>
      <w:sz w:val="22"/>
      <w:szCs w:val="24"/>
      <w:u w:val="single"/>
      <w:lang w:val="en-US" w:eastAsia="en-US" w:bidi="ar-SA"/>
    </w:rPr>
  </w:style>
  <w:style w:type="character" w:customStyle="1" w:styleId="Style2Char0">
    <w:name w:val="Style2 Char"/>
    <w:uiPriority w:val="99"/>
    <w:rsid w:val="00392B8E"/>
    <w:rPr>
      <w:rFonts w:ascii="Book Antiqua" w:hAnsi="Book Antiqua"/>
      <w:u w:val="thick"/>
      <w:lang w:val="en-US" w:eastAsia="en-US" w:bidi="ar-SA"/>
    </w:rPr>
  </w:style>
  <w:style w:type="character" w:customStyle="1" w:styleId="Style2Char1">
    <w:name w:val="Style2 Char1"/>
    <w:rsid w:val="00392B8E"/>
    <w:rPr>
      <w:rFonts w:ascii="Book Antiqua" w:hAnsi="Book Antiqua"/>
      <w:szCs w:val="24"/>
      <w:u w:val="thick"/>
      <w:lang w:val="en-US" w:eastAsia="en-US" w:bidi="ar-SA"/>
    </w:rPr>
  </w:style>
  <w:style w:type="character" w:customStyle="1" w:styleId="articlehead21">
    <w:name w:val="articlehead21"/>
    <w:rsid w:val="00392B8E"/>
    <w:rPr>
      <w:rFonts w:ascii="Arial" w:hAnsi="Arial" w:cs="Arial" w:hint="default"/>
      <w:b/>
      <w:bCs/>
      <w:color w:val="660000"/>
      <w:sz w:val="20"/>
      <w:szCs w:val="20"/>
    </w:rPr>
  </w:style>
  <w:style w:type="paragraph" w:customStyle="1" w:styleId="shellscontentions">
    <w:name w:val="shells/contentions"/>
    <w:basedOn w:val="TagCite0"/>
    <w:uiPriority w:val="99"/>
    <w:qFormat/>
    <w:rsid w:val="00392B8E"/>
  </w:style>
  <w:style w:type="character" w:customStyle="1" w:styleId="BoldandUnderlineChar2Char1">
    <w:name w:val="Bold and Underline Char2 Char1"/>
    <w:rsid w:val="00392B8E"/>
    <w:rPr>
      <w:b/>
      <w:szCs w:val="24"/>
      <w:u w:val="single"/>
      <w:lang w:val="en-US" w:eastAsia="en-US" w:bidi="ar-SA"/>
    </w:rPr>
  </w:style>
  <w:style w:type="character" w:customStyle="1" w:styleId="TagCiteChar1">
    <w:name w:val="Tag/Cite Char1"/>
    <w:rsid w:val="00392B8E"/>
    <w:rPr>
      <w:b/>
      <w:lang w:val="en-US" w:eastAsia="en-US" w:bidi="ar-SA"/>
    </w:rPr>
  </w:style>
  <w:style w:type="character" w:customStyle="1" w:styleId="goohl2">
    <w:name w:val="goohl2"/>
    <w:basedOn w:val="DefaultParagraphFont"/>
    <w:rsid w:val="00392B8E"/>
  </w:style>
  <w:style w:type="character" w:customStyle="1" w:styleId="Normal10">
    <w:name w:val="Normal1"/>
    <w:basedOn w:val="DefaultParagraphFont"/>
    <w:rsid w:val="00392B8E"/>
  </w:style>
  <w:style w:type="paragraph" w:customStyle="1" w:styleId="BriefTitle1">
    <w:name w:val="Brief Title 1"/>
    <w:basedOn w:val="Normal"/>
    <w:uiPriority w:val="99"/>
    <w:qFormat/>
    <w:rsid w:val="00392B8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92B8E"/>
    <w:pPr>
      <w:widowControl w:val="0"/>
      <w:autoSpaceDE w:val="0"/>
      <w:autoSpaceDN w:val="0"/>
      <w:adjustRightInd w:val="0"/>
    </w:pPr>
    <w:rPr>
      <w:rFonts w:eastAsia="Times New Roman"/>
      <w:b/>
      <w:szCs w:val="20"/>
    </w:rPr>
  </w:style>
  <w:style w:type="character" w:customStyle="1" w:styleId="CardCharChar">
    <w:name w:val="Card Char Char"/>
    <w:rsid w:val="00392B8E"/>
    <w:rPr>
      <w:lang w:val="en-US" w:eastAsia="en-US" w:bidi="ar-SA"/>
    </w:rPr>
  </w:style>
  <w:style w:type="character" w:customStyle="1" w:styleId="BriefTitle1Char">
    <w:name w:val="Brief Title 1 Char"/>
    <w:rsid w:val="00392B8E"/>
    <w:rPr>
      <w:b/>
      <w:u w:val="single"/>
      <w:lang w:val="en-US" w:eastAsia="en-US" w:bidi="ar-SA"/>
    </w:rPr>
  </w:style>
  <w:style w:type="character" w:customStyle="1" w:styleId="TagCiteCharChar">
    <w:name w:val="Tag/Cite Char Char"/>
    <w:rsid w:val="00392B8E"/>
    <w:rPr>
      <w:b/>
      <w:lang w:val="en-US" w:eastAsia="en-US" w:bidi="ar-SA"/>
    </w:rPr>
  </w:style>
  <w:style w:type="paragraph" w:customStyle="1" w:styleId="ShellTitles">
    <w:name w:val="ShellTitles"/>
    <w:basedOn w:val="Normal"/>
    <w:uiPriority w:val="99"/>
    <w:qFormat/>
    <w:rsid w:val="00392B8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92B8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92B8E"/>
    <w:pPr>
      <w:spacing w:before="100" w:beforeAutospacing="1" w:after="100" w:afterAutospacing="1"/>
    </w:pPr>
    <w:rPr>
      <w:rFonts w:eastAsia="Times New Roman"/>
    </w:rPr>
  </w:style>
  <w:style w:type="character" w:customStyle="1" w:styleId="btx">
    <w:name w:val="btx"/>
    <w:basedOn w:val="DefaultParagraphFont"/>
    <w:rsid w:val="00392B8E"/>
  </w:style>
  <w:style w:type="character" w:customStyle="1" w:styleId="CardChar10">
    <w:name w:val="Card Char1"/>
    <w:rsid w:val="00392B8E"/>
    <w:rPr>
      <w:lang w:val="en-US" w:eastAsia="en-US" w:bidi="ar-SA"/>
    </w:rPr>
  </w:style>
  <w:style w:type="character" w:customStyle="1" w:styleId="prodgeneral1">
    <w:name w:val="prodgeneral1"/>
    <w:rsid w:val="00392B8E"/>
    <w:rPr>
      <w:rFonts w:ascii="Verdana" w:hAnsi="Verdana" w:hint="default"/>
      <w:b w:val="0"/>
      <w:bCs w:val="0"/>
      <w:caps w:val="0"/>
      <w:color w:val="000000"/>
      <w:spacing w:val="0"/>
      <w:sz w:val="16"/>
      <w:szCs w:val="16"/>
    </w:rPr>
  </w:style>
  <w:style w:type="character" w:customStyle="1" w:styleId="summary1">
    <w:name w:val="summary1"/>
    <w:rsid w:val="00392B8E"/>
    <w:rPr>
      <w:rFonts w:ascii="Arial" w:hAnsi="Arial" w:cs="Arial" w:hint="default"/>
      <w:sz w:val="18"/>
      <w:szCs w:val="18"/>
    </w:rPr>
  </w:style>
  <w:style w:type="paragraph" w:customStyle="1" w:styleId="ToRead">
    <w:name w:val="To Read"/>
    <w:basedOn w:val="Normal"/>
    <w:uiPriority w:val="99"/>
    <w:qFormat/>
    <w:rsid w:val="00392B8E"/>
    <w:pPr>
      <w:ind w:left="720"/>
    </w:pPr>
    <w:rPr>
      <w:rFonts w:ascii="Verdana" w:eastAsia="Times New Roman" w:hAnsi="Verdana"/>
      <w:b/>
      <w:u w:val="single"/>
    </w:rPr>
  </w:style>
  <w:style w:type="character" w:customStyle="1" w:styleId="text3">
    <w:name w:val="text3"/>
    <w:basedOn w:val="DefaultParagraphFont"/>
    <w:rsid w:val="00392B8E"/>
  </w:style>
  <w:style w:type="paragraph" w:customStyle="1" w:styleId="Style1">
    <w:name w:val="Style 1"/>
    <w:basedOn w:val="Normal"/>
    <w:uiPriority w:val="99"/>
    <w:qFormat/>
    <w:rsid w:val="00392B8E"/>
    <w:pPr>
      <w:widowControl w:val="0"/>
      <w:ind w:firstLine="216"/>
    </w:pPr>
    <w:rPr>
      <w:rFonts w:eastAsia="Times New Roman"/>
      <w:noProof/>
      <w:color w:val="000000"/>
      <w:szCs w:val="20"/>
    </w:rPr>
  </w:style>
  <w:style w:type="paragraph" w:customStyle="1" w:styleId="Style40">
    <w:name w:val="Style 4"/>
    <w:basedOn w:val="Normal"/>
    <w:uiPriority w:val="99"/>
    <w:qFormat/>
    <w:rsid w:val="00392B8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92B8E"/>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392B8E"/>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392B8E"/>
  </w:style>
  <w:style w:type="paragraph" w:customStyle="1" w:styleId="PageNumber1">
    <w:name w:val="Page Number1"/>
    <w:basedOn w:val="Normal"/>
    <w:next w:val="Normal"/>
    <w:uiPriority w:val="99"/>
    <w:qFormat/>
    <w:rsid w:val="00392B8E"/>
    <w:rPr>
      <w:rFonts w:eastAsia="Times New Roman"/>
    </w:rPr>
  </w:style>
  <w:style w:type="paragraph" w:customStyle="1" w:styleId="Cite1">
    <w:name w:val="Cite1"/>
    <w:qFormat/>
    <w:rsid w:val="00392B8E"/>
    <w:rPr>
      <w:rFonts w:ascii="Palatino Linotype" w:eastAsia="Times New Roman" w:hAnsi="Palatino Linotype" w:cs="Times New Roman"/>
      <w:bCs/>
      <w:sz w:val="20"/>
      <w:szCs w:val="20"/>
      <w:lang w:val="en-AU"/>
    </w:rPr>
  </w:style>
  <w:style w:type="paragraph" w:customStyle="1" w:styleId="Card1">
    <w:name w:val="Card1"/>
    <w:uiPriority w:val="99"/>
    <w:qFormat/>
    <w:rsid w:val="00392B8E"/>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392B8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392B8E"/>
    <w:pPr>
      <w:ind w:left="288" w:right="288"/>
    </w:pPr>
    <w:rPr>
      <w:rFonts w:eastAsia="Times New Roman"/>
    </w:rPr>
  </w:style>
  <w:style w:type="paragraph" w:customStyle="1" w:styleId="cite21">
    <w:name w:val="cite2"/>
    <w:uiPriority w:val="99"/>
    <w:qFormat/>
    <w:rsid w:val="00392B8E"/>
    <w:rPr>
      <w:rFonts w:ascii="Times New Roman" w:eastAsia="Times New Roman" w:hAnsi="Times New Roman" w:cs="Times New Roman"/>
      <w:color w:val="000000"/>
      <w:sz w:val="20"/>
    </w:rPr>
  </w:style>
  <w:style w:type="character" w:customStyle="1" w:styleId="underline1">
    <w:name w:val="underline1"/>
    <w:rsid w:val="00392B8E"/>
    <w:rPr>
      <w:rFonts w:ascii="Times New Roman" w:hAnsi="Times New Roman"/>
      <w:sz w:val="20"/>
      <w:u w:val="single"/>
      <w:lang w:eastAsia="en-US"/>
    </w:rPr>
  </w:style>
  <w:style w:type="paragraph" w:customStyle="1" w:styleId="articletext">
    <w:name w:val="articletext"/>
    <w:basedOn w:val="Normal"/>
    <w:qFormat/>
    <w:rsid w:val="00392B8E"/>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392B8E"/>
    <w:rPr>
      <w:rFonts w:ascii="Arial Narrow" w:hAnsi="Arial Narrow"/>
      <w:sz w:val="24"/>
      <w:szCs w:val="24"/>
      <w:u w:val="single"/>
      <w:lang w:val="en-US" w:eastAsia="en-US" w:bidi="ar-SA"/>
    </w:rPr>
  </w:style>
  <w:style w:type="character" w:customStyle="1" w:styleId="cardtextsmallChar">
    <w:name w:val="card text small Char"/>
    <w:rsid w:val="00392B8E"/>
    <w:rPr>
      <w:rFonts w:ascii="Arial Narrow" w:hAnsi="Arial Narrow"/>
      <w:sz w:val="16"/>
      <w:szCs w:val="24"/>
      <w:lang w:val="en-US" w:eastAsia="en-US" w:bidi="ar-SA"/>
    </w:rPr>
  </w:style>
  <w:style w:type="paragraph" w:customStyle="1" w:styleId="cardtextsmall">
    <w:name w:val="card text small"/>
    <w:basedOn w:val="Normal"/>
    <w:uiPriority w:val="99"/>
    <w:qFormat/>
    <w:rsid w:val="00392B8E"/>
    <w:rPr>
      <w:rFonts w:eastAsia="Times New Roman"/>
      <w:sz w:val="16"/>
    </w:rPr>
  </w:style>
  <w:style w:type="paragraph" w:customStyle="1" w:styleId="CaseListNormal">
    <w:name w:val="Case List Normal"/>
    <w:basedOn w:val="Normal"/>
    <w:uiPriority w:val="99"/>
    <w:qFormat/>
    <w:rsid w:val="00392B8E"/>
    <w:rPr>
      <w:rFonts w:ascii="Times" w:eastAsia="Times New Roman" w:hAnsi="Times"/>
      <w:szCs w:val="26"/>
    </w:rPr>
  </w:style>
  <w:style w:type="paragraph" w:customStyle="1" w:styleId="Body">
    <w:name w:val="Body"/>
    <w:basedOn w:val="Normal"/>
    <w:uiPriority w:val="99"/>
    <w:qFormat/>
    <w:rsid w:val="00392B8E"/>
    <w:pPr>
      <w:outlineLvl w:val="3"/>
    </w:pPr>
    <w:rPr>
      <w:rFonts w:eastAsia="Times New Roman"/>
      <w:szCs w:val="20"/>
    </w:rPr>
  </w:style>
  <w:style w:type="paragraph" w:customStyle="1" w:styleId="3text">
    <w:name w:val="3text"/>
    <w:basedOn w:val="Normal"/>
    <w:uiPriority w:val="99"/>
    <w:qFormat/>
    <w:rsid w:val="00392B8E"/>
    <w:pPr>
      <w:spacing w:before="100" w:beforeAutospacing="1" w:after="100" w:afterAutospacing="1"/>
    </w:pPr>
    <w:rPr>
      <w:rFonts w:eastAsia="Times New Roman"/>
      <w:sz w:val="24"/>
    </w:rPr>
  </w:style>
  <w:style w:type="character" w:customStyle="1" w:styleId="countrytitle1">
    <w:name w:val="countrytitle1"/>
    <w:rsid w:val="00392B8E"/>
    <w:rPr>
      <w:rFonts w:ascii="Verdana" w:hAnsi="Verdana" w:hint="default"/>
      <w:b/>
      <w:bCs/>
      <w:color w:val="293643"/>
      <w:sz w:val="24"/>
      <w:szCs w:val="24"/>
    </w:rPr>
  </w:style>
  <w:style w:type="character" w:customStyle="1" w:styleId="storyheader1">
    <w:name w:val="storyheader1"/>
    <w:rsid w:val="00392B8E"/>
    <w:rPr>
      <w:rFonts w:ascii="Verdana" w:hAnsi="Verdana" w:hint="default"/>
      <w:b/>
      <w:bCs/>
      <w:color w:val="000000"/>
      <w:sz w:val="21"/>
      <w:szCs w:val="21"/>
    </w:rPr>
  </w:style>
  <w:style w:type="paragraph" w:customStyle="1" w:styleId="TimesNewRoman12">
    <w:name w:val="TimesNewRoman12"/>
    <w:uiPriority w:val="99"/>
    <w:qFormat/>
    <w:rsid w:val="00392B8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392B8E"/>
    <w:pPr>
      <w:spacing w:before="100" w:beforeAutospacing="1" w:after="100" w:afterAutospacing="1"/>
    </w:pPr>
    <w:rPr>
      <w:rFonts w:eastAsia="Times New Roman"/>
      <w:sz w:val="24"/>
    </w:rPr>
  </w:style>
  <w:style w:type="character" w:customStyle="1" w:styleId="cardunderlinedChar0">
    <w:name w:val="card underlined Char"/>
    <w:rsid w:val="00392B8E"/>
    <w:rPr>
      <w:rFonts w:ascii="Arial" w:hAnsi="Arial"/>
      <w:sz w:val="22"/>
      <w:szCs w:val="24"/>
      <w:u w:val="single"/>
      <w:lang w:val="en-US" w:eastAsia="en-US" w:bidi="ar-SA"/>
    </w:rPr>
  </w:style>
  <w:style w:type="paragraph" w:customStyle="1" w:styleId="medium-normal">
    <w:name w:val="medium-normal"/>
    <w:basedOn w:val="Normal"/>
    <w:uiPriority w:val="99"/>
    <w:qFormat/>
    <w:rsid w:val="00392B8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92B8E"/>
    <w:rPr>
      <w:rFonts w:eastAsia="Times New Roman"/>
      <w:color w:val="000000"/>
      <w:sz w:val="18"/>
    </w:rPr>
  </w:style>
  <w:style w:type="paragraph" w:customStyle="1" w:styleId="text1">
    <w:name w:val="text1"/>
    <w:basedOn w:val="Normal"/>
    <w:autoRedefine/>
    <w:uiPriority w:val="99"/>
    <w:qFormat/>
    <w:rsid w:val="00392B8E"/>
    <w:rPr>
      <w:rFonts w:eastAsia="Times New Roman"/>
      <w:szCs w:val="20"/>
    </w:rPr>
  </w:style>
  <w:style w:type="character" w:customStyle="1" w:styleId="article1">
    <w:name w:val="article1"/>
    <w:rsid w:val="00392B8E"/>
    <w:rPr>
      <w:rFonts w:ascii="Verdana" w:hAnsi="Verdana" w:hint="default"/>
      <w:color w:val="333333"/>
      <w:sz w:val="16"/>
      <w:szCs w:val="16"/>
    </w:rPr>
  </w:style>
  <w:style w:type="paragraph" w:customStyle="1" w:styleId="RepeatBlockHeading">
    <w:name w:val="Repeat Block Heading"/>
    <w:basedOn w:val="Normal"/>
    <w:autoRedefine/>
    <w:uiPriority w:val="99"/>
    <w:qFormat/>
    <w:rsid w:val="00392B8E"/>
    <w:pPr>
      <w:jc w:val="center"/>
    </w:pPr>
    <w:rPr>
      <w:rFonts w:eastAsia="Times New Roman"/>
      <w:b/>
      <w:smallCaps/>
      <w:color w:val="000000"/>
      <w:sz w:val="24"/>
      <w:u w:val="thick"/>
    </w:rPr>
  </w:style>
  <w:style w:type="character" w:customStyle="1" w:styleId="Hyperlink6">
    <w:name w:val="Hyperlink6"/>
    <w:rsid w:val="00392B8E"/>
    <w:rPr>
      <w:color w:val="3300CC"/>
      <w:u w:val="single"/>
    </w:rPr>
  </w:style>
  <w:style w:type="paragraph" w:customStyle="1" w:styleId="story-headline">
    <w:name w:val="story-headline"/>
    <w:basedOn w:val="Normal"/>
    <w:uiPriority w:val="99"/>
    <w:qFormat/>
    <w:rsid w:val="00392B8E"/>
    <w:pPr>
      <w:spacing w:before="72" w:after="72"/>
    </w:pPr>
    <w:rPr>
      <w:rFonts w:eastAsia="Times New Roman"/>
      <w:b/>
      <w:bCs/>
      <w:sz w:val="26"/>
      <w:szCs w:val="26"/>
    </w:rPr>
  </w:style>
  <w:style w:type="paragraph" w:customStyle="1" w:styleId="story-body">
    <w:name w:val="story-body"/>
    <w:basedOn w:val="Normal"/>
    <w:uiPriority w:val="99"/>
    <w:qFormat/>
    <w:rsid w:val="00392B8E"/>
    <w:pPr>
      <w:spacing w:before="100" w:beforeAutospacing="1" w:after="100" w:afterAutospacing="1"/>
    </w:pPr>
    <w:rPr>
      <w:rFonts w:eastAsia="Times New Roman"/>
    </w:rPr>
  </w:style>
  <w:style w:type="character" w:customStyle="1" w:styleId="story-posted-date1">
    <w:name w:val="story-posted-date1"/>
    <w:rsid w:val="00392B8E"/>
    <w:rPr>
      <w:rFonts w:ascii="Arial" w:hAnsi="Arial" w:cs="Arial" w:hint="default"/>
      <w:b w:val="0"/>
      <w:bCs w:val="0"/>
      <w:sz w:val="19"/>
      <w:szCs w:val="19"/>
    </w:rPr>
  </w:style>
  <w:style w:type="paragraph" w:customStyle="1" w:styleId="story-dateline">
    <w:name w:val="story-dateline"/>
    <w:basedOn w:val="Normal"/>
    <w:uiPriority w:val="99"/>
    <w:qFormat/>
    <w:rsid w:val="00392B8E"/>
    <w:rPr>
      <w:rFonts w:eastAsia="Times New Roman"/>
      <w:b/>
      <w:bCs/>
    </w:rPr>
  </w:style>
  <w:style w:type="paragraph" w:customStyle="1" w:styleId="TextofCards">
    <w:name w:val="Text of Cards"/>
    <w:basedOn w:val="Normal"/>
    <w:uiPriority w:val="99"/>
    <w:qFormat/>
    <w:rsid w:val="00392B8E"/>
    <w:rPr>
      <w:rFonts w:eastAsia="Times New Roman"/>
      <w:color w:val="000000"/>
      <w:spacing w:val="6"/>
      <w:szCs w:val="23"/>
    </w:rPr>
  </w:style>
  <w:style w:type="paragraph" w:customStyle="1" w:styleId="Corpotesto">
    <w:name w:val="Corpo testo"/>
    <w:basedOn w:val="Normal"/>
    <w:uiPriority w:val="99"/>
    <w:qFormat/>
    <w:rsid w:val="00392B8E"/>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392B8E"/>
    <w:rPr>
      <w:rFonts w:eastAsia="SimSun" w:cs="Arial"/>
      <w:b/>
      <w:bCs/>
      <w:iCs/>
      <w:sz w:val="24"/>
      <w:szCs w:val="28"/>
      <w:lang w:val="en-US" w:eastAsia="zh-CN" w:bidi="ar-SA"/>
    </w:rPr>
  </w:style>
  <w:style w:type="paragraph" w:customStyle="1" w:styleId="PageHeading">
    <w:name w:val="Page Heading"/>
    <w:basedOn w:val="Heading2"/>
    <w:uiPriority w:val="99"/>
    <w:qFormat/>
    <w:rsid w:val="00392B8E"/>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392B8E"/>
  </w:style>
  <w:style w:type="paragraph" w:customStyle="1" w:styleId="tagCharChar1Char">
    <w:name w:val="tag Char Char1 Char"/>
    <w:uiPriority w:val="99"/>
    <w:qFormat/>
    <w:rsid w:val="00392B8E"/>
    <w:pPr>
      <w:spacing w:after="160" w:line="259" w:lineRule="auto"/>
    </w:pPr>
    <w:rPr>
      <w:rFonts w:eastAsia="Times New Roman"/>
      <w:b/>
      <w:bCs/>
    </w:rPr>
  </w:style>
  <w:style w:type="character" w:customStyle="1" w:styleId="textmedium">
    <w:name w:val="textmedium"/>
    <w:basedOn w:val="DefaultParagraphFont"/>
    <w:rsid w:val="00392B8E"/>
  </w:style>
  <w:style w:type="character" w:customStyle="1" w:styleId="citation1">
    <w:name w:val="citation1"/>
    <w:rsid w:val="00392B8E"/>
    <w:rPr>
      <w:rFonts w:ascii="Verdana" w:hAnsi="Verdana" w:hint="default"/>
      <w:sz w:val="17"/>
      <w:szCs w:val="17"/>
    </w:rPr>
  </w:style>
  <w:style w:type="character" w:customStyle="1" w:styleId="hithighlite">
    <w:name w:val="hithighlite"/>
    <w:basedOn w:val="DefaultParagraphFont"/>
    <w:rsid w:val="00392B8E"/>
  </w:style>
  <w:style w:type="character" w:customStyle="1" w:styleId="articlecontent">
    <w:name w:val="articlecontent"/>
    <w:basedOn w:val="DefaultParagraphFont"/>
    <w:rsid w:val="00392B8E"/>
  </w:style>
  <w:style w:type="paragraph" w:styleId="FootnoteText">
    <w:name w:val="footnote text"/>
    <w:basedOn w:val="Normal"/>
    <w:link w:val="FootnoteTextChar"/>
    <w:rsid w:val="00392B8E"/>
    <w:rPr>
      <w:rFonts w:ascii="Times" w:eastAsia="Times" w:hAnsi="Times"/>
      <w:szCs w:val="20"/>
    </w:rPr>
  </w:style>
  <w:style w:type="character" w:customStyle="1" w:styleId="FootnoteTextChar">
    <w:name w:val="Footnote Text Char"/>
    <w:basedOn w:val="DefaultParagraphFont"/>
    <w:link w:val="FootnoteText"/>
    <w:rsid w:val="00392B8E"/>
    <w:rPr>
      <w:rFonts w:ascii="Times" w:eastAsia="Times" w:hAnsi="Times" w:cs="Calibri"/>
      <w:sz w:val="22"/>
      <w:szCs w:val="20"/>
    </w:rPr>
  </w:style>
  <w:style w:type="paragraph" w:customStyle="1" w:styleId="inside-copy">
    <w:name w:val="inside-copy"/>
    <w:basedOn w:val="Normal"/>
    <w:uiPriority w:val="99"/>
    <w:qFormat/>
    <w:rsid w:val="00392B8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392B8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92B8E"/>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392B8E"/>
  </w:style>
  <w:style w:type="paragraph" w:customStyle="1" w:styleId="ProjectTitleLine">
    <w:name w:val="Project Title Line"/>
    <w:basedOn w:val="Normal"/>
    <w:next w:val="Normal"/>
    <w:autoRedefine/>
    <w:uiPriority w:val="99"/>
    <w:qFormat/>
    <w:rsid w:val="00392B8E"/>
    <w:pPr>
      <w:jc w:val="center"/>
    </w:pPr>
    <w:rPr>
      <w:rFonts w:eastAsia="Times New Roman"/>
      <w:caps/>
      <w:szCs w:val="20"/>
    </w:rPr>
  </w:style>
  <w:style w:type="character" w:customStyle="1" w:styleId="fource1">
    <w:name w:val="fource1"/>
    <w:rsid w:val="00392B8E"/>
    <w:rPr>
      <w:sz w:val="34"/>
      <w:szCs w:val="34"/>
    </w:rPr>
  </w:style>
  <w:style w:type="paragraph" w:customStyle="1" w:styleId="LanguageStrike">
    <w:name w:val="Language Strike"/>
    <w:basedOn w:val="Normal"/>
    <w:next w:val="Normal"/>
    <w:uiPriority w:val="99"/>
    <w:qFormat/>
    <w:rsid w:val="00392B8E"/>
    <w:rPr>
      <w:rFonts w:eastAsia="Times New Roman"/>
      <w:strike/>
    </w:rPr>
  </w:style>
  <w:style w:type="character" w:customStyle="1" w:styleId="LanguageStrikeChar">
    <w:name w:val="Language Strike Char"/>
    <w:rsid w:val="00392B8E"/>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392B8E"/>
    <w:rPr>
      <w:rFonts w:eastAsia="Times New Roman"/>
      <w:szCs w:val="20"/>
      <w:u w:val="single"/>
    </w:rPr>
  </w:style>
  <w:style w:type="paragraph" w:customStyle="1" w:styleId="Normal10pt">
    <w:name w:val="Normal + 10 pt"/>
    <w:basedOn w:val="Normal"/>
    <w:qFormat/>
    <w:rsid w:val="00392B8E"/>
    <w:rPr>
      <w:rFonts w:eastAsia="Times New Roman"/>
      <w:szCs w:val="20"/>
    </w:rPr>
  </w:style>
  <w:style w:type="paragraph" w:customStyle="1" w:styleId="cardChar1Char">
    <w:name w:val="card Char1 Char"/>
    <w:basedOn w:val="Normal"/>
    <w:uiPriority w:val="99"/>
    <w:qFormat/>
    <w:rsid w:val="00392B8E"/>
    <w:pPr>
      <w:ind w:left="288" w:right="288"/>
    </w:pPr>
    <w:rPr>
      <w:rFonts w:eastAsia="Times New Roman"/>
      <w:szCs w:val="20"/>
    </w:rPr>
  </w:style>
  <w:style w:type="character" w:customStyle="1" w:styleId="normal11">
    <w:name w:val="normal1"/>
    <w:basedOn w:val="DefaultParagraphFont"/>
    <w:rsid w:val="00392B8E"/>
  </w:style>
  <w:style w:type="character" w:customStyle="1" w:styleId="ds">
    <w:name w:val="ds"/>
    <w:basedOn w:val="DefaultParagraphFont"/>
    <w:rsid w:val="00392B8E"/>
  </w:style>
  <w:style w:type="character" w:customStyle="1" w:styleId="UnderliningChar1">
    <w:name w:val="Underlining Char1"/>
    <w:rsid w:val="00392B8E"/>
    <w:rPr>
      <w:rFonts w:ascii="Arial Narrow" w:hAnsi="Arial Narrow"/>
      <w:szCs w:val="24"/>
      <w:u w:val="single"/>
      <w:lang w:val="en-US" w:eastAsia="en-US" w:bidi="ar-SA"/>
    </w:rPr>
  </w:style>
  <w:style w:type="character" w:customStyle="1" w:styleId="UnderliningChar2">
    <w:name w:val="Underlining Char2"/>
    <w:rsid w:val="00392B8E"/>
    <w:rPr>
      <w:rFonts w:ascii="Arial Narrow" w:hAnsi="Arial Narrow"/>
      <w:szCs w:val="24"/>
      <w:u w:val="single"/>
      <w:lang w:val="en-US" w:eastAsia="en-US" w:bidi="ar-SA"/>
    </w:rPr>
  </w:style>
  <w:style w:type="character" w:customStyle="1" w:styleId="MicroTextChar1">
    <w:name w:val="MicroText Char1"/>
    <w:rsid w:val="00392B8E"/>
    <w:rPr>
      <w:rFonts w:ascii="Arial Narrow" w:hAnsi="Arial Narrow"/>
      <w:sz w:val="12"/>
      <w:szCs w:val="24"/>
      <w:lang w:val="en-US" w:eastAsia="en-US" w:bidi="ar-SA"/>
    </w:rPr>
  </w:style>
  <w:style w:type="paragraph" w:customStyle="1" w:styleId="CM12">
    <w:name w:val="CM12"/>
    <w:basedOn w:val="Default"/>
    <w:next w:val="Default"/>
    <w:uiPriority w:val="99"/>
    <w:qFormat/>
    <w:rsid w:val="00392B8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92B8E"/>
    <w:pPr>
      <w:widowControl w:val="0"/>
      <w:spacing w:after="480"/>
    </w:pPr>
    <w:rPr>
      <w:rFonts w:ascii="Granjon LT Std" w:hAnsi="Granjon LT Std"/>
      <w:color w:val="auto"/>
    </w:rPr>
  </w:style>
  <w:style w:type="paragraph" w:customStyle="1" w:styleId="CM10">
    <w:name w:val="CM10"/>
    <w:basedOn w:val="Default"/>
    <w:next w:val="Default"/>
    <w:uiPriority w:val="99"/>
    <w:qFormat/>
    <w:rsid w:val="00392B8E"/>
    <w:pPr>
      <w:widowControl w:val="0"/>
      <w:spacing w:line="320" w:lineRule="atLeast"/>
    </w:pPr>
    <w:rPr>
      <w:rFonts w:ascii="Granjon LT Std" w:hAnsi="Granjon LT Std"/>
      <w:color w:val="auto"/>
    </w:rPr>
  </w:style>
  <w:style w:type="character" w:styleId="EndnoteReference">
    <w:name w:val="endnote reference"/>
    <w:rsid w:val="00392B8E"/>
    <w:rPr>
      <w:vertAlign w:val="baseline"/>
    </w:rPr>
  </w:style>
  <w:style w:type="paragraph" w:customStyle="1" w:styleId="bold">
    <w:name w:val="bold"/>
    <w:basedOn w:val="Normal"/>
    <w:qFormat/>
    <w:rsid w:val="00392B8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92B8E"/>
    <w:rPr>
      <w:rFonts w:eastAsia="Times New Roman"/>
      <w:strike/>
      <w:szCs w:val="20"/>
    </w:rPr>
  </w:style>
  <w:style w:type="paragraph" w:customStyle="1" w:styleId="textbodyblack">
    <w:name w:val="textbodyblack"/>
    <w:basedOn w:val="Normal"/>
    <w:uiPriority w:val="99"/>
    <w:qFormat/>
    <w:rsid w:val="00392B8E"/>
    <w:pPr>
      <w:spacing w:before="100" w:beforeAutospacing="1" w:after="100" w:afterAutospacing="1"/>
    </w:pPr>
    <w:rPr>
      <w:rFonts w:eastAsia="Times New Roman"/>
      <w:sz w:val="24"/>
    </w:rPr>
  </w:style>
  <w:style w:type="character" w:customStyle="1" w:styleId="DefaultPara">
    <w:name w:val="Default Para"/>
    <w:rsid w:val="00392B8E"/>
    <w:rPr>
      <w:sz w:val="20"/>
    </w:rPr>
  </w:style>
  <w:style w:type="character" w:customStyle="1" w:styleId="SYSHYPERTEXT">
    <w:name w:val="SYS_HYPERTEXT"/>
    <w:rsid w:val="00392B8E"/>
    <w:rPr>
      <w:color w:val="0000FF"/>
      <w:u w:val="single"/>
    </w:rPr>
  </w:style>
  <w:style w:type="character" w:customStyle="1" w:styleId="Hyperlink1">
    <w:name w:val="Hyperlink1"/>
    <w:rsid w:val="00392B8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92B8E"/>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92B8E"/>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392B8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392B8E"/>
    <w:rPr>
      <w:rFonts w:ascii="Georgia" w:hAnsi="Georgia"/>
      <w:b/>
      <w:emboss/>
      <w:color w:val="000000"/>
      <w:sz w:val="48"/>
      <w:szCs w:val="48"/>
      <w:lang w:val="en-US" w:eastAsia="en-US" w:bidi="ar-SA"/>
    </w:rPr>
  </w:style>
  <w:style w:type="character" w:customStyle="1" w:styleId="citationunderlineChar">
    <w:name w:val="citation/underline Char"/>
    <w:rsid w:val="00392B8E"/>
    <w:rPr>
      <w:b/>
      <w:sz w:val="24"/>
      <w:szCs w:val="24"/>
      <w:u w:val="single"/>
      <w:lang w:val="en-US" w:eastAsia="en-US" w:bidi="ar-SA"/>
    </w:rPr>
  </w:style>
  <w:style w:type="character" w:customStyle="1" w:styleId="StyleTagTimesNewRomanChar">
    <w:name w:val="Style Tag + Times New Roman Char"/>
    <w:rsid w:val="00392B8E"/>
    <w:rPr>
      <w:b/>
      <w:bCs/>
      <w:noProof w:val="0"/>
      <w:sz w:val="24"/>
      <w:szCs w:val="24"/>
      <w:lang w:val="en-US" w:eastAsia="en-US" w:bidi="ar-SA"/>
    </w:rPr>
  </w:style>
  <w:style w:type="character" w:customStyle="1" w:styleId="ShrinkChar">
    <w:name w:val="Shrink Char"/>
    <w:link w:val="Shrink"/>
    <w:rsid w:val="00392B8E"/>
    <w:rPr>
      <w:rFonts w:cs="Courier"/>
      <w:bCs/>
      <w:sz w:val="16"/>
      <w:szCs w:val="16"/>
    </w:rPr>
  </w:style>
  <w:style w:type="paragraph" w:customStyle="1" w:styleId="SmallCard">
    <w:name w:val="Small Card"/>
    <w:basedOn w:val="Normal"/>
    <w:uiPriority w:val="99"/>
    <w:qFormat/>
    <w:rsid w:val="00392B8E"/>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92B8E"/>
    <w:rPr>
      <w:rFonts w:ascii="Arial Narrow" w:hAnsi="Arial Narrow" w:cs="Arial"/>
      <w:b/>
      <w:bCs/>
      <w:iCs/>
      <w:sz w:val="24"/>
      <w:szCs w:val="28"/>
      <w:lang w:val="en-US" w:eastAsia="en-US" w:bidi="ar-SA"/>
    </w:rPr>
  </w:style>
  <w:style w:type="character" w:customStyle="1" w:styleId="UnderliningCharChar">
    <w:name w:val="Underlining Char Char"/>
    <w:rsid w:val="00392B8E"/>
    <w:rPr>
      <w:rFonts w:ascii="Arial Narrow" w:hAnsi="Arial Narrow"/>
      <w:szCs w:val="24"/>
      <w:u w:val="single"/>
      <w:lang w:val="en-US" w:eastAsia="en-US" w:bidi="ar-SA"/>
    </w:rPr>
  </w:style>
  <w:style w:type="character" w:customStyle="1" w:styleId="StyleArialNarrow12ptBold">
    <w:name w:val="Style Arial Narrow 12 pt Bold"/>
    <w:rsid w:val="00392B8E"/>
    <w:rPr>
      <w:rFonts w:ascii="Arial Narrow" w:hAnsi="Arial Narrow"/>
      <w:b/>
      <w:bCs/>
      <w:sz w:val="24"/>
    </w:rPr>
  </w:style>
  <w:style w:type="character" w:customStyle="1" w:styleId="Style1CharChar">
    <w:name w:val="Style1 Char Char"/>
    <w:rsid w:val="00392B8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392B8E"/>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392B8E"/>
    <w:rPr>
      <w:u w:val="single"/>
    </w:rPr>
  </w:style>
  <w:style w:type="character" w:customStyle="1" w:styleId="UnderlinedCharChar1">
    <w:name w:val="Underlined Char Char1"/>
    <w:rsid w:val="00392B8E"/>
    <w:rPr>
      <w:rFonts w:ascii="Bell MT" w:eastAsia="Times New Roman" w:hAnsi="Bell MT"/>
      <w:bCs/>
      <w:iCs/>
      <w:sz w:val="22"/>
      <w:u w:val="single"/>
    </w:rPr>
  </w:style>
  <w:style w:type="character" w:customStyle="1" w:styleId="Heading2CharChar2">
    <w:name w:val="Heading 2 Char Char2"/>
    <w:rsid w:val="00392B8E"/>
    <w:rPr>
      <w:rFonts w:cs="Arial"/>
      <w:b/>
      <w:bCs/>
      <w:iCs/>
      <w:sz w:val="22"/>
      <w:szCs w:val="28"/>
      <w:lang w:val="en-US" w:eastAsia="en-US" w:bidi="ar-SA"/>
    </w:rPr>
  </w:style>
  <w:style w:type="character" w:customStyle="1" w:styleId="doctitle">
    <w:name w:val="doctitle"/>
    <w:rsid w:val="00392B8E"/>
  </w:style>
  <w:style w:type="character" w:customStyle="1" w:styleId="FooterChar1">
    <w:name w:val="Footer Char1"/>
    <w:uiPriority w:val="99"/>
    <w:semiHidden/>
    <w:rsid w:val="00392B8E"/>
    <w:rPr>
      <w:rFonts w:ascii="Garamond" w:eastAsia="Calibri" w:hAnsi="Garamond" w:cs="Times New Roman"/>
      <w:szCs w:val="22"/>
    </w:rPr>
  </w:style>
  <w:style w:type="paragraph" w:customStyle="1" w:styleId="CiteCorrected">
    <w:name w:val="Cite Corrected"/>
    <w:basedOn w:val="Normal"/>
    <w:link w:val="CiteCorrectedChar"/>
    <w:qFormat/>
    <w:rsid w:val="00392B8E"/>
    <w:rPr>
      <w:rFonts w:eastAsia="Times New Roman"/>
      <w:b/>
      <w:bCs/>
      <w:sz w:val="24"/>
      <w:szCs w:val="16"/>
      <w:u w:val="single"/>
    </w:rPr>
  </w:style>
  <w:style w:type="character" w:customStyle="1" w:styleId="CiteCorrectedChar">
    <w:name w:val="Cite Corrected Char"/>
    <w:link w:val="CiteCorrected"/>
    <w:rsid w:val="00392B8E"/>
    <w:rPr>
      <w:rFonts w:ascii="Calibri" w:eastAsia="Times New Roman" w:hAnsi="Calibri" w:cs="Calibri"/>
      <w:b/>
      <w:bCs/>
      <w:szCs w:val="16"/>
      <w:u w:val="single"/>
    </w:rPr>
  </w:style>
  <w:style w:type="character" w:customStyle="1" w:styleId="cardtext-underlined">
    <w:name w:val="card text- underlined"/>
    <w:rsid w:val="00392B8E"/>
    <w:rPr>
      <w:rFonts w:ascii="Garamond" w:hAnsi="Garamond"/>
      <w:u w:val="single"/>
    </w:rPr>
  </w:style>
  <w:style w:type="numbering" w:customStyle="1" w:styleId="NoList6">
    <w:name w:val="No List6"/>
    <w:next w:val="NoList"/>
    <w:uiPriority w:val="99"/>
    <w:semiHidden/>
    <w:unhideWhenUsed/>
    <w:rsid w:val="00392B8E"/>
  </w:style>
  <w:style w:type="numbering" w:customStyle="1" w:styleId="NoList7">
    <w:name w:val="No List7"/>
    <w:next w:val="NoList"/>
    <w:semiHidden/>
    <w:unhideWhenUsed/>
    <w:rsid w:val="00392B8E"/>
  </w:style>
  <w:style w:type="character" w:customStyle="1" w:styleId="stylestylebold12pt">
    <w:name w:val="stylestylebold12pt"/>
    <w:basedOn w:val="DefaultParagraphFont"/>
    <w:rsid w:val="00392B8E"/>
  </w:style>
  <w:style w:type="character" w:customStyle="1" w:styleId="styleboldunderline">
    <w:name w:val="styleboldunderline"/>
    <w:basedOn w:val="DefaultParagraphFont"/>
    <w:rsid w:val="00392B8E"/>
  </w:style>
  <w:style w:type="character" w:customStyle="1" w:styleId="Styleunderline11pt">
    <w:name w:val="Style underline + 11 pt"/>
    <w:rsid w:val="00392B8E"/>
    <w:rPr>
      <w:rFonts w:ascii="Times New Roman" w:hAnsi="Times New Roman"/>
      <w:b w:val="0"/>
      <w:bCs w:val="0"/>
      <w:sz w:val="20"/>
      <w:u w:val="single"/>
    </w:rPr>
  </w:style>
  <w:style w:type="character" w:customStyle="1" w:styleId="Styleunderline11ptBold">
    <w:name w:val="Style underline + 11 pt Bold"/>
    <w:rsid w:val="00392B8E"/>
    <w:rPr>
      <w:rFonts w:ascii="Times New Roman" w:hAnsi="Times New Roman"/>
      <w:b/>
      <w:bCs w:val="0"/>
      <w:sz w:val="20"/>
      <w:u w:val="single"/>
    </w:rPr>
  </w:style>
  <w:style w:type="paragraph" w:customStyle="1" w:styleId="story-body-text">
    <w:name w:val="story-body-text"/>
    <w:basedOn w:val="Normal"/>
    <w:uiPriority w:val="99"/>
    <w:qFormat/>
    <w:rsid w:val="00392B8E"/>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392B8E"/>
  </w:style>
  <w:style w:type="character" w:customStyle="1" w:styleId="BriefTitleChar">
    <w:name w:val="Brief Title Char"/>
    <w:basedOn w:val="DefaultParagraphFont"/>
    <w:rsid w:val="00392B8E"/>
    <w:rPr>
      <w:b/>
      <w:sz w:val="24"/>
      <w:szCs w:val="24"/>
      <w:u w:val="single"/>
      <w:lang w:val="en-US" w:eastAsia="en-US" w:bidi="ar-SA"/>
    </w:rPr>
  </w:style>
  <w:style w:type="paragraph" w:customStyle="1" w:styleId="BriefTitle2">
    <w:name w:val="Brief Title 2"/>
    <w:basedOn w:val="Heading1"/>
    <w:uiPriority w:val="99"/>
    <w:qFormat/>
    <w:rsid w:val="00392B8E"/>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392B8E"/>
    <w:rPr>
      <w:b/>
      <w:sz w:val="24"/>
      <w:szCs w:val="24"/>
      <w:u w:val="single"/>
      <w:lang w:val="en-US" w:eastAsia="en-US" w:bidi="ar-SA"/>
    </w:rPr>
  </w:style>
  <w:style w:type="paragraph" w:customStyle="1" w:styleId="cards0">
    <w:name w:val="cards"/>
    <w:basedOn w:val="Normal"/>
    <w:qFormat/>
    <w:rsid w:val="00392B8E"/>
    <w:rPr>
      <w:rFonts w:eastAsia="Calibri"/>
    </w:rPr>
  </w:style>
  <w:style w:type="character" w:customStyle="1" w:styleId="StyleStyle4CharTimesNewRoman11pt1">
    <w:name w:val="Style Style4 Char + Times New Roman 11 pt1"/>
    <w:basedOn w:val="DefaultParagraphFont"/>
    <w:rsid w:val="00392B8E"/>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392B8E"/>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392B8E"/>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392B8E"/>
    <w:rPr>
      <w:sz w:val="20"/>
      <w:u w:val="single"/>
    </w:rPr>
  </w:style>
  <w:style w:type="character" w:customStyle="1" w:styleId="FootnoteTextChar1">
    <w:name w:val="Footnote Text Char1"/>
    <w:basedOn w:val="DefaultParagraphFont"/>
    <w:uiPriority w:val="99"/>
    <w:rsid w:val="00392B8E"/>
    <w:rPr>
      <w:rFonts w:ascii="Georgia" w:hAnsi="Georgia"/>
      <w:sz w:val="20"/>
      <w:szCs w:val="20"/>
    </w:rPr>
  </w:style>
  <w:style w:type="character" w:customStyle="1" w:styleId="SubtitleChar1">
    <w:name w:val="Subtitle Char1"/>
    <w:aliases w:val="Underlined card text Char1"/>
    <w:basedOn w:val="DefaultParagraphFont"/>
    <w:uiPriority w:val="11"/>
    <w:rsid w:val="00392B8E"/>
    <w:rPr>
      <w:rFonts w:eastAsiaTheme="minorEastAsia"/>
      <w:color w:val="5A5A5A" w:themeColor="text1" w:themeTint="A5"/>
      <w:spacing w:val="15"/>
    </w:rPr>
  </w:style>
  <w:style w:type="character" w:customStyle="1" w:styleId="DateChar1">
    <w:name w:val="Date Char1"/>
    <w:aliases w:val="date Char1"/>
    <w:basedOn w:val="DefaultParagraphFont"/>
    <w:rsid w:val="00392B8E"/>
    <w:rPr>
      <w:rFonts w:ascii="Georgia" w:hAnsi="Georgia"/>
    </w:rPr>
  </w:style>
  <w:style w:type="character" w:customStyle="1" w:styleId="BodyText2Char1">
    <w:name w:val="Body Text 2 Char1"/>
    <w:basedOn w:val="DefaultParagraphFont"/>
    <w:uiPriority w:val="99"/>
    <w:rsid w:val="00392B8E"/>
    <w:rPr>
      <w:rFonts w:ascii="Georgia" w:hAnsi="Georgia"/>
    </w:rPr>
  </w:style>
  <w:style w:type="character" w:customStyle="1" w:styleId="PlainTextChar1">
    <w:name w:val="Plain Text Char1"/>
    <w:basedOn w:val="DefaultParagraphFont"/>
    <w:rsid w:val="00392B8E"/>
    <w:rPr>
      <w:rFonts w:ascii="Consolas" w:hAnsi="Consolas"/>
      <w:sz w:val="21"/>
      <w:szCs w:val="21"/>
    </w:rPr>
  </w:style>
  <w:style w:type="character" w:customStyle="1" w:styleId="StyleCardText11ptUnderlineChar">
    <w:name w:val="Style Card Text + 11 pt Underline Char"/>
    <w:link w:val="StyleCardText11ptUnderline"/>
    <w:locked/>
    <w:rsid w:val="00392B8E"/>
    <w:rPr>
      <w:u w:val="single"/>
    </w:rPr>
  </w:style>
  <w:style w:type="paragraph" w:customStyle="1" w:styleId="StyleCardText11ptUnderline">
    <w:name w:val="Style Card Text + 11 pt Underline"/>
    <w:link w:val="StyleCardText11ptUnderlineChar"/>
    <w:qFormat/>
    <w:rsid w:val="00392B8E"/>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392B8E"/>
    <w:rPr>
      <w:rFonts w:ascii="Georgia" w:hAnsi="Georgia"/>
      <w:sz w:val="16"/>
    </w:rPr>
  </w:style>
  <w:style w:type="paragraph" w:customStyle="1" w:styleId="StyleMinimizedText11pt">
    <w:name w:val="Style Minimized Text + 11 pt"/>
    <w:basedOn w:val="Normal"/>
    <w:link w:val="StyleMinimizedText11ptChar"/>
    <w:qFormat/>
    <w:rsid w:val="00392B8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92B8E"/>
    <w:rPr>
      <w:rFonts w:ascii="Georgia" w:hAnsi="Georgia"/>
      <w:sz w:val="16"/>
    </w:rPr>
  </w:style>
  <w:style w:type="paragraph" w:customStyle="1" w:styleId="StyleMinimizedText11pt1">
    <w:name w:val="Style Minimized Text + 11 pt1"/>
    <w:basedOn w:val="Normal"/>
    <w:link w:val="StyleMinimizedText11pt1Char"/>
    <w:qFormat/>
    <w:rsid w:val="00392B8E"/>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392B8E"/>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392B8E"/>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392B8E"/>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92B8E"/>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392B8E"/>
    <w:rPr>
      <w:rFonts w:ascii="Arial Narrow" w:hAnsi="Arial Narrow"/>
      <w:sz w:val="16"/>
    </w:rPr>
  </w:style>
  <w:style w:type="paragraph" w:customStyle="1" w:styleId="Debate-CardSmalltextF2">
    <w:name w:val="Debate- Card Small text F2"/>
    <w:basedOn w:val="Normal"/>
    <w:next w:val="Normal"/>
    <w:link w:val="Debate-CardSmalltextF2Char"/>
    <w:qFormat/>
    <w:rsid w:val="00392B8E"/>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392B8E"/>
    <w:rPr>
      <w:rFonts w:ascii="Arial Narrow" w:hAnsi="Arial Narrow"/>
      <w:b/>
      <w:sz w:val="18"/>
      <w:u w:val="single"/>
    </w:rPr>
  </w:style>
  <w:style w:type="paragraph" w:customStyle="1" w:styleId="Debate-EmphasizedText-F5">
    <w:name w:val="Debate- Emphasized Text- F5"/>
    <w:basedOn w:val="Normal"/>
    <w:link w:val="Debate-EmphasizedText-F5Char"/>
    <w:qFormat/>
    <w:rsid w:val="00392B8E"/>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92B8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92B8E"/>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92B8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92B8E"/>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392B8E"/>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392B8E"/>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MinimizedTextChar">
    <w:name w:val="Minimized Text Char"/>
    <w:basedOn w:val="DefaultParagraphFont"/>
    <w:link w:val="MinimizedText"/>
    <w:locked/>
    <w:rsid w:val="00392B8E"/>
    <w:rPr>
      <w:rFonts w:ascii="Georgia" w:eastAsia="Times New Roman" w:hAnsi="Georgia"/>
      <w:sz w:val="16"/>
    </w:rPr>
  </w:style>
  <w:style w:type="paragraph" w:customStyle="1" w:styleId="MinimizedText">
    <w:name w:val="Minimized Text"/>
    <w:basedOn w:val="Normal"/>
    <w:link w:val="MinimizedTextChar"/>
    <w:qFormat/>
    <w:rsid w:val="00392B8E"/>
    <w:rPr>
      <w:rFonts w:ascii="Georgia" w:eastAsia="Times New Roman" w:hAnsi="Georgia" w:cstheme="minorBidi"/>
      <w:sz w:val="16"/>
    </w:rPr>
  </w:style>
  <w:style w:type="character" w:customStyle="1" w:styleId="StyleMinimizedTextArialNarrow10ptChar">
    <w:name w:val="Style Minimized Text + Arial Narrow 10 pt Char"/>
    <w:basedOn w:val="MinimizedTextChar"/>
    <w:link w:val="StyleMinimizedTextArialNarrow10pt"/>
    <w:locked/>
    <w:rsid w:val="00392B8E"/>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392B8E"/>
    <w:rPr>
      <w:sz w:val="20"/>
    </w:rPr>
  </w:style>
  <w:style w:type="character" w:customStyle="1" w:styleId="StyleUnderlineChar11ptBorderSinglesolidlineAutoChar">
    <w:name w:val="Style Underline Char + 11 pt Border: : (Single solid line Auto  ... Char"/>
    <w:link w:val="StyleUnderlineChar11ptBorderSinglesolidlineAuto"/>
    <w:locked/>
    <w:rsid w:val="00392B8E"/>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392B8E"/>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49pt3Char">
    <w:name w:val="Style Style4 + 9 pt3 Char"/>
    <w:basedOn w:val="Style4Char"/>
    <w:link w:val="StyleStyle49pt3"/>
    <w:locked/>
    <w:rsid w:val="00392B8E"/>
    <w:rPr>
      <w:rFonts w:ascii="Arial" w:eastAsia="Times New Roman" w:hAnsi="Arial" w:cs="Times New Roman"/>
      <w:u w:val="single"/>
    </w:rPr>
  </w:style>
  <w:style w:type="paragraph" w:customStyle="1" w:styleId="StyleStyle49pt3">
    <w:name w:val="Style Style4 + 9 pt3"/>
    <w:basedOn w:val="Style4"/>
    <w:link w:val="StyleStyle49pt3Char"/>
    <w:qFormat/>
    <w:rsid w:val="00392B8E"/>
    <w:rPr>
      <w:rFonts w:ascii="Arial" w:eastAsia="Times New Roman" w:hAnsi="Arial" w:cs="Times New Roman"/>
    </w:rPr>
  </w:style>
  <w:style w:type="character" w:customStyle="1" w:styleId="StyleStyle4BoldChar">
    <w:name w:val="Style Style4 + Bold Char"/>
    <w:basedOn w:val="Style4Char"/>
    <w:link w:val="StyleStyle4Bold"/>
    <w:locked/>
    <w:rsid w:val="00392B8E"/>
    <w:rPr>
      <w:rFonts w:ascii="Arial" w:eastAsia="Times New Roman" w:hAnsi="Arial" w:cs="Times New Roman"/>
      <w:u w:val="single"/>
    </w:rPr>
  </w:style>
  <w:style w:type="paragraph" w:customStyle="1" w:styleId="StyleStyle4Bold">
    <w:name w:val="Style Style4 + Bold"/>
    <w:basedOn w:val="Style4"/>
    <w:link w:val="StyleStyle4BoldChar"/>
    <w:qFormat/>
    <w:rsid w:val="00392B8E"/>
    <w:rPr>
      <w:rFonts w:ascii="Arial" w:eastAsia="Times New Roman" w:hAnsi="Arial" w:cs="Times New Roman"/>
    </w:rPr>
  </w:style>
  <w:style w:type="character" w:customStyle="1" w:styleId="CircledChar">
    <w:name w:val="Circled Char"/>
    <w:basedOn w:val="CardTextChar0"/>
    <w:link w:val="Circled"/>
    <w:locked/>
    <w:rsid w:val="00392B8E"/>
    <w:rPr>
      <w:rFonts w:ascii="MS Mincho" w:eastAsia="MS Mincho" w:hAnsi="Garamond" w:cs="Times New Roman"/>
      <w:b/>
      <w:sz w:val="18"/>
      <w:szCs w:val="20"/>
      <w:u w:val="single"/>
      <w:lang w:val="x-none" w:eastAsia="ja-JP"/>
    </w:rPr>
  </w:style>
  <w:style w:type="paragraph" w:customStyle="1" w:styleId="Circled">
    <w:name w:val="Circled"/>
    <w:link w:val="CircledChar"/>
    <w:qFormat/>
    <w:rsid w:val="00392B8E"/>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392B8E"/>
    <w:rPr>
      <w:rFonts w:ascii="Arial" w:eastAsia="Times New Roman" w:hAnsi="Arial" w:cs="Times New Roman"/>
      <w:u w:val="single"/>
    </w:rPr>
  </w:style>
  <w:style w:type="paragraph" w:customStyle="1" w:styleId="StyleStyle411pt1">
    <w:name w:val="Style Style4 + 11 pt1"/>
    <w:basedOn w:val="Style4"/>
    <w:link w:val="StyleStyle411pt1Char"/>
    <w:qFormat/>
    <w:rsid w:val="00392B8E"/>
    <w:rPr>
      <w:rFonts w:ascii="Arial" w:eastAsia="Times New Roman" w:hAnsi="Arial" w:cs="Times New Roman"/>
    </w:rPr>
  </w:style>
  <w:style w:type="character" w:customStyle="1" w:styleId="StyleBoldandUnderlineChar11ptChar">
    <w:name w:val="Style Bold and Underline Char + 11 pt Char"/>
    <w:basedOn w:val="BoldandUnderlineCharChar2"/>
    <w:link w:val="StyleBoldandUnderlineChar11pt"/>
    <w:locked/>
    <w:rsid w:val="00392B8E"/>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392B8E"/>
    <w:rPr>
      <w:b/>
      <w:bCs w:val="0"/>
      <w:u w:val="single"/>
      <w:lang w:val="en-US" w:eastAsia="en-US" w:bidi="ar-SA"/>
    </w:rPr>
  </w:style>
  <w:style w:type="paragraph" w:customStyle="1" w:styleId="StyleBoldandUnderlineChar11pt">
    <w:name w:val="Style Bold and Underline Char + 11 pt"/>
    <w:link w:val="StyleBoldandUnderlineChar11ptChar"/>
    <w:qFormat/>
    <w:rsid w:val="00392B8E"/>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392B8E"/>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392B8E"/>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392B8E"/>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392B8E"/>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392B8E"/>
    <w:rPr>
      <w:rFonts w:ascii="Times New Roman" w:eastAsia="SimSun" w:hAnsi="Times New Roman" w:cs="Times New Roman"/>
      <w:b/>
      <w:bCs/>
      <w:sz w:val="20"/>
      <w:szCs w:val="24"/>
      <w:u w:val="single"/>
      <w:lang w:val="en-US" w:eastAsia="zh-CN" w:bidi="ar-SA"/>
    </w:rPr>
  </w:style>
  <w:style w:type="paragraph" w:customStyle="1" w:styleId="StyleStyle1Bold">
    <w:name w:val="Style Style1 + Bold"/>
    <w:link w:val="StyleStyle1BoldChar"/>
    <w:qFormat/>
    <w:rsid w:val="00392B8E"/>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DefaultParagraphFont"/>
    <w:link w:val="StyleUnderlineChar11pt2"/>
    <w:locked/>
    <w:rsid w:val="00392B8E"/>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392B8E"/>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392B8E"/>
    <w:rPr>
      <w:rFonts w:ascii="Georgia" w:eastAsia="Times New Roman" w:hAnsi="Georgia"/>
      <w:szCs w:val="20"/>
    </w:rPr>
  </w:style>
  <w:style w:type="paragraph" w:customStyle="1" w:styleId="cardCharChar0">
    <w:name w:val="card Char Char"/>
    <w:basedOn w:val="Normal"/>
    <w:link w:val="cardCharCharChar"/>
    <w:qFormat/>
    <w:rsid w:val="00392B8E"/>
    <w:pPr>
      <w:ind w:left="288" w:right="288"/>
    </w:pPr>
    <w:rPr>
      <w:rFonts w:ascii="Georgia" w:eastAsia="Times New Roman" w:hAnsi="Georgia" w:cstheme="minorBidi"/>
      <w:sz w:val="24"/>
      <w:szCs w:val="20"/>
    </w:rPr>
  </w:style>
  <w:style w:type="character" w:customStyle="1" w:styleId="StylecardCharCharArialNarrow9ptChar">
    <w:name w:val="Style card Char Char + Arial Narrow 9 pt Char"/>
    <w:basedOn w:val="cardCharCharChar"/>
    <w:link w:val="StylecardCharCharArialNarrow9pt"/>
    <w:locked/>
    <w:rsid w:val="00392B8E"/>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392B8E"/>
  </w:style>
  <w:style w:type="character" w:customStyle="1" w:styleId="StyleCardTextArialNarrow9ptChar">
    <w:name w:val="Style Card Text + Arial Narrow 9 pt Char"/>
    <w:basedOn w:val="CardTextChar10"/>
    <w:link w:val="StyleCardTextArialNarrow9pt"/>
    <w:locked/>
    <w:rsid w:val="00392B8E"/>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392B8E"/>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392B8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392B8E"/>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392B8E"/>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392B8E"/>
    <w:rPr>
      <w:rFonts w:ascii="Georgia" w:eastAsia="Times New Roman" w:hAnsi="Georgia"/>
      <w:sz w:val="16"/>
    </w:rPr>
  </w:style>
  <w:style w:type="paragraph" w:customStyle="1" w:styleId="Textsmall0">
    <w:name w:val="Textsmall"/>
    <w:basedOn w:val="Normal"/>
    <w:next w:val="Normal"/>
    <w:link w:val="TextsmallChar0"/>
    <w:qFormat/>
    <w:rsid w:val="00392B8E"/>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392B8E"/>
    <w:rPr>
      <w:rFonts w:ascii="Arial" w:eastAsia="Times New Roman" w:hAnsi="Arial" w:cs="Times New Roman"/>
      <w:u w:val="single"/>
    </w:rPr>
  </w:style>
  <w:style w:type="paragraph" w:customStyle="1" w:styleId="StyleStyle49pt10">
    <w:name w:val="Style Style4 + 9 pt10"/>
    <w:basedOn w:val="Style4"/>
    <w:link w:val="StyleStyle49pt10Char"/>
    <w:qFormat/>
    <w:rsid w:val="00392B8E"/>
    <w:rPr>
      <w:rFonts w:ascii="Arial" w:eastAsia="Times New Roman" w:hAnsi="Arial" w:cs="Times New Roman"/>
    </w:rPr>
  </w:style>
  <w:style w:type="character" w:customStyle="1" w:styleId="StyleStyle49ptBold7Char">
    <w:name w:val="Style Style4 + 9 pt Bold7 Char"/>
    <w:link w:val="StyleStyle49ptBold7"/>
    <w:locked/>
    <w:rsid w:val="00392B8E"/>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392B8E"/>
    <w:rPr>
      <w:rFonts w:ascii="Times New Roman" w:eastAsia="Times New Roman" w:hAnsi="Times New Roman" w:cs="Times New Roman"/>
      <w:b/>
      <w:bCs/>
    </w:rPr>
  </w:style>
  <w:style w:type="character" w:customStyle="1" w:styleId="NormalUnderlineChar">
    <w:name w:val="Normal Underline Char"/>
    <w:link w:val="NormalUnderline"/>
    <w:locked/>
    <w:rsid w:val="00392B8E"/>
    <w:rPr>
      <w:rFonts w:ascii="Georgia" w:eastAsia="Times New Roman" w:hAnsi="Georgia"/>
      <w:u w:val="single"/>
    </w:rPr>
  </w:style>
  <w:style w:type="paragraph" w:customStyle="1" w:styleId="NormalUnderline">
    <w:name w:val="Normal Underline"/>
    <w:basedOn w:val="Normal"/>
    <w:link w:val="NormalUnderlineChar"/>
    <w:qFormat/>
    <w:rsid w:val="00392B8E"/>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392B8E"/>
    <w:rPr>
      <w:rFonts w:eastAsia="Times New Roman"/>
      <w:u w:val="single"/>
    </w:rPr>
  </w:style>
  <w:style w:type="paragraph" w:customStyle="1" w:styleId="WW-Default1">
    <w:name w:val="WW-Default1"/>
    <w:basedOn w:val="Normal"/>
    <w:uiPriority w:val="99"/>
    <w:qFormat/>
    <w:rsid w:val="00392B8E"/>
    <w:pPr>
      <w:suppressAutoHyphens/>
    </w:pPr>
    <w:rPr>
      <w:rFonts w:eastAsia="Times New Roman"/>
      <w:b/>
      <w:bCs/>
      <w:szCs w:val="20"/>
      <w:lang w:eastAsia="ar-SA"/>
    </w:rPr>
  </w:style>
  <w:style w:type="paragraph" w:customStyle="1" w:styleId="CardStyle">
    <w:name w:val="Card Style"/>
    <w:basedOn w:val="Normal"/>
    <w:link w:val="CardStyleChar"/>
    <w:uiPriority w:val="99"/>
    <w:qFormat/>
    <w:rsid w:val="00392B8E"/>
    <w:rPr>
      <w:rFonts w:eastAsia="Times New Roman"/>
    </w:rPr>
  </w:style>
  <w:style w:type="character" w:customStyle="1" w:styleId="Stylecard11ptChar">
    <w:name w:val="Style card + 11 pt Char"/>
    <w:link w:val="Stylecard11pt"/>
    <w:locked/>
    <w:rsid w:val="00392B8E"/>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392B8E"/>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392B8E"/>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392B8E"/>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392B8E"/>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92B8E"/>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uiPriority w:val="99"/>
    <w:qFormat/>
    <w:rsid w:val="00392B8E"/>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392B8E"/>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392B8E"/>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392B8E"/>
    <w:rPr>
      <w:b/>
      <w:u w:val="single"/>
    </w:rPr>
  </w:style>
  <w:style w:type="paragraph" w:customStyle="1" w:styleId="BoldandUnderline">
    <w:name w:val="Bold and Underline"/>
    <w:basedOn w:val="Normal"/>
    <w:link w:val="BoldandUnderlineChar"/>
    <w:qFormat/>
    <w:rsid w:val="00392B8E"/>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392B8E"/>
    <w:rPr>
      <w:rFonts w:ascii="Arial" w:eastAsia="Times New Roman" w:hAnsi="Arial" w:cs="Times New Roman"/>
      <w:u w:val="single"/>
    </w:rPr>
  </w:style>
  <w:style w:type="paragraph" w:customStyle="1" w:styleId="StyleStyle49ptBold3">
    <w:name w:val="Style Style4 + 9 pt Bold3"/>
    <w:basedOn w:val="Style4"/>
    <w:link w:val="StyleStyle49ptBold3Char"/>
    <w:qFormat/>
    <w:rsid w:val="00392B8E"/>
    <w:rPr>
      <w:rFonts w:ascii="Arial" w:eastAsia="Times New Roman" w:hAnsi="Arial" w:cs="Times New Roman"/>
    </w:rPr>
  </w:style>
  <w:style w:type="character" w:customStyle="1" w:styleId="StyleUnderlining11ptChar">
    <w:name w:val="Style Underlining + 11 pt Char"/>
    <w:basedOn w:val="UnderliningChar"/>
    <w:link w:val="StyleUnderlining11pt"/>
    <w:locked/>
    <w:rsid w:val="00392B8E"/>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392B8E"/>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392B8E"/>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392B8E"/>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392B8E"/>
    <w:rPr>
      <w:rFonts w:eastAsia="SimSun" w:cs="Calibri"/>
      <w:b/>
      <w:bCs/>
      <w:u w:val="single"/>
      <w:lang w:val="x-none" w:eastAsia="zh-CN" w:bidi="ar-SA"/>
    </w:rPr>
  </w:style>
  <w:style w:type="paragraph" w:customStyle="1" w:styleId="Stylecard11ptBoldUnderline">
    <w:name w:val="Style card + 11 pt Bold Underline"/>
    <w:basedOn w:val="Normal"/>
    <w:link w:val="Stylecard11ptBoldUnderlineChar"/>
    <w:qFormat/>
    <w:rsid w:val="00392B8E"/>
    <w:pPr>
      <w:ind w:left="288" w:right="288"/>
    </w:pPr>
    <w:rPr>
      <w:rFonts w:asciiTheme="minorHAnsi" w:eastAsia="SimSun" w:hAnsiTheme="minorHAnsi"/>
      <w:b/>
      <w:bCs/>
      <w:sz w:val="24"/>
      <w:u w:val="single"/>
      <w:lang w:val="x-none" w:eastAsia="zh-CN"/>
    </w:rPr>
  </w:style>
  <w:style w:type="character" w:customStyle="1" w:styleId="Stylecard8ptChar">
    <w:name w:val="Style card + 8 pt Char"/>
    <w:basedOn w:val="cardChar"/>
    <w:link w:val="Stylecard8pt"/>
    <w:locked/>
    <w:rsid w:val="00392B8E"/>
    <w:rPr>
      <w:rFonts w:cs="Calibri"/>
      <w:u w:val="single"/>
      <w:lang w:val="x-none" w:eastAsia="ar-SA" w:bidi="ar-SA"/>
    </w:rPr>
  </w:style>
  <w:style w:type="paragraph" w:customStyle="1" w:styleId="Stylecard8pt">
    <w:name w:val="Style card + 8 pt"/>
    <w:basedOn w:val="Normal"/>
    <w:link w:val="Stylecard8ptChar"/>
    <w:qFormat/>
    <w:rsid w:val="00392B8E"/>
    <w:pPr>
      <w:ind w:left="288" w:right="288"/>
    </w:pPr>
    <w:rPr>
      <w:rFonts w:asciiTheme="minorHAnsi" w:hAnsiTheme="minorHAnsi"/>
      <w:sz w:val="24"/>
      <w:u w:val="single"/>
      <w:lang w:val="x-none" w:eastAsia="ar-SA"/>
    </w:rPr>
  </w:style>
  <w:style w:type="paragraph" w:customStyle="1" w:styleId="emactive">
    <w:name w:val="emactive"/>
    <w:basedOn w:val="Normal"/>
    <w:uiPriority w:val="99"/>
    <w:qFormat/>
    <w:rsid w:val="00392B8E"/>
    <w:pPr>
      <w:spacing w:before="100" w:beforeAutospacing="1" w:after="100" w:afterAutospacing="1"/>
    </w:pPr>
    <w:rPr>
      <w:rFonts w:eastAsia="Times New Roman"/>
      <w:sz w:val="24"/>
    </w:rPr>
  </w:style>
  <w:style w:type="paragraph" w:customStyle="1" w:styleId="emready">
    <w:name w:val="emready"/>
    <w:basedOn w:val="Normal"/>
    <w:uiPriority w:val="99"/>
    <w:qFormat/>
    <w:rsid w:val="00392B8E"/>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392B8E"/>
    <w:rPr>
      <w:rFonts w:ascii="Times New Roman" w:hAnsi="Times New Roman" w:cs="Times New Roman"/>
      <w:u w:val="single"/>
    </w:rPr>
  </w:style>
  <w:style w:type="paragraph" w:customStyle="1" w:styleId="UnderlinedCardText">
    <w:name w:val="Underlined Card Text"/>
    <w:basedOn w:val="Normal"/>
    <w:link w:val="UnderlinedCardTextChar"/>
    <w:qFormat/>
    <w:rsid w:val="00392B8E"/>
    <w:pPr>
      <w:spacing w:after="200"/>
      <w:contextualSpacing/>
    </w:pPr>
    <w:rPr>
      <w:rFonts w:ascii="Times New Roman" w:hAnsi="Times New Roman" w:cs="Times New Roman"/>
      <w:sz w:val="24"/>
      <w:u w:val="single"/>
    </w:rPr>
  </w:style>
  <w:style w:type="paragraph" w:customStyle="1" w:styleId="Shrink">
    <w:name w:val="Shrink"/>
    <w:link w:val="ShrinkChar"/>
    <w:qFormat/>
    <w:rsid w:val="00392B8E"/>
    <w:pPr>
      <w:ind w:left="288" w:right="288"/>
    </w:pPr>
    <w:rPr>
      <w:rFonts w:cs="Courier"/>
      <w:bCs/>
      <w:sz w:val="16"/>
      <w:szCs w:val="16"/>
    </w:rPr>
  </w:style>
  <w:style w:type="character" w:customStyle="1" w:styleId="UnderlineCharCharCharCharChar">
    <w:name w:val="Underline Char Char Char Char Char"/>
    <w:link w:val="UnderlineCharCharCharChar"/>
    <w:locked/>
    <w:rsid w:val="00392B8E"/>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392B8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92B8E"/>
    <w:rPr>
      <w:rFonts w:ascii="Georgia" w:eastAsia="Times New Roman" w:hAnsi="Georgia" w:cs="Times New Roman"/>
      <w:b/>
      <w:sz w:val="24"/>
      <w:u w:val="single"/>
    </w:rPr>
  </w:style>
  <w:style w:type="character" w:customStyle="1" w:styleId="CardHighlightChar">
    <w:name w:val="Card Highlight Char"/>
    <w:link w:val="CardHighlight"/>
    <w:locked/>
    <w:rsid w:val="00392B8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92B8E"/>
    <w:pPr>
      <w:shd w:val="clear" w:color="auto" w:fill="66FFFF"/>
    </w:pPr>
    <w:rPr>
      <w:rFonts w:eastAsia="Calibri"/>
      <w:sz w:val="24"/>
      <w:u w:val="single"/>
    </w:rPr>
  </w:style>
  <w:style w:type="paragraph" w:customStyle="1" w:styleId="BlockHeaderHidden">
    <w:name w:val="Block Header Hidden"/>
    <w:link w:val="BlockHeaderHiddenChar"/>
    <w:qFormat/>
    <w:rsid w:val="00392B8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92B8E"/>
    <w:pPr>
      <w:spacing w:before="100" w:beforeAutospacing="1" w:after="100" w:afterAutospacing="1"/>
    </w:pPr>
    <w:rPr>
      <w:rFonts w:eastAsia="Times New Roman"/>
      <w:sz w:val="24"/>
    </w:rPr>
  </w:style>
  <w:style w:type="paragraph" w:customStyle="1" w:styleId="norma">
    <w:name w:val="norma"/>
    <w:basedOn w:val="Heading3"/>
    <w:uiPriority w:val="99"/>
    <w:qFormat/>
    <w:rsid w:val="00392B8E"/>
    <w:rPr>
      <w:rFonts w:eastAsia="MS Gothic" w:cs="Arial"/>
      <w:sz w:val="24"/>
    </w:rPr>
  </w:style>
  <w:style w:type="character" w:customStyle="1" w:styleId="Emphasis20">
    <w:name w:val="Emphasis 2"/>
    <w:uiPriority w:val="1"/>
    <w:qFormat/>
    <w:rsid w:val="00392B8E"/>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392B8E"/>
  </w:style>
  <w:style w:type="character" w:customStyle="1" w:styleId="CharacterStyle2">
    <w:name w:val="Character Style 2"/>
    <w:rsid w:val="00392B8E"/>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392B8E"/>
    <w:rPr>
      <w:rFonts w:ascii="Arial" w:hAnsi="Arial" w:cs="Arial" w:hint="default"/>
      <w:bCs/>
      <w:szCs w:val="26"/>
      <w:u w:val="single"/>
      <w:lang w:val="en-US" w:eastAsia="en-US" w:bidi="ar-SA"/>
    </w:rPr>
  </w:style>
  <w:style w:type="character" w:customStyle="1" w:styleId="Styleunderline9pt0">
    <w:name w:val="Style underline + 9 pt"/>
    <w:basedOn w:val="underline"/>
    <w:rsid w:val="00392B8E"/>
    <w:rPr>
      <w:rFonts w:ascii="Times New Roman" w:hAnsi="Times New Roman"/>
      <w:b w:val="0"/>
      <w:sz w:val="20"/>
      <w:u w:val="single"/>
    </w:rPr>
  </w:style>
  <w:style w:type="character" w:customStyle="1" w:styleId="StyleTimesNewRoman9pt">
    <w:name w:val="Style Times New Roman 9 pt"/>
    <w:basedOn w:val="DefaultParagraphFont"/>
    <w:rsid w:val="00392B8E"/>
    <w:rPr>
      <w:rFonts w:ascii="Times New Roman" w:hAnsi="Times New Roman" w:cs="Times New Roman" w:hint="default"/>
      <w:sz w:val="20"/>
    </w:rPr>
  </w:style>
  <w:style w:type="character" w:customStyle="1" w:styleId="Styleunderline9pt1">
    <w:name w:val="Style underline + 9 pt1"/>
    <w:basedOn w:val="underline"/>
    <w:rsid w:val="00392B8E"/>
    <w:rPr>
      <w:rFonts w:ascii="Times New Roman" w:hAnsi="Times New Roman"/>
      <w:b w:val="0"/>
      <w:sz w:val="20"/>
      <w:u w:val="single"/>
    </w:rPr>
  </w:style>
  <w:style w:type="character" w:customStyle="1" w:styleId="Hyperlink23">
    <w:name w:val="Hyperlink23"/>
    <w:basedOn w:val="DefaultParagraphFont"/>
    <w:rsid w:val="00392B8E"/>
    <w:rPr>
      <w:color w:val="3300CC"/>
      <w:u w:val="single"/>
    </w:rPr>
  </w:style>
  <w:style w:type="character" w:customStyle="1" w:styleId="body-text">
    <w:name w:val="body-text"/>
    <w:basedOn w:val="DefaultParagraphFont"/>
    <w:rsid w:val="00392B8E"/>
  </w:style>
  <w:style w:type="character" w:customStyle="1" w:styleId="globalcontentbody">
    <w:name w:val="globalcontentbody"/>
    <w:basedOn w:val="DefaultParagraphFont"/>
    <w:rsid w:val="00392B8E"/>
  </w:style>
  <w:style w:type="character" w:customStyle="1" w:styleId="Styleterm111ptUnderline">
    <w:name w:val="Style term1 + 11 pt Underline"/>
    <w:basedOn w:val="term1"/>
    <w:rsid w:val="00392B8E"/>
    <w:rPr>
      <w:b/>
      <w:bCs/>
    </w:rPr>
  </w:style>
  <w:style w:type="character" w:customStyle="1" w:styleId="Style9pt">
    <w:name w:val="Style 9 pt"/>
    <w:basedOn w:val="DefaultParagraphFont"/>
    <w:rsid w:val="00392B8E"/>
    <w:rPr>
      <w:rFonts w:ascii="Times New Roman" w:hAnsi="Times New Roman" w:cs="Times New Roman" w:hint="default"/>
      <w:sz w:val="20"/>
    </w:rPr>
  </w:style>
  <w:style w:type="character" w:customStyle="1" w:styleId="CharChar11">
    <w:name w:val="Char Char11"/>
    <w:basedOn w:val="DefaultParagraphFont"/>
    <w:rsid w:val="00392B8E"/>
    <w:rPr>
      <w:rFonts w:ascii="Arial" w:hAnsi="Arial" w:cs="Arial" w:hint="default"/>
      <w:bCs/>
      <w:szCs w:val="26"/>
      <w:u w:val="single"/>
      <w:lang w:val="en-US" w:eastAsia="en-US" w:bidi="ar-SA"/>
    </w:rPr>
  </w:style>
  <w:style w:type="character" w:customStyle="1" w:styleId="underlineChar0">
    <w:name w:val="underline Char"/>
    <w:basedOn w:val="DefaultParagraphFont"/>
    <w:rsid w:val="00392B8E"/>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392B8E"/>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392B8E"/>
    <w:rPr>
      <w:sz w:val="20"/>
      <w:u w:val="single"/>
    </w:rPr>
  </w:style>
  <w:style w:type="character" w:customStyle="1" w:styleId="base">
    <w:name w:val="base"/>
    <w:basedOn w:val="DefaultParagraphFont"/>
    <w:rsid w:val="00392B8E"/>
  </w:style>
  <w:style w:type="character" w:customStyle="1" w:styleId="part-of-speech">
    <w:name w:val="part-of-speech"/>
    <w:basedOn w:val="DefaultParagraphFont"/>
    <w:rsid w:val="00392B8E"/>
  </w:style>
  <w:style w:type="character" w:customStyle="1" w:styleId="sep">
    <w:name w:val="sep"/>
    <w:basedOn w:val="DefaultParagraphFont"/>
    <w:rsid w:val="00392B8E"/>
  </w:style>
  <w:style w:type="character" w:customStyle="1" w:styleId="pron">
    <w:name w:val="pron"/>
    <w:basedOn w:val="DefaultParagraphFont"/>
    <w:rsid w:val="00392B8E"/>
  </w:style>
  <w:style w:type="character" w:customStyle="1" w:styleId="UnderlineCharChar1">
    <w:name w:val="Underline Char Char1"/>
    <w:basedOn w:val="DefaultParagraphFont"/>
    <w:rsid w:val="00392B8E"/>
    <w:rPr>
      <w:u w:val="single"/>
      <w:lang w:val="en-US" w:eastAsia="en-US" w:bidi="ar-SA"/>
    </w:rPr>
  </w:style>
  <w:style w:type="character" w:customStyle="1" w:styleId="StyleUnderlineCharChar111pt">
    <w:name w:val="Style Underline Char Char1 + 11 pt"/>
    <w:basedOn w:val="UnderlineCharChar1"/>
    <w:rsid w:val="00392B8E"/>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392B8E"/>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392B8E"/>
    <w:rPr>
      <w:b/>
      <w:bCs/>
      <w:noProof w:val="0"/>
      <w:sz w:val="20"/>
      <w:u w:val="single"/>
      <w:lang w:val="en-US" w:eastAsia="en-US" w:bidi="ar-SA"/>
    </w:rPr>
  </w:style>
  <w:style w:type="character" w:customStyle="1" w:styleId="StyleunderlineArialNarrow9ptBold">
    <w:name w:val="Style underline + Arial Narrow 9 pt Bold"/>
    <w:basedOn w:val="underline"/>
    <w:rsid w:val="00392B8E"/>
    <w:rPr>
      <w:rFonts w:ascii="Times New Roman" w:hAnsi="Times New Roman"/>
      <w:b w:val="0"/>
      <w:sz w:val="20"/>
      <w:u w:val="single"/>
    </w:rPr>
  </w:style>
  <w:style w:type="character" w:customStyle="1" w:styleId="StyleBoldandUnderlineCharCharCharChar9pt">
    <w:name w:val="Style Bold and Underline Char Char Char Char + 9 pt"/>
    <w:basedOn w:val="DefaultParagraphFont"/>
    <w:rsid w:val="00392B8E"/>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392B8E"/>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392B8E"/>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392B8E"/>
    <w:rPr>
      <w:rFonts w:ascii="Arial" w:hAnsi="Arial" w:cs="Arial" w:hint="default"/>
      <w:color w:val="000000"/>
      <w:sz w:val="10"/>
      <w:szCs w:val="22"/>
    </w:rPr>
  </w:style>
  <w:style w:type="character" w:customStyle="1" w:styleId="CharChar111">
    <w:name w:val="Char Char111"/>
    <w:basedOn w:val="DefaultParagraphFont"/>
    <w:rsid w:val="00392B8E"/>
    <w:rPr>
      <w:rFonts w:ascii="Arial" w:hAnsi="Arial" w:cs="Arial" w:hint="default"/>
      <w:bCs/>
      <w:szCs w:val="26"/>
      <w:u w:val="single"/>
      <w:lang w:val="en-US" w:eastAsia="en-US" w:bidi="ar-SA"/>
    </w:rPr>
  </w:style>
  <w:style w:type="character" w:customStyle="1" w:styleId="AUnterdline">
    <w:name w:val="AUnterdline"/>
    <w:qFormat/>
    <w:rsid w:val="00392B8E"/>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392B8E"/>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392B8E"/>
  </w:style>
  <w:style w:type="character" w:customStyle="1" w:styleId="StyleUnderline1">
    <w:name w:val="Style Underline1"/>
    <w:basedOn w:val="DefaultParagraphFont"/>
    <w:rsid w:val="00392B8E"/>
    <w:rPr>
      <w:rFonts w:ascii="Times New Roman" w:hAnsi="Times New Roman" w:cs="Times New Roman" w:hint="default"/>
      <w:sz w:val="20"/>
      <w:u w:val="single"/>
    </w:rPr>
  </w:style>
  <w:style w:type="character" w:customStyle="1" w:styleId="DontRead">
    <w:name w:val="Don't Read"/>
    <w:qFormat/>
    <w:rsid w:val="00392B8E"/>
    <w:rPr>
      <w:rFonts w:ascii="Times New Roman" w:hAnsi="Times New Roman" w:cs="Times New Roman" w:hint="default"/>
      <w:sz w:val="16"/>
    </w:rPr>
  </w:style>
  <w:style w:type="character" w:customStyle="1" w:styleId="Style11ptUnderline3">
    <w:name w:val="Style 11 pt Underline3"/>
    <w:rsid w:val="00392B8E"/>
    <w:rPr>
      <w:sz w:val="20"/>
      <w:u w:val="single"/>
    </w:rPr>
  </w:style>
  <w:style w:type="character" w:customStyle="1" w:styleId="2">
    <w:name w:val="2"/>
    <w:rsid w:val="00392B8E"/>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392B8E"/>
    <w:rPr>
      <w:sz w:val="20"/>
      <w:u w:val="single"/>
    </w:rPr>
  </w:style>
  <w:style w:type="character" w:customStyle="1" w:styleId="Style9ptBoldUnderline5">
    <w:name w:val="Style 9 pt Bold Underline5"/>
    <w:basedOn w:val="DefaultParagraphFont"/>
    <w:rsid w:val="00392B8E"/>
    <w:rPr>
      <w:b/>
      <w:bCs/>
      <w:sz w:val="20"/>
      <w:u w:val="single"/>
    </w:rPr>
  </w:style>
  <w:style w:type="character" w:customStyle="1" w:styleId="CharChar114">
    <w:name w:val="Char Char114"/>
    <w:basedOn w:val="DefaultParagraphFont"/>
    <w:rsid w:val="00392B8E"/>
    <w:rPr>
      <w:rFonts w:ascii="Arial" w:hAnsi="Arial" w:cs="Arial" w:hint="default"/>
      <w:bCs/>
      <w:szCs w:val="26"/>
      <w:u w:val="single"/>
      <w:lang w:val="en-US" w:eastAsia="en-US" w:bidi="ar-SA"/>
    </w:rPr>
  </w:style>
  <w:style w:type="character" w:customStyle="1" w:styleId="CharChar113">
    <w:name w:val="Char Char113"/>
    <w:basedOn w:val="DefaultParagraphFont"/>
    <w:rsid w:val="00392B8E"/>
    <w:rPr>
      <w:rFonts w:ascii="Arial" w:hAnsi="Arial" w:cs="Arial" w:hint="default"/>
      <w:bCs/>
      <w:szCs w:val="26"/>
      <w:u w:val="single"/>
      <w:lang w:val="en-US" w:eastAsia="en-US" w:bidi="ar-SA"/>
    </w:rPr>
  </w:style>
  <w:style w:type="character" w:customStyle="1" w:styleId="CharChar112">
    <w:name w:val="Char Char112"/>
    <w:basedOn w:val="DefaultParagraphFont"/>
    <w:rsid w:val="00392B8E"/>
    <w:rPr>
      <w:rFonts w:ascii="Arial" w:hAnsi="Arial" w:cs="Arial" w:hint="default"/>
      <w:bCs/>
      <w:szCs w:val="26"/>
      <w:u w:val="single"/>
      <w:lang w:val="en-US" w:eastAsia="en-US" w:bidi="ar-SA"/>
    </w:rPr>
  </w:style>
  <w:style w:type="character" w:customStyle="1" w:styleId="zoomme">
    <w:name w:val="zoomme"/>
    <w:basedOn w:val="DefaultParagraphFont"/>
    <w:rsid w:val="00392B8E"/>
  </w:style>
  <w:style w:type="character" w:customStyle="1" w:styleId="Date10">
    <w:name w:val="Date1"/>
    <w:basedOn w:val="DefaultParagraphFont"/>
    <w:rsid w:val="00392B8E"/>
  </w:style>
  <w:style w:type="character" w:customStyle="1" w:styleId="classauthor">
    <w:name w:val="class=&quot;author&quot;"/>
    <w:basedOn w:val="DefaultParagraphFont"/>
    <w:rsid w:val="00392B8E"/>
  </w:style>
  <w:style w:type="character" w:customStyle="1" w:styleId="CharCharChar">
    <w:name w:val="Char Char Char"/>
    <w:basedOn w:val="DefaultParagraphFont"/>
    <w:rsid w:val="00392B8E"/>
    <w:rPr>
      <w:rFonts w:ascii="Arial" w:hAnsi="Arial" w:cs="Arial" w:hint="default"/>
      <w:bCs/>
      <w:szCs w:val="26"/>
      <w:u w:val="single"/>
      <w:lang w:val="en-US" w:eastAsia="en-US" w:bidi="ar-SA"/>
    </w:rPr>
  </w:style>
  <w:style w:type="character" w:customStyle="1" w:styleId="officialstitle-">
    <w:name w:val="official_s_title-"/>
    <w:basedOn w:val="DefaultParagraphFont"/>
    <w:rsid w:val="00392B8E"/>
  </w:style>
  <w:style w:type="character" w:customStyle="1" w:styleId="officialsbureau">
    <w:name w:val="official_s_bureau"/>
    <w:basedOn w:val="DefaultParagraphFont"/>
    <w:rsid w:val="00392B8E"/>
  </w:style>
  <w:style w:type="character" w:customStyle="1" w:styleId="gray">
    <w:name w:val="gray"/>
    <w:basedOn w:val="DefaultParagraphFont"/>
    <w:rsid w:val="00392B8E"/>
  </w:style>
  <w:style w:type="character" w:customStyle="1" w:styleId="Styleunderline11ptBorderSinglesolidlineAuto05p">
    <w:name w:val="Style underline + 11 pt Border: : (Single solid line Auto  0.5 p..."/>
    <w:rsid w:val="00392B8E"/>
    <w:rPr>
      <w:sz w:val="20"/>
      <w:u w:val="single"/>
      <w:bdr w:val="single" w:sz="4" w:space="0" w:color="auto" w:frame="1"/>
    </w:rPr>
  </w:style>
  <w:style w:type="character" w:customStyle="1" w:styleId="CardText-Underlined0">
    <w:name w:val="Card Text - Underlined"/>
    <w:rsid w:val="00392B8E"/>
    <w:rPr>
      <w:b/>
      <w:bCs w:val="0"/>
      <w:sz w:val="20"/>
      <w:u w:val="single"/>
    </w:rPr>
  </w:style>
  <w:style w:type="character" w:customStyle="1" w:styleId="Style11ptItalicUnderline">
    <w:name w:val="Style 11 pt Italic Underline"/>
    <w:basedOn w:val="DefaultParagraphFont"/>
    <w:rsid w:val="00392B8E"/>
    <w:rPr>
      <w:i/>
      <w:iCs/>
      <w:sz w:val="20"/>
      <w:u w:val="single"/>
    </w:rPr>
  </w:style>
  <w:style w:type="character" w:customStyle="1" w:styleId="Style11ptItalic">
    <w:name w:val="Style 11 pt Italic"/>
    <w:basedOn w:val="DefaultParagraphFont"/>
    <w:rsid w:val="00392B8E"/>
    <w:rPr>
      <w:rFonts w:ascii="Times New Roman" w:hAnsi="Times New Roman" w:cs="Times New Roman" w:hint="default"/>
      <w:i/>
      <w:iCs/>
      <w:sz w:val="20"/>
    </w:rPr>
  </w:style>
  <w:style w:type="character" w:customStyle="1" w:styleId="Style9ptUnderline6">
    <w:name w:val="Style 9 pt Underline6"/>
    <w:basedOn w:val="DefaultParagraphFont"/>
    <w:rsid w:val="00392B8E"/>
    <w:rPr>
      <w:sz w:val="20"/>
      <w:u w:val="single"/>
    </w:rPr>
  </w:style>
  <w:style w:type="character" w:customStyle="1" w:styleId="ct-with-fmlt">
    <w:name w:val="ct-with-fmlt"/>
    <w:basedOn w:val="DefaultParagraphFont"/>
    <w:rsid w:val="00392B8E"/>
  </w:style>
  <w:style w:type="character" w:customStyle="1" w:styleId="ital-inline">
    <w:name w:val="ital-inline"/>
    <w:basedOn w:val="DefaultParagraphFont"/>
    <w:rsid w:val="00392B8E"/>
  </w:style>
  <w:style w:type="character" w:customStyle="1" w:styleId="cross-head">
    <w:name w:val="cross-head"/>
    <w:rsid w:val="00392B8E"/>
  </w:style>
  <w:style w:type="character" w:customStyle="1" w:styleId="dateline">
    <w:name w:val="dateline"/>
    <w:rsid w:val="00392B8E"/>
  </w:style>
  <w:style w:type="character" w:customStyle="1" w:styleId="Subtitle1">
    <w:name w:val="Subtitle1"/>
    <w:rsid w:val="00392B8E"/>
  </w:style>
  <w:style w:type="character" w:customStyle="1" w:styleId="metaorigin">
    <w:name w:val="meta_origin"/>
    <w:rsid w:val="00392B8E"/>
  </w:style>
  <w:style w:type="character" w:customStyle="1" w:styleId="mandelbrotrefrag">
    <w:name w:val="mandelbrot_refrag"/>
    <w:rsid w:val="00392B8E"/>
  </w:style>
  <w:style w:type="character" w:customStyle="1" w:styleId="eminfo">
    <w:name w:val="eminfo"/>
    <w:rsid w:val="00392B8E"/>
  </w:style>
  <w:style w:type="character" w:customStyle="1" w:styleId="emhighlight">
    <w:name w:val="emhighlight"/>
    <w:rsid w:val="00392B8E"/>
  </w:style>
  <w:style w:type="character" w:customStyle="1" w:styleId="at">
    <w:name w:val="at"/>
    <w:rsid w:val="00392B8E"/>
  </w:style>
  <w:style w:type="character" w:customStyle="1" w:styleId="name">
    <w:name w:val="name"/>
    <w:rsid w:val="00392B8E"/>
  </w:style>
  <w:style w:type="character" w:customStyle="1" w:styleId="tkrname">
    <w:name w:val="tkrname"/>
    <w:rsid w:val="00392B8E"/>
  </w:style>
  <w:style w:type="character" w:customStyle="1" w:styleId="tkrchange">
    <w:name w:val="tkrchange"/>
    <w:rsid w:val="00392B8E"/>
  </w:style>
  <w:style w:type="character" w:customStyle="1" w:styleId="source-org">
    <w:name w:val="source-org"/>
    <w:rsid w:val="00392B8E"/>
  </w:style>
  <w:style w:type="character" w:customStyle="1" w:styleId="updated">
    <w:name w:val="updated"/>
    <w:rsid w:val="00392B8E"/>
  </w:style>
  <w:style w:type="character" w:customStyle="1" w:styleId="last">
    <w:name w:val="last"/>
    <w:rsid w:val="00392B8E"/>
  </w:style>
  <w:style w:type="character" w:customStyle="1" w:styleId="institution">
    <w:name w:val="institution"/>
    <w:rsid w:val="00392B8E"/>
  </w:style>
  <w:style w:type="character" w:customStyle="1" w:styleId="CharChar5">
    <w:name w:val="Char Char5"/>
    <w:rsid w:val="00392B8E"/>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392B8E"/>
  </w:style>
  <w:style w:type="character" w:customStyle="1" w:styleId="Style11ptBoldUnderline1">
    <w:name w:val="Style 11 pt Bold Underline1"/>
    <w:rsid w:val="00392B8E"/>
    <w:rPr>
      <w:b/>
      <w:bCs/>
      <w:sz w:val="20"/>
      <w:u w:val="single"/>
    </w:rPr>
  </w:style>
  <w:style w:type="character" w:customStyle="1" w:styleId="StyleStyleunderlineBold11pt">
    <w:name w:val="Style Style underline + Bold + 11 pt"/>
    <w:rsid w:val="00392B8E"/>
    <w:rPr>
      <w:bCs/>
      <w:sz w:val="20"/>
      <w:u w:val="single"/>
    </w:rPr>
  </w:style>
  <w:style w:type="character" w:customStyle="1" w:styleId="StyleunderlineAsianTimesNewRomanBold">
    <w:name w:val="Style underline + (Asian) Times New Roman Bold"/>
    <w:rsid w:val="00392B8E"/>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392B8E"/>
    <w:rPr>
      <w:b/>
      <w:bCs/>
      <w:sz w:val="20"/>
      <w:u w:val="single"/>
      <w:bdr w:val="single" w:sz="4" w:space="0" w:color="auto" w:frame="1"/>
    </w:rPr>
  </w:style>
  <w:style w:type="character" w:customStyle="1" w:styleId="Style9ptBoldUnderline1">
    <w:name w:val="Style 9 pt Bold Underline1"/>
    <w:rsid w:val="00392B8E"/>
    <w:rPr>
      <w:bCs/>
      <w:sz w:val="22"/>
      <w:u w:val="single"/>
    </w:rPr>
  </w:style>
  <w:style w:type="character" w:customStyle="1" w:styleId="Style11ptBoldUnderlineBorderSinglesolidlineAuto1">
    <w:name w:val="Style 11 pt Bold Underline Border: : (Single solid line Auto  ...1"/>
    <w:rsid w:val="00392B8E"/>
    <w:rPr>
      <w:b/>
      <w:bCs/>
      <w:sz w:val="20"/>
      <w:u w:val="single"/>
      <w:bdr w:val="single" w:sz="4" w:space="0" w:color="auto" w:frame="1"/>
    </w:rPr>
  </w:style>
  <w:style w:type="character" w:customStyle="1" w:styleId="quotepeekbase">
    <w:name w:val="quotepeekbase"/>
    <w:rsid w:val="00392B8E"/>
  </w:style>
  <w:style w:type="character" w:customStyle="1" w:styleId="cardChar11">
    <w:name w:val="card Char1"/>
    <w:rsid w:val="00392B8E"/>
    <w:rPr>
      <w:rFonts w:ascii="Calibri" w:eastAsia="Calibri" w:hAnsi="Calibri" w:hint="default"/>
      <w:sz w:val="24"/>
      <w:szCs w:val="22"/>
      <w:lang w:val="x-none" w:eastAsia="x-none"/>
    </w:rPr>
  </w:style>
  <w:style w:type="character" w:customStyle="1" w:styleId="NormalCard">
    <w:name w:val="Normal Card"/>
    <w:uiPriority w:val="1"/>
    <w:qFormat/>
    <w:rsid w:val="00392B8E"/>
    <w:rPr>
      <w:rFonts w:ascii="Times New Roman" w:hAnsi="Times New Roman" w:cs="Times New Roman" w:hint="default"/>
      <w:sz w:val="24"/>
    </w:rPr>
  </w:style>
  <w:style w:type="character" w:customStyle="1" w:styleId="HighlightedUnderline">
    <w:name w:val="Highlighted Underline"/>
    <w:uiPriority w:val="1"/>
    <w:qFormat/>
    <w:rsid w:val="00392B8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92B8E"/>
    <w:rPr>
      <w:rFonts w:ascii="Times New Roman" w:hAnsi="Times New Roman" w:cs="Times New Roman" w:hint="default"/>
      <w:sz w:val="16"/>
      <w:szCs w:val="16"/>
    </w:rPr>
  </w:style>
  <w:style w:type="character" w:customStyle="1" w:styleId="timebox">
    <w:name w:val="timebox"/>
    <w:rsid w:val="00392B8E"/>
  </w:style>
  <w:style w:type="character" w:customStyle="1" w:styleId="Heading2Subtext">
    <w:name w:val="Heading 2 Subtext"/>
    <w:rsid w:val="00392B8E"/>
    <w:rPr>
      <w:rFonts w:ascii="Times New Roman" w:hAnsi="Times New Roman" w:cs="Times New Roman" w:hint="default"/>
      <w:sz w:val="16"/>
    </w:rPr>
  </w:style>
  <w:style w:type="character" w:customStyle="1" w:styleId="-SmallText-">
    <w:name w:val="-Small Text-"/>
    <w:rsid w:val="00392B8E"/>
    <w:rPr>
      <w:rFonts w:ascii="Garamond" w:hAnsi="Garamond" w:hint="default"/>
      <w:sz w:val="16"/>
    </w:rPr>
  </w:style>
  <w:style w:type="character" w:customStyle="1" w:styleId="tagchar0">
    <w:name w:val="tagchar"/>
    <w:basedOn w:val="DefaultParagraphFont"/>
    <w:rsid w:val="00392B8E"/>
  </w:style>
  <w:style w:type="character" w:customStyle="1" w:styleId="StyleBoldUnderline1">
    <w:name w:val="Style Bold Underline1"/>
    <w:basedOn w:val="DefaultParagraphFont"/>
    <w:rsid w:val="00392B8E"/>
    <w:rPr>
      <w:b w:val="0"/>
      <w:bCs/>
      <w:u w:val="single"/>
    </w:rPr>
  </w:style>
  <w:style w:type="character" w:customStyle="1" w:styleId="label">
    <w:name w:val="label"/>
    <w:rsid w:val="00392B8E"/>
  </w:style>
  <w:style w:type="paragraph" w:customStyle="1" w:styleId="nromal">
    <w:name w:val="nromal"/>
    <w:basedOn w:val="Normal"/>
    <w:uiPriority w:val="99"/>
    <w:qFormat/>
    <w:rsid w:val="00392B8E"/>
    <w:pPr>
      <w:keepNext/>
      <w:keepLines/>
      <w:spacing w:before="200"/>
      <w:outlineLvl w:val="3"/>
    </w:pPr>
    <w:rPr>
      <w:rFonts w:eastAsia="Times New Roman" w:cs="Cambria"/>
      <w:b/>
      <w:iCs/>
    </w:rPr>
  </w:style>
  <w:style w:type="paragraph" w:customStyle="1" w:styleId="natural">
    <w:name w:val="natural"/>
    <w:basedOn w:val="Normal"/>
    <w:uiPriority w:val="99"/>
    <w:qFormat/>
    <w:rsid w:val="00392B8E"/>
    <w:pPr>
      <w:keepNext/>
      <w:keepLines/>
      <w:spacing w:before="200"/>
      <w:outlineLvl w:val="3"/>
    </w:pPr>
    <w:rPr>
      <w:rFonts w:eastAsia="Times New Roman"/>
      <w:b/>
      <w:iCs/>
    </w:rPr>
  </w:style>
  <w:style w:type="paragraph" w:customStyle="1" w:styleId="nroaml">
    <w:name w:val="nroaml"/>
    <w:basedOn w:val="Normal"/>
    <w:uiPriority w:val="99"/>
    <w:qFormat/>
    <w:rsid w:val="00392B8E"/>
    <w:pPr>
      <w:keepNext/>
      <w:keepLines/>
      <w:spacing w:before="200"/>
      <w:outlineLvl w:val="3"/>
    </w:pPr>
    <w:rPr>
      <w:rFonts w:eastAsia="Times New Roman"/>
      <w:b/>
      <w:iCs/>
    </w:rPr>
  </w:style>
  <w:style w:type="paragraph" w:customStyle="1" w:styleId="noraml">
    <w:name w:val="noraml"/>
    <w:basedOn w:val="Normal"/>
    <w:uiPriority w:val="99"/>
    <w:qFormat/>
    <w:rsid w:val="00392B8E"/>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392B8E"/>
    <w:pPr>
      <w:tabs>
        <w:tab w:val="num" w:pos="360"/>
      </w:tabs>
      <w:ind w:left="360" w:hanging="360"/>
      <w:contextualSpacing/>
    </w:pPr>
    <w:rPr>
      <w:rFonts w:eastAsia="Calibri"/>
    </w:rPr>
  </w:style>
  <w:style w:type="table" w:styleId="MediumGrid1">
    <w:name w:val="Medium Grid 1"/>
    <w:basedOn w:val="TableNormal"/>
    <w:uiPriority w:val="67"/>
    <w:rsid w:val="00392B8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392B8E"/>
    <w:rPr>
      <w:rFonts w:eastAsia="Calibri"/>
      <w:sz w:val="16"/>
      <w:szCs w:val="16"/>
    </w:rPr>
  </w:style>
  <w:style w:type="character" w:customStyle="1" w:styleId="SmallSizeParagraphChar">
    <w:name w:val="Small Size Paragraph Char"/>
    <w:link w:val="SmallSizeParagraph"/>
    <w:rsid w:val="00392B8E"/>
    <w:rPr>
      <w:rFonts w:ascii="Calibri" w:eastAsia="Calibri" w:hAnsi="Calibri" w:cs="Calibri"/>
      <w:sz w:val="16"/>
      <w:szCs w:val="16"/>
    </w:rPr>
  </w:style>
  <w:style w:type="character" w:customStyle="1" w:styleId="lede">
    <w:name w:val="lede"/>
    <w:basedOn w:val="DefaultParagraphFont"/>
    <w:rsid w:val="00392B8E"/>
  </w:style>
  <w:style w:type="character" w:customStyle="1" w:styleId="Heading7Char1">
    <w:name w:val="Heading 7 Char1"/>
    <w:basedOn w:val="DefaultParagraphFont"/>
    <w:semiHidden/>
    <w:rsid w:val="00392B8E"/>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392B8E"/>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392B8E"/>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392B8E"/>
    <w:rPr>
      <w:rFonts w:eastAsia="MS Mincho"/>
      <w:szCs w:val="20"/>
      <w:u w:val="single"/>
    </w:rPr>
  </w:style>
  <w:style w:type="character" w:customStyle="1" w:styleId="UnderlineChar2CharCharChar">
    <w:name w:val="Underline Char2 Char Char Char"/>
    <w:link w:val="UnderlineChar2CharChar"/>
    <w:rsid w:val="00392B8E"/>
    <w:rPr>
      <w:rFonts w:ascii="Calibri" w:eastAsia="MS Mincho" w:hAnsi="Calibri" w:cs="Calibri"/>
      <w:sz w:val="22"/>
      <w:szCs w:val="20"/>
      <w:u w:val="single"/>
    </w:rPr>
  </w:style>
  <w:style w:type="paragraph" w:customStyle="1" w:styleId="StylecardLatinVerdana-BoldUnderline">
    <w:name w:val="Style card + (Latin) Verdana-Bold Underline"/>
    <w:basedOn w:val="Normal"/>
    <w:link w:val="StylecardLatinVerdana-BoldUnderlineChar"/>
    <w:qFormat/>
    <w:rsid w:val="00392B8E"/>
    <w:pPr>
      <w:ind w:left="288" w:right="288"/>
    </w:pPr>
    <w:rPr>
      <w:rFonts w:eastAsia="SimSun"/>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392B8E"/>
    <w:rPr>
      <w:rFonts w:ascii="Calibri" w:eastAsia="SimSun" w:hAnsi="Calibri" w:cs="Calibri"/>
      <w:kern w:val="32"/>
      <w:sz w:val="22"/>
      <w:u w:val="single"/>
      <w:lang w:val="x-none" w:eastAsia="zh-CN" w:bidi="ar-SA"/>
    </w:rPr>
  </w:style>
  <w:style w:type="paragraph" w:customStyle="1" w:styleId="StyleCardText9pt">
    <w:name w:val="Style Card Text + 9 pt"/>
    <w:basedOn w:val="Normal"/>
    <w:link w:val="StyleCardText9ptChar"/>
    <w:qFormat/>
    <w:rsid w:val="00392B8E"/>
    <w:pPr>
      <w:spacing w:after="200"/>
      <w:contextualSpacing/>
    </w:pPr>
    <w:rPr>
      <w:rFonts w:eastAsia="Calibri"/>
    </w:rPr>
  </w:style>
  <w:style w:type="character" w:customStyle="1" w:styleId="StyleCardText9ptChar">
    <w:name w:val="Style Card Text + 9 pt Char"/>
    <w:basedOn w:val="DefaultParagraphFont"/>
    <w:link w:val="StyleCardText9pt"/>
    <w:rsid w:val="00392B8E"/>
    <w:rPr>
      <w:rFonts w:ascii="Calibri" w:eastAsia="Calibri" w:hAnsi="Calibri" w:cs="Calibri"/>
      <w:sz w:val="22"/>
    </w:rPr>
  </w:style>
  <w:style w:type="paragraph" w:styleId="Quote">
    <w:name w:val="Quote"/>
    <w:basedOn w:val="Normal"/>
    <w:next w:val="Normal"/>
    <w:link w:val="QuoteChar1"/>
    <w:uiPriority w:val="29"/>
    <w:qFormat/>
    <w:rsid w:val="00392B8E"/>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392B8E"/>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392B8E"/>
    <w:rPr>
      <w:rFonts w:ascii="Times New Roman" w:hAnsi="Times New Roman" w:cs="Times New Roman"/>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392B8E"/>
    <w:rPr>
      <w:rFonts w:ascii="Times New Roman" w:hAnsi="Times New Roman" w:cs="Times New Roman"/>
      <w:b/>
      <w:bCs/>
      <w:u w:val="single"/>
      <w:bdr w:val="single" w:sz="4" w:space="0" w:color="auto"/>
    </w:rPr>
  </w:style>
  <w:style w:type="character" w:customStyle="1" w:styleId="UnderlinedChar1">
    <w:name w:val="Underlined Char1"/>
    <w:aliases w:val="No Spacing12 Char1"/>
    <w:basedOn w:val="DefaultParagraphFont"/>
    <w:qFormat/>
    <w:rsid w:val="00392B8E"/>
    <w:rPr>
      <w:rFonts w:ascii="Century Gothic" w:hAnsi="Century Gothic"/>
      <w:sz w:val="24"/>
      <w:u w:val="thick"/>
    </w:rPr>
  </w:style>
  <w:style w:type="character" w:customStyle="1" w:styleId="StyleTimesNewRoman12ptBold">
    <w:name w:val="Style Times New Roman 12 pt Bold"/>
    <w:rsid w:val="00392B8E"/>
    <w:rPr>
      <w:b/>
      <w:bCs/>
      <w:sz w:val="24"/>
    </w:rPr>
  </w:style>
  <w:style w:type="character" w:customStyle="1" w:styleId="Intemphasis">
    <w:name w:val="Intemphasis"/>
    <w:uiPriority w:val="1"/>
    <w:qFormat/>
    <w:rsid w:val="00392B8E"/>
    <w:rPr>
      <w:rFonts w:ascii="Cambria" w:hAnsi="Cambria"/>
      <w:b/>
      <w:sz w:val="20"/>
      <w:u w:val="single"/>
      <w:bdr w:val="single" w:sz="4" w:space="0" w:color="auto"/>
      <w:shd w:val="pct25" w:color="auto" w:fill="auto"/>
    </w:rPr>
  </w:style>
  <w:style w:type="character" w:customStyle="1" w:styleId="BoldUnderlineChar1">
    <w:name w:val="BoldUnderline Char1"/>
    <w:rsid w:val="00392B8E"/>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392B8E"/>
    <w:pPr>
      <w:contextualSpacing/>
    </w:pPr>
    <w:rPr>
      <w:rFonts w:eastAsia="Cambria"/>
      <w:b/>
      <w:sz w:val="24"/>
    </w:rPr>
  </w:style>
  <w:style w:type="paragraph" w:customStyle="1" w:styleId="Shrink8">
    <w:name w:val="Shrink8"/>
    <w:basedOn w:val="Normal"/>
    <w:uiPriority w:val="99"/>
    <w:qFormat/>
    <w:rsid w:val="00392B8E"/>
    <w:rPr>
      <w:rFonts w:eastAsia="Cambria"/>
    </w:rPr>
  </w:style>
  <w:style w:type="paragraph" w:customStyle="1" w:styleId="UnderlineText">
    <w:name w:val="Underline Text"/>
    <w:basedOn w:val="Normal"/>
    <w:link w:val="UnderlineTextChar"/>
    <w:qFormat/>
    <w:rsid w:val="00392B8E"/>
    <w:pPr>
      <w:ind w:left="288"/>
    </w:pPr>
    <w:rPr>
      <w:rFonts w:asciiTheme="minorHAnsi" w:hAnsiTheme="minorHAnsi" w:cstheme="minorBidi"/>
      <w:sz w:val="24"/>
      <w:u w:val="single"/>
    </w:rPr>
  </w:style>
  <w:style w:type="paragraph" w:customStyle="1" w:styleId="HotRoute0">
    <w:name w:val="Hot Route"/>
    <w:basedOn w:val="Normal"/>
    <w:link w:val="HotRouteChar0"/>
    <w:qFormat/>
    <w:rsid w:val="00392B8E"/>
    <w:pPr>
      <w:ind w:left="288"/>
    </w:pPr>
    <w:rPr>
      <w:rFonts w:eastAsia="Cambria"/>
      <w:iCs/>
      <w:color w:val="000000"/>
      <w:sz w:val="18"/>
    </w:rPr>
  </w:style>
  <w:style w:type="character" w:customStyle="1" w:styleId="commentstext">
    <w:name w:val="comments_text"/>
    <w:uiPriority w:val="99"/>
    <w:rsid w:val="00392B8E"/>
    <w:rPr>
      <w:rFonts w:cs="Times New Roman"/>
    </w:rPr>
  </w:style>
  <w:style w:type="paragraph" w:customStyle="1" w:styleId="Heading42">
    <w:name w:val="Heading 42"/>
    <w:basedOn w:val="Normal"/>
    <w:uiPriority w:val="99"/>
    <w:qFormat/>
    <w:rsid w:val="00392B8E"/>
    <w:rPr>
      <w:rFonts w:eastAsia="Times New Roman"/>
    </w:rPr>
  </w:style>
  <w:style w:type="paragraph" w:customStyle="1" w:styleId="DebateNormal">
    <w:name w:val="DebateNormal"/>
    <w:basedOn w:val="Normal"/>
    <w:link w:val="DebateNormalChar"/>
    <w:qFormat/>
    <w:rsid w:val="00392B8E"/>
    <w:pPr>
      <w:spacing w:line="276" w:lineRule="auto"/>
    </w:pPr>
    <w:rPr>
      <w:rFonts w:eastAsia="Calibri"/>
      <w:szCs w:val="20"/>
    </w:rPr>
  </w:style>
  <w:style w:type="character" w:customStyle="1" w:styleId="DebateNormalChar">
    <w:name w:val="DebateNormal Char"/>
    <w:basedOn w:val="DefaultParagraphFont"/>
    <w:link w:val="DebateNormal"/>
    <w:rsid w:val="00392B8E"/>
    <w:rPr>
      <w:rFonts w:ascii="Calibri" w:eastAsia="Calibri" w:hAnsi="Calibri" w:cs="Calibri"/>
      <w:sz w:val="22"/>
      <w:szCs w:val="20"/>
    </w:rPr>
  </w:style>
  <w:style w:type="paragraph" w:customStyle="1" w:styleId="DebateEmphasis">
    <w:name w:val="DebateEmphasis"/>
    <w:basedOn w:val="Normal"/>
    <w:link w:val="DebateEmphasisChar"/>
    <w:qFormat/>
    <w:rsid w:val="00392B8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92B8E"/>
    <w:rPr>
      <w:rFonts w:ascii="Calibri" w:eastAsia="Calibri" w:hAnsi="Calibri" w:cs="Calibri"/>
      <w:b/>
      <w:sz w:val="22"/>
      <w:szCs w:val="20"/>
      <w:u w:val="single"/>
    </w:rPr>
  </w:style>
  <w:style w:type="paragraph" w:customStyle="1" w:styleId="NormalCite">
    <w:name w:val="NormalCite"/>
    <w:link w:val="NormalCiteChar"/>
    <w:qFormat/>
    <w:rsid w:val="00392B8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92B8E"/>
    <w:rPr>
      <w:rFonts w:ascii="Times New Roman" w:eastAsiaTheme="minorHAnsi" w:hAnsi="Times New Roman" w:cs="Times New Roman"/>
      <w:sz w:val="18"/>
      <w:szCs w:val="22"/>
    </w:rPr>
  </w:style>
  <w:style w:type="paragraph" w:customStyle="1" w:styleId="StyleUnderlineChar11pt3">
    <w:name w:val="Style Underline Char + 11 pt3"/>
    <w:link w:val="StyleUnderlineChar11pt3Char"/>
    <w:qFormat/>
    <w:rsid w:val="00392B8E"/>
    <w:pPr>
      <w:spacing w:after="160" w:line="259"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392B8E"/>
    <w:rPr>
      <w:rFonts w:ascii="Arial Narrow" w:eastAsia="Times New Roman" w:hAnsi="Arial Narrow"/>
      <w:sz w:val="22"/>
      <w:u w:val="single"/>
    </w:rPr>
  </w:style>
  <w:style w:type="character" w:customStyle="1" w:styleId="date-display-single">
    <w:name w:val="date-display-single"/>
    <w:basedOn w:val="DefaultParagraphFont"/>
    <w:rsid w:val="00392B8E"/>
  </w:style>
  <w:style w:type="character" w:customStyle="1" w:styleId="StyleunderlineBold0">
    <w:name w:val="Style underline + Bold"/>
    <w:basedOn w:val="underline"/>
    <w:rsid w:val="00392B8E"/>
    <w:rPr>
      <w:rFonts w:ascii="Times New Roman" w:hAnsi="Times New Roman"/>
      <w:b w:val="0"/>
      <w:sz w:val="20"/>
      <w:u w:val="single"/>
    </w:rPr>
  </w:style>
  <w:style w:type="character" w:customStyle="1" w:styleId="BodyTextIndent3Char1">
    <w:name w:val="Body Text Indent 3 Char1"/>
    <w:basedOn w:val="DefaultParagraphFont"/>
    <w:uiPriority w:val="99"/>
    <w:rsid w:val="00392B8E"/>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
    <w:basedOn w:val="DefaultParagraphFont"/>
    <w:uiPriority w:val="5"/>
    <w:qFormat/>
    <w:rsid w:val="00392B8E"/>
    <w:rPr>
      <w:b/>
      <w:bCs/>
      <w:strike w:val="0"/>
      <w:dstrike w:val="0"/>
      <w:sz w:val="24"/>
      <w:u w:val="none"/>
      <w:effect w:val="none"/>
    </w:rPr>
  </w:style>
  <w:style w:type="character" w:customStyle="1" w:styleId="UnderlineChar5Char">
    <w:name w:val="Underline Char5 Char"/>
    <w:basedOn w:val="DefaultParagraphFont"/>
    <w:rsid w:val="00392B8E"/>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92B8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92B8E"/>
    <w:rPr>
      <w:szCs w:val="24"/>
      <w:u w:val="single"/>
      <w:lang w:val="en-US" w:eastAsia="en-US" w:bidi="ar-SA"/>
    </w:rPr>
  </w:style>
  <w:style w:type="character" w:customStyle="1" w:styleId="UnderlineChar4Char">
    <w:name w:val="Underline Char4 Char"/>
    <w:basedOn w:val="DefaultParagraphFont"/>
    <w:link w:val="UnderlineChar4"/>
    <w:rsid w:val="00392B8E"/>
    <w:rPr>
      <w:u w:val="single"/>
    </w:rPr>
  </w:style>
  <w:style w:type="paragraph" w:customStyle="1" w:styleId="UnderlineChar4">
    <w:name w:val="Underline Char4"/>
    <w:basedOn w:val="Normal"/>
    <w:link w:val="UnderlineChar4Char"/>
    <w:qFormat/>
    <w:rsid w:val="00392B8E"/>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392B8E"/>
    <w:rPr>
      <w:b/>
      <w:u w:val="single"/>
    </w:rPr>
  </w:style>
  <w:style w:type="paragraph" w:customStyle="1" w:styleId="BoldandUnderlineChar3">
    <w:name w:val="Bold and Underline Char3"/>
    <w:basedOn w:val="Normal"/>
    <w:link w:val="BoldandUnderlineChar3Char2"/>
    <w:qFormat/>
    <w:rsid w:val="00392B8E"/>
    <w:rPr>
      <w:rFonts w:asciiTheme="minorHAnsi" w:hAnsiTheme="minorHAnsi" w:cstheme="minorBidi"/>
      <w:b/>
      <w:sz w:val="24"/>
      <w:u w:val="single"/>
    </w:rPr>
  </w:style>
  <w:style w:type="paragraph" w:customStyle="1" w:styleId="Language">
    <w:name w:val="Language"/>
    <w:basedOn w:val="Normal"/>
    <w:link w:val="LanguageChar"/>
    <w:qFormat/>
    <w:rsid w:val="00392B8E"/>
    <w:rPr>
      <w:rFonts w:eastAsia="Times New Roman"/>
      <w:strike/>
      <w:szCs w:val="20"/>
    </w:rPr>
  </w:style>
  <w:style w:type="character" w:customStyle="1" w:styleId="LanguageChar">
    <w:name w:val="Language Char"/>
    <w:basedOn w:val="DefaultParagraphFont"/>
    <w:link w:val="Language"/>
    <w:rsid w:val="00392B8E"/>
    <w:rPr>
      <w:rFonts w:ascii="Calibri" w:eastAsia="Times New Roman" w:hAnsi="Calibri" w:cs="Calibri"/>
      <w:strike/>
      <w:sz w:val="22"/>
      <w:szCs w:val="20"/>
    </w:rPr>
  </w:style>
  <w:style w:type="paragraph" w:customStyle="1" w:styleId="UnderlineChar3">
    <w:name w:val="Underline Char3"/>
    <w:basedOn w:val="Normal"/>
    <w:link w:val="UnderlineChar3Char"/>
    <w:qFormat/>
    <w:rsid w:val="00392B8E"/>
    <w:rPr>
      <w:rFonts w:eastAsia="Times New Roman"/>
      <w:u w:val="single"/>
    </w:rPr>
  </w:style>
  <w:style w:type="character" w:customStyle="1" w:styleId="UnderlineChar3Char">
    <w:name w:val="Underline Char3 Char"/>
    <w:basedOn w:val="DefaultParagraphFont"/>
    <w:link w:val="UnderlineChar3"/>
    <w:rsid w:val="00392B8E"/>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392B8E"/>
    <w:rPr>
      <w:rFonts w:eastAsia="Times New Roman"/>
      <w:b/>
      <w:u w:val="single"/>
    </w:rPr>
  </w:style>
  <w:style w:type="character" w:customStyle="1" w:styleId="BoldandUnderlineChar3CharChar">
    <w:name w:val="Bold and Underline Char3 Char Char"/>
    <w:basedOn w:val="DefaultParagraphFont"/>
    <w:link w:val="BoldandUnderlineChar3Char"/>
    <w:rsid w:val="00392B8E"/>
    <w:rPr>
      <w:rFonts w:ascii="Calibri" w:eastAsia="Times New Roman" w:hAnsi="Calibri" w:cs="Calibri"/>
      <w:b/>
      <w:sz w:val="22"/>
      <w:u w:val="single"/>
    </w:rPr>
  </w:style>
  <w:style w:type="character" w:customStyle="1" w:styleId="FontStyle477">
    <w:name w:val="Font Style477"/>
    <w:basedOn w:val="DefaultParagraphFont"/>
    <w:uiPriority w:val="99"/>
    <w:rsid w:val="00392B8E"/>
    <w:rPr>
      <w:rFonts w:ascii="Times New Roman" w:hAnsi="Times New Roman" w:cs="Times New Roman"/>
      <w:sz w:val="18"/>
      <w:szCs w:val="18"/>
    </w:rPr>
  </w:style>
  <w:style w:type="character" w:customStyle="1" w:styleId="FontStyle505">
    <w:name w:val="Font Style505"/>
    <w:basedOn w:val="DefaultParagraphFont"/>
    <w:uiPriority w:val="99"/>
    <w:rsid w:val="00392B8E"/>
    <w:rPr>
      <w:rFonts w:ascii="Times New Roman" w:hAnsi="Times New Roman" w:cs="Times New Roman"/>
      <w:sz w:val="18"/>
      <w:szCs w:val="18"/>
    </w:rPr>
  </w:style>
  <w:style w:type="character" w:customStyle="1" w:styleId="FontStyle514">
    <w:name w:val="Font Style514"/>
    <w:basedOn w:val="DefaultParagraphFont"/>
    <w:uiPriority w:val="99"/>
    <w:rsid w:val="00392B8E"/>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392B8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92B8E"/>
    <w:rPr>
      <w:rFonts w:ascii="Calibri" w:eastAsia="Times New Roman" w:hAnsi="Calibri" w:cs="Calibri"/>
      <w:b/>
      <w:bCs/>
      <w:i/>
      <w:iCs/>
      <w:sz w:val="22"/>
      <w:u w:val="single"/>
    </w:rPr>
  </w:style>
  <w:style w:type="character" w:customStyle="1" w:styleId="FontStyle500">
    <w:name w:val="Font Style500"/>
    <w:basedOn w:val="DefaultParagraphFont"/>
    <w:uiPriority w:val="99"/>
    <w:rsid w:val="00392B8E"/>
    <w:rPr>
      <w:rFonts w:ascii="Times New Roman" w:hAnsi="Times New Roman" w:cs="Times New Roman"/>
      <w:b/>
      <w:bCs/>
      <w:sz w:val="16"/>
      <w:szCs w:val="16"/>
    </w:rPr>
  </w:style>
  <w:style w:type="character" w:customStyle="1" w:styleId="LanguageEditingChar">
    <w:name w:val="Language Editing Char"/>
    <w:link w:val="LanguageEditing"/>
    <w:locked/>
    <w:rsid w:val="00392B8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92B8E"/>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392B8E"/>
    <w:rPr>
      <w:rFonts w:ascii="Times New Roman" w:eastAsia="Times New Roman" w:hAnsi="Times New Roman" w:cs="Times New Roman"/>
      <w:b/>
      <w:szCs w:val="24"/>
      <w:u w:val="single"/>
    </w:rPr>
  </w:style>
  <w:style w:type="paragraph" w:customStyle="1" w:styleId="CardT1">
    <w:name w:val="CardT1"/>
    <w:basedOn w:val="Normal"/>
    <w:link w:val="CardT1Char"/>
    <w:qFormat/>
    <w:rsid w:val="00392B8E"/>
    <w:rPr>
      <w:rFonts w:eastAsia="Calibri"/>
      <w:kern w:val="2"/>
      <w:sz w:val="14"/>
      <w:szCs w:val="14"/>
      <w:lang w:eastAsia="zh-TW"/>
    </w:rPr>
  </w:style>
  <w:style w:type="character" w:customStyle="1" w:styleId="CardT1Char">
    <w:name w:val="CardT1 Char"/>
    <w:link w:val="CardT1"/>
    <w:rsid w:val="00392B8E"/>
    <w:rPr>
      <w:rFonts w:ascii="Calibri" w:eastAsia="Calibri" w:hAnsi="Calibri" w:cs="Calibri"/>
      <w:kern w:val="2"/>
      <w:sz w:val="14"/>
      <w:szCs w:val="14"/>
      <w:lang w:eastAsia="zh-TW"/>
    </w:rPr>
  </w:style>
  <w:style w:type="character" w:customStyle="1" w:styleId="CardCite1">
    <w:name w:val="CardCite1"/>
    <w:qFormat/>
    <w:rsid w:val="00392B8E"/>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392B8E"/>
    <w:rPr>
      <w:rFonts w:ascii="Times New Roman" w:hAnsi="Times New Roman" w:cs="Times New Roman"/>
      <w:sz w:val="14"/>
      <w:szCs w:val="14"/>
    </w:rPr>
  </w:style>
  <w:style w:type="character" w:customStyle="1" w:styleId="FontStyle212">
    <w:name w:val="Font Style212"/>
    <w:basedOn w:val="DefaultParagraphFont"/>
    <w:uiPriority w:val="99"/>
    <w:rsid w:val="00392B8E"/>
    <w:rPr>
      <w:rFonts w:ascii="Times New Roman" w:hAnsi="Times New Roman" w:cs="Times New Roman"/>
      <w:b/>
      <w:bCs/>
      <w:sz w:val="18"/>
      <w:szCs w:val="18"/>
    </w:rPr>
  </w:style>
  <w:style w:type="character" w:customStyle="1" w:styleId="FontStyle275">
    <w:name w:val="Font Style275"/>
    <w:basedOn w:val="DefaultParagraphFont"/>
    <w:uiPriority w:val="99"/>
    <w:rsid w:val="00392B8E"/>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392B8E"/>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392B8E"/>
    <w:rPr>
      <w:rFonts w:eastAsia="Times New Roman"/>
      <w:b/>
      <w:bCs/>
      <w:sz w:val="22"/>
      <w:u w:val="single"/>
    </w:rPr>
  </w:style>
  <w:style w:type="paragraph" w:customStyle="1" w:styleId="Underline20">
    <w:name w:val="Underline2"/>
    <w:basedOn w:val="Normal"/>
    <w:link w:val="Underline2Char"/>
    <w:uiPriority w:val="4"/>
    <w:qFormat/>
    <w:rsid w:val="00392B8E"/>
    <w:rPr>
      <w:rFonts w:eastAsia="Calibri"/>
      <w:u w:val="single"/>
    </w:rPr>
  </w:style>
  <w:style w:type="character" w:customStyle="1" w:styleId="Underline2Char">
    <w:name w:val="Underline2 Char"/>
    <w:link w:val="Underline20"/>
    <w:uiPriority w:val="4"/>
    <w:rsid w:val="00392B8E"/>
    <w:rPr>
      <w:rFonts w:ascii="Calibri" w:eastAsia="Calibri" w:hAnsi="Calibri" w:cs="Calibri"/>
      <w:sz w:val="22"/>
      <w:u w:val="single"/>
    </w:rPr>
  </w:style>
  <w:style w:type="character" w:customStyle="1" w:styleId="CharacterStyle3">
    <w:name w:val="Character Style 3"/>
    <w:rsid w:val="00392B8E"/>
    <w:rPr>
      <w:rFonts w:ascii="Bookman Old Style" w:hAnsi="Bookman Old Style" w:cs="Bookman Old Style"/>
      <w:spacing w:val="-5"/>
      <w:sz w:val="18"/>
      <w:szCs w:val="18"/>
    </w:rPr>
  </w:style>
  <w:style w:type="paragraph" w:customStyle="1" w:styleId="p0">
    <w:name w:val="p0"/>
    <w:basedOn w:val="Normal"/>
    <w:uiPriority w:val="99"/>
    <w:qFormat/>
    <w:rsid w:val="00392B8E"/>
    <w:pPr>
      <w:spacing w:before="100" w:beforeAutospacing="1" w:after="100" w:afterAutospacing="1"/>
    </w:pPr>
    <w:rPr>
      <w:rFonts w:eastAsia="Times New Roman"/>
      <w:sz w:val="24"/>
    </w:rPr>
  </w:style>
  <w:style w:type="character" w:customStyle="1" w:styleId="1">
    <w:name w:val="1"/>
    <w:rsid w:val="00392B8E"/>
    <w:rPr>
      <w:rFonts w:cs="Arial"/>
      <w:bCs/>
      <w:sz w:val="20"/>
      <w:u w:val="single"/>
      <w:lang w:val="en-US" w:eastAsia="en-US" w:bidi="ar-SA"/>
    </w:rPr>
  </w:style>
  <w:style w:type="paragraph" w:customStyle="1" w:styleId="dropcap">
    <w:name w:val="dropcap"/>
    <w:basedOn w:val="Normal"/>
    <w:uiPriority w:val="99"/>
    <w:qFormat/>
    <w:rsid w:val="00392B8E"/>
    <w:pPr>
      <w:spacing w:before="100" w:beforeAutospacing="1" w:after="100" w:afterAutospacing="1"/>
    </w:pPr>
    <w:rPr>
      <w:rFonts w:eastAsia="Times New Roman"/>
      <w:sz w:val="24"/>
    </w:rPr>
  </w:style>
  <w:style w:type="character" w:customStyle="1" w:styleId="BodyTextIndent2Char1">
    <w:name w:val="Body Text Indent 2 Char1"/>
    <w:basedOn w:val="DefaultParagraphFont"/>
    <w:rsid w:val="00392B8E"/>
    <w:rPr>
      <w:rFonts w:ascii="Georgia" w:hAnsi="Georgia"/>
    </w:rPr>
  </w:style>
  <w:style w:type="paragraph" w:customStyle="1" w:styleId="StyleStyle49pt6">
    <w:name w:val="Style Style4 + 9 pt6"/>
    <w:basedOn w:val="Style4"/>
    <w:link w:val="StyleStyle49pt6Char"/>
    <w:qFormat/>
    <w:rsid w:val="00392B8E"/>
    <w:rPr>
      <w:rFonts w:ascii="Times New Roman" w:eastAsia="Times New Roman" w:hAnsi="Times New Roman" w:cs="Times New Roman"/>
    </w:rPr>
  </w:style>
  <w:style w:type="character" w:customStyle="1" w:styleId="StyleStyle49pt6Char">
    <w:name w:val="Style Style4 + 9 pt6 Char"/>
    <w:basedOn w:val="Style4Char"/>
    <w:link w:val="StyleStyle49pt6"/>
    <w:rsid w:val="00392B8E"/>
    <w:rPr>
      <w:rFonts w:ascii="Times New Roman" w:eastAsia="Times New Roman" w:hAnsi="Times New Roman" w:cs="Times New Roman"/>
      <w:u w:val="single"/>
    </w:rPr>
  </w:style>
  <w:style w:type="paragraph" w:customStyle="1" w:styleId="UnderlineCharCharCharChar">
    <w:name w:val="Underline Char Char Char Char"/>
    <w:basedOn w:val="Normal"/>
    <w:link w:val="UnderlineCharCharCharCharChar"/>
    <w:qFormat/>
    <w:rsid w:val="00392B8E"/>
    <w:rPr>
      <w:rFonts w:ascii="Georgia" w:eastAsia="Times New Roman" w:hAnsi="Georgia" w:cs="Times New Roman"/>
      <w:sz w:val="24"/>
      <w:u w:val="single"/>
    </w:rPr>
  </w:style>
  <w:style w:type="character" w:customStyle="1" w:styleId="CharChar31">
    <w:name w:val="Char Char31"/>
    <w:rsid w:val="00392B8E"/>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392B8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92B8E"/>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92B8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92B8E"/>
    <w:rPr>
      <w:rFonts w:ascii="Georgia" w:hAnsi="Georgia"/>
      <w:b/>
      <w:bCs/>
      <w:sz w:val="24"/>
      <w:u w:val="single"/>
    </w:rPr>
  </w:style>
  <w:style w:type="character" w:customStyle="1" w:styleId="Subtitle2">
    <w:name w:val="Subtitle2"/>
    <w:rsid w:val="00392B8E"/>
  </w:style>
  <w:style w:type="character" w:customStyle="1" w:styleId="drop">
    <w:name w:val="drop"/>
    <w:rsid w:val="00392B8E"/>
  </w:style>
  <w:style w:type="character" w:customStyle="1" w:styleId="bioline">
    <w:name w:val="bioline"/>
    <w:rsid w:val="00392B8E"/>
  </w:style>
  <w:style w:type="character" w:customStyle="1" w:styleId="articletitle0">
    <w:name w:val="article_title"/>
    <w:rsid w:val="00392B8E"/>
  </w:style>
  <w:style w:type="character" w:customStyle="1" w:styleId="A4">
    <w:name w:val="A4"/>
    <w:uiPriority w:val="99"/>
    <w:rsid w:val="00392B8E"/>
    <w:rPr>
      <w:color w:val="000000"/>
    </w:rPr>
  </w:style>
  <w:style w:type="character" w:customStyle="1" w:styleId="DebatenoramlChar">
    <w:name w:val="Debatenoraml Char"/>
    <w:link w:val="Debatenoraml"/>
    <w:locked/>
    <w:rsid w:val="00392B8E"/>
    <w:rPr>
      <w:rFonts w:ascii="Times New Roman" w:hAnsi="Times New Roman"/>
    </w:rPr>
  </w:style>
  <w:style w:type="paragraph" w:customStyle="1" w:styleId="Debatenoraml">
    <w:name w:val="Debatenoraml"/>
    <w:basedOn w:val="NoSpacing"/>
    <w:link w:val="DebatenoramlChar"/>
    <w:qFormat/>
    <w:rsid w:val="00392B8E"/>
    <w:pPr>
      <w:spacing w:line="240" w:lineRule="auto"/>
    </w:pPr>
    <w:rPr>
      <w:rFonts w:ascii="Times New Roman" w:hAnsi="Times New Roman"/>
    </w:rPr>
  </w:style>
  <w:style w:type="character" w:customStyle="1" w:styleId="s2">
    <w:name w:val="s2"/>
    <w:rsid w:val="00392B8E"/>
  </w:style>
  <w:style w:type="character" w:customStyle="1" w:styleId="s4">
    <w:name w:val="s4"/>
    <w:rsid w:val="00392B8E"/>
  </w:style>
  <w:style w:type="character" w:customStyle="1" w:styleId="s5">
    <w:name w:val="s5"/>
    <w:rsid w:val="00392B8E"/>
  </w:style>
  <w:style w:type="paragraph" w:customStyle="1" w:styleId="SynergyTag">
    <w:name w:val="SynergyTag"/>
    <w:basedOn w:val="Normal"/>
    <w:uiPriority w:val="99"/>
    <w:qFormat/>
    <w:rsid w:val="00392B8E"/>
    <w:rPr>
      <w:rFonts w:eastAsia="Calibri"/>
      <w:b/>
    </w:rPr>
  </w:style>
  <w:style w:type="paragraph" w:customStyle="1" w:styleId="Quals">
    <w:name w:val="Quals"/>
    <w:basedOn w:val="Normal"/>
    <w:link w:val="QualsChar"/>
    <w:qFormat/>
    <w:rsid w:val="00392B8E"/>
    <w:rPr>
      <w:rFonts w:eastAsia="Calibri"/>
      <w:sz w:val="18"/>
    </w:rPr>
  </w:style>
  <w:style w:type="character" w:customStyle="1" w:styleId="QualsChar">
    <w:name w:val="Quals Char"/>
    <w:link w:val="Quals"/>
    <w:rsid w:val="00392B8E"/>
    <w:rPr>
      <w:rFonts w:ascii="Calibri" w:eastAsia="Calibri" w:hAnsi="Calibri" w:cs="Calibri"/>
      <w:sz w:val="18"/>
    </w:rPr>
  </w:style>
  <w:style w:type="character" w:customStyle="1" w:styleId="cap">
    <w:name w:val="cap"/>
    <w:rsid w:val="00392B8E"/>
  </w:style>
  <w:style w:type="character" w:customStyle="1" w:styleId="rightsnotice">
    <w:name w:val="rightsnotice"/>
    <w:rsid w:val="00392B8E"/>
  </w:style>
  <w:style w:type="paragraph" w:customStyle="1" w:styleId="times">
    <w:name w:val="times"/>
    <w:basedOn w:val="Normal"/>
    <w:uiPriority w:val="99"/>
    <w:qFormat/>
    <w:rsid w:val="00392B8E"/>
    <w:pPr>
      <w:spacing w:before="100" w:beforeAutospacing="1" w:after="100" w:afterAutospacing="1"/>
    </w:pPr>
    <w:rPr>
      <w:rFonts w:eastAsia="Times New Roman"/>
      <w:sz w:val="24"/>
    </w:rPr>
  </w:style>
  <w:style w:type="character" w:customStyle="1" w:styleId="Caption1">
    <w:name w:val="Caption1"/>
    <w:rsid w:val="00392B8E"/>
  </w:style>
  <w:style w:type="character" w:customStyle="1" w:styleId="credit">
    <w:name w:val="credit"/>
    <w:rsid w:val="00392B8E"/>
  </w:style>
  <w:style w:type="character" w:customStyle="1" w:styleId="scaps">
    <w:name w:val="scaps"/>
    <w:rsid w:val="00392B8E"/>
  </w:style>
  <w:style w:type="character" w:customStyle="1" w:styleId="current-article">
    <w:name w:val="current-article"/>
    <w:rsid w:val="00392B8E"/>
  </w:style>
  <w:style w:type="character" w:customStyle="1" w:styleId="related-current-indicator">
    <w:name w:val="related-current-indicator"/>
    <w:rsid w:val="00392B8E"/>
  </w:style>
  <w:style w:type="character" w:customStyle="1" w:styleId="bylclear">
    <w:name w:val="bylclear"/>
    <w:rsid w:val="00392B8E"/>
  </w:style>
  <w:style w:type="character" w:customStyle="1" w:styleId="timestamp">
    <w:name w:val="timestamp"/>
    <w:rsid w:val="00392B8E"/>
  </w:style>
  <w:style w:type="character" w:customStyle="1" w:styleId="comments">
    <w:name w:val="comments"/>
    <w:rsid w:val="00392B8E"/>
  </w:style>
  <w:style w:type="character" w:customStyle="1" w:styleId="essaytext">
    <w:name w:val="essaytext"/>
    <w:rsid w:val="00392B8E"/>
  </w:style>
  <w:style w:type="character" w:customStyle="1" w:styleId="byline">
    <w:name w:val="byline"/>
    <w:rsid w:val="00392B8E"/>
  </w:style>
  <w:style w:type="character" w:customStyle="1" w:styleId="username">
    <w:name w:val="username"/>
    <w:rsid w:val="00392B8E"/>
  </w:style>
  <w:style w:type="character" w:customStyle="1" w:styleId="toplinks">
    <w:name w:val="toplinks"/>
    <w:rsid w:val="00392B8E"/>
  </w:style>
  <w:style w:type="paragraph" w:customStyle="1" w:styleId="BodyA">
    <w:name w:val="Body A"/>
    <w:uiPriority w:val="99"/>
    <w:qFormat/>
    <w:rsid w:val="00392B8E"/>
    <w:rPr>
      <w:rFonts w:ascii="Helvetica" w:eastAsia="ヒラギノ角ゴ Pro W3" w:hAnsi="Helvetica" w:cs="Times New Roman"/>
      <w:color w:val="000000"/>
      <w:szCs w:val="20"/>
    </w:rPr>
  </w:style>
  <w:style w:type="paragraph" w:customStyle="1" w:styleId="Starred">
    <w:name w:val="Starred"/>
    <w:basedOn w:val="Normal"/>
    <w:link w:val="StarredChar"/>
    <w:qFormat/>
    <w:rsid w:val="00392B8E"/>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392B8E"/>
    <w:rPr>
      <w:rFonts w:ascii="Calibri" w:eastAsia="Times New Roman" w:hAnsi="Calibri" w:cs="Calibri"/>
      <w:b/>
      <w:caps/>
      <w:sz w:val="22"/>
      <w:szCs w:val="28"/>
      <w:u w:val="single"/>
    </w:rPr>
  </w:style>
  <w:style w:type="paragraph" w:customStyle="1" w:styleId="NotStarred">
    <w:name w:val="NotStarred"/>
    <w:basedOn w:val="Normal"/>
    <w:link w:val="NotStarredChar"/>
    <w:qFormat/>
    <w:rsid w:val="00392B8E"/>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392B8E"/>
    <w:rPr>
      <w:rFonts w:ascii="Calibri" w:eastAsia="Times New Roman" w:hAnsi="Calibri" w:cs="Calibri"/>
      <w:b/>
      <w:caps/>
      <w:sz w:val="22"/>
      <w:szCs w:val="28"/>
      <w:u w:val="single"/>
    </w:rPr>
  </w:style>
  <w:style w:type="character" w:customStyle="1" w:styleId="A3">
    <w:name w:val="A3"/>
    <w:uiPriority w:val="99"/>
    <w:rsid w:val="00392B8E"/>
    <w:rPr>
      <w:rFonts w:cs="Perpetua"/>
      <w:color w:val="000000"/>
      <w:sz w:val="15"/>
      <w:szCs w:val="15"/>
    </w:rPr>
  </w:style>
  <w:style w:type="character" w:customStyle="1" w:styleId="see">
    <w:name w:val="see"/>
    <w:rsid w:val="00392B8E"/>
  </w:style>
  <w:style w:type="character" w:customStyle="1" w:styleId="first-letter">
    <w:name w:val="first-letter"/>
    <w:rsid w:val="00392B8E"/>
  </w:style>
  <w:style w:type="character" w:customStyle="1" w:styleId="focusparagraph">
    <w:name w:val="focusparagraph"/>
    <w:rsid w:val="00392B8E"/>
  </w:style>
  <w:style w:type="character" w:customStyle="1" w:styleId="lightblue">
    <w:name w:val="lightblue"/>
    <w:rsid w:val="00392B8E"/>
  </w:style>
  <w:style w:type="character" w:customStyle="1" w:styleId="StyleUnderlineCharChar9pt">
    <w:name w:val="Style Underline Char Char + 9 pt"/>
    <w:rsid w:val="00392B8E"/>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392B8E"/>
    <w:pPr>
      <w:spacing w:after="200" w:line="276" w:lineRule="auto"/>
    </w:pPr>
    <w:rPr>
      <w:rFonts w:eastAsia="Times New Roman"/>
      <w:b/>
      <w:sz w:val="24"/>
    </w:rPr>
  </w:style>
  <w:style w:type="character" w:customStyle="1" w:styleId="tagCharCharChar">
    <w:name w:val="tag Char Char Char"/>
    <w:link w:val="tagCharChar"/>
    <w:rsid w:val="00392B8E"/>
    <w:rPr>
      <w:rFonts w:ascii="Calibri" w:eastAsia="Times New Roman" w:hAnsi="Calibri" w:cs="Calibri"/>
      <w:b/>
    </w:rPr>
  </w:style>
  <w:style w:type="paragraph" w:customStyle="1" w:styleId="StyleStyle49ptBorderSinglesolidlineAuto05ptLi">
    <w:name w:val="Style Style4 + 9 pt Border: : (Single solid line Auto  0.5 pt Li..."/>
    <w:basedOn w:val="Style4"/>
    <w:link w:val="StyleStyle49ptBorderSinglesolidlineAuto05ptLiChar"/>
    <w:qFormat/>
    <w:rsid w:val="00392B8E"/>
    <w:rPr>
      <w:rFonts w:ascii="Times New Roman" w:hAnsi="Times New Roman" w:cs="Times New Roman"/>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392B8E"/>
    <w:rPr>
      <w:rFonts w:ascii="Times New Roman" w:hAnsi="Times New Roman" w:cs="Times New Roman"/>
      <w:u w:val="single"/>
      <w:bdr w:val="single" w:sz="4" w:space="0" w:color="auto"/>
    </w:rPr>
  </w:style>
  <w:style w:type="character" w:customStyle="1" w:styleId="Header1">
    <w:name w:val="Header1"/>
    <w:rsid w:val="00392B8E"/>
  </w:style>
  <w:style w:type="paragraph" w:customStyle="1" w:styleId="H4Tag">
    <w:name w:val="H4 (Tag)"/>
    <w:basedOn w:val="Normal"/>
    <w:link w:val="H4TagChar1"/>
    <w:qFormat/>
    <w:rsid w:val="00392B8E"/>
    <w:rPr>
      <w:rFonts w:eastAsia="Calibri"/>
      <w:b/>
    </w:rPr>
  </w:style>
  <w:style w:type="character" w:customStyle="1" w:styleId="H4TagChar1">
    <w:name w:val="H4 (Tag) Char1"/>
    <w:link w:val="H4Tag"/>
    <w:rsid w:val="00392B8E"/>
    <w:rPr>
      <w:rFonts w:ascii="Calibri" w:eastAsia="Calibri" w:hAnsi="Calibri" w:cs="Calibri"/>
      <w:b/>
      <w:sz w:val="22"/>
    </w:rPr>
  </w:style>
  <w:style w:type="character" w:customStyle="1" w:styleId="citationgenerated">
    <w:name w:val="citation generated"/>
    <w:rsid w:val="00392B8E"/>
  </w:style>
  <w:style w:type="paragraph" w:customStyle="1" w:styleId="CM25">
    <w:name w:val="CM25"/>
    <w:basedOn w:val="Default"/>
    <w:next w:val="Default"/>
    <w:uiPriority w:val="99"/>
    <w:qFormat/>
    <w:rsid w:val="00392B8E"/>
    <w:pPr>
      <w:spacing w:after="233" w:line="276" w:lineRule="auto"/>
    </w:pPr>
    <w:rPr>
      <w:rFonts w:ascii="Georgia" w:eastAsia="Calibri" w:hAnsi="Georgia"/>
      <w:color w:val="auto"/>
      <w:sz w:val="22"/>
    </w:rPr>
  </w:style>
  <w:style w:type="character" w:customStyle="1" w:styleId="Title10">
    <w:name w:val="Title1"/>
    <w:rsid w:val="00392B8E"/>
  </w:style>
  <w:style w:type="character" w:customStyle="1" w:styleId="BoldandUnderlineCharCharCharChar">
    <w:name w:val="Bold and Underline Char Char Char Char"/>
    <w:rsid w:val="00392B8E"/>
    <w:rPr>
      <w:b/>
      <w:noProof w:val="0"/>
      <w:u w:val="single"/>
      <w:lang w:val="en-US" w:eastAsia="en-US" w:bidi="ar-SA"/>
    </w:rPr>
  </w:style>
  <w:style w:type="character" w:customStyle="1" w:styleId="FontStyle29">
    <w:name w:val="Font Style29"/>
    <w:uiPriority w:val="99"/>
    <w:rsid w:val="00392B8E"/>
    <w:rPr>
      <w:rFonts w:ascii="Arial" w:hAnsi="Arial" w:cs="Arial"/>
      <w:sz w:val="14"/>
      <w:szCs w:val="14"/>
    </w:rPr>
  </w:style>
  <w:style w:type="character" w:customStyle="1" w:styleId="Debate-CardTagandCite-F6Char">
    <w:name w:val="Debate- Card Tag and Cite- F6 Char"/>
    <w:link w:val="Debate-CardTagandCite-F6"/>
    <w:locked/>
    <w:rsid w:val="00392B8E"/>
    <w:rPr>
      <w:rFonts w:ascii="Georgia" w:hAnsi="Georgia"/>
      <w:b/>
    </w:rPr>
  </w:style>
  <w:style w:type="paragraph" w:customStyle="1" w:styleId="Debate-CardTagandCite-F6">
    <w:name w:val="Debate- Card Tag and Cite- F6"/>
    <w:basedOn w:val="Normal"/>
    <w:link w:val="Debate-CardTagandCite-F6Char"/>
    <w:qFormat/>
    <w:rsid w:val="00392B8E"/>
    <w:pPr>
      <w:contextualSpacing/>
    </w:pPr>
    <w:rPr>
      <w:rFonts w:ascii="Georgia" w:hAnsi="Georgia" w:cstheme="minorBidi"/>
      <w:b/>
      <w:sz w:val="24"/>
    </w:rPr>
  </w:style>
  <w:style w:type="paragraph" w:customStyle="1" w:styleId="Cardtext4">
    <w:name w:val="Card text"/>
    <w:link w:val="CardtextChar3"/>
    <w:qFormat/>
    <w:rsid w:val="00392B8E"/>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392B8E"/>
    <w:pPr>
      <w:spacing w:before="240" w:after="60"/>
    </w:pPr>
    <w:rPr>
      <w:rFonts w:eastAsia="Times New Roman"/>
      <w:b/>
      <w:szCs w:val="28"/>
      <w:u w:val="single"/>
    </w:rPr>
  </w:style>
  <w:style w:type="character" w:customStyle="1" w:styleId="NewHeading2Char">
    <w:name w:val="NewHeading2 Char"/>
    <w:link w:val="NewHeading2"/>
    <w:rsid w:val="00392B8E"/>
    <w:rPr>
      <w:rFonts w:ascii="Calibri" w:eastAsia="Times New Roman" w:hAnsi="Calibri" w:cs="Calibri"/>
      <w:b/>
      <w:sz w:val="22"/>
      <w:szCs w:val="28"/>
      <w:u w:val="single"/>
    </w:rPr>
  </w:style>
  <w:style w:type="paragraph" w:customStyle="1" w:styleId="TagGA11">
    <w:name w:val="Tag GA 11"/>
    <w:basedOn w:val="TOC1"/>
    <w:uiPriority w:val="99"/>
    <w:qFormat/>
    <w:rsid w:val="00392B8E"/>
    <w:pPr>
      <w:spacing w:after="160"/>
    </w:pPr>
    <w:rPr>
      <w:rFonts w:eastAsia="Calibri"/>
      <w:b/>
      <w:szCs w:val="20"/>
    </w:rPr>
  </w:style>
  <w:style w:type="paragraph" w:customStyle="1" w:styleId="CM32">
    <w:name w:val="CM3+2"/>
    <w:basedOn w:val="Normal"/>
    <w:next w:val="Normal"/>
    <w:uiPriority w:val="99"/>
    <w:qFormat/>
    <w:rsid w:val="00392B8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92B8E"/>
    <w:rPr>
      <w:rFonts w:eastAsia="Calibri"/>
    </w:rPr>
  </w:style>
  <w:style w:type="paragraph" w:customStyle="1" w:styleId="TagLine">
    <w:name w:val="Tag Line"/>
    <w:basedOn w:val="Normal"/>
    <w:next w:val="FullText"/>
    <w:uiPriority w:val="99"/>
    <w:qFormat/>
    <w:rsid w:val="00392B8E"/>
    <w:rPr>
      <w:rFonts w:eastAsia="Times New Roman"/>
      <w:b/>
      <w:sz w:val="28"/>
    </w:rPr>
  </w:style>
  <w:style w:type="paragraph" w:customStyle="1" w:styleId="msolistparagraphcxspfirst">
    <w:name w:val="msolistparagraphcxspfirst"/>
    <w:basedOn w:val="Normal"/>
    <w:uiPriority w:val="99"/>
    <w:qFormat/>
    <w:rsid w:val="00392B8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92B8E"/>
    <w:pPr>
      <w:spacing w:before="100" w:beforeAutospacing="1" w:after="100" w:afterAutospacing="1"/>
    </w:pPr>
    <w:rPr>
      <w:rFonts w:eastAsia="Times New Roman"/>
      <w:sz w:val="24"/>
    </w:rPr>
  </w:style>
  <w:style w:type="character" w:customStyle="1" w:styleId="CardsUnderlined">
    <w:name w:val="Cards Underlined"/>
    <w:qFormat/>
    <w:rsid w:val="00392B8E"/>
    <w:rPr>
      <w:rFonts w:ascii="Helvetica" w:hAnsi="Helvetica" w:hint="default"/>
      <w:sz w:val="22"/>
      <w:szCs w:val="24"/>
      <w:u w:val="thick"/>
    </w:rPr>
  </w:style>
  <w:style w:type="paragraph" w:customStyle="1" w:styleId="Card6pt">
    <w:name w:val="Card 6pt"/>
    <w:basedOn w:val="Normal"/>
    <w:uiPriority w:val="99"/>
    <w:qFormat/>
    <w:rsid w:val="00392B8E"/>
    <w:pPr>
      <w:ind w:left="288" w:right="288"/>
    </w:pPr>
    <w:rPr>
      <w:rFonts w:eastAsia="Calibri"/>
      <w:color w:val="000000"/>
      <w:sz w:val="12"/>
      <w:szCs w:val="20"/>
    </w:rPr>
  </w:style>
  <w:style w:type="paragraph" w:customStyle="1" w:styleId="FullCite">
    <w:name w:val="Full Cite"/>
    <w:basedOn w:val="Normal"/>
    <w:next w:val="Normal"/>
    <w:link w:val="FullCiteChar"/>
    <w:qFormat/>
    <w:rsid w:val="00392B8E"/>
    <w:rPr>
      <w:rFonts w:ascii="Garamond" w:eastAsia="Calibri" w:hAnsi="Garamond"/>
    </w:rPr>
  </w:style>
  <w:style w:type="character" w:customStyle="1" w:styleId="FullCiteChar">
    <w:name w:val="Full Cite Char"/>
    <w:link w:val="FullCite"/>
    <w:rsid w:val="00392B8E"/>
    <w:rPr>
      <w:rFonts w:ascii="Garamond" w:eastAsia="Calibri" w:hAnsi="Garamond" w:cs="Calibri"/>
      <w:sz w:val="22"/>
    </w:rPr>
  </w:style>
  <w:style w:type="paragraph" w:customStyle="1" w:styleId="StyleNormalWeb11ptUnderline">
    <w:name w:val="Style Normal (Web) + 11 pt Underline"/>
    <w:basedOn w:val="NormalWeb"/>
    <w:link w:val="StyleNormalWeb11ptUnderlineChar"/>
    <w:qFormat/>
    <w:rsid w:val="00392B8E"/>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Calibri" w:hAnsi="Calibri" w:cstheme="minorBidi"/>
    </w:rPr>
  </w:style>
  <w:style w:type="character" w:customStyle="1" w:styleId="StyleNormalWeb11ptUnderlineChar">
    <w:name w:val="Style Normal (Web) + 11 pt Underline Char"/>
    <w:link w:val="StyleNormalWeb11ptUnderline"/>
    <w:rsid w:val="00392B8E"/>
    <w:rPr>
      <w:rFonts w:ascii="Calibri" w:eastAsia="Times New Roman" w:hAnsi="Calibri"/>
    </w:rPr>
  </w:style>
  <w:style w:type="paragraph" w:customStyle="1" w:styleId="StyleCardStyleBlackUnderline">
    <w:name w:val="Style Card Style + Black Underline"/>
    <w:basedOn w:val="Normal"/>
    <w:link w:val="StyleCardStyleBlackUnderlineChar"/>
    <w:qFormat/>
    <w:rsid w:val="00392B8E"/>
    <w:rPr>
      <w:rFonts w:eastAsia="Times New Roman"/>
      <w:color w:val="000000"/>
      <w:u w:val="single"/>
    </w:rPr>
  </w:style>
  <w:style w:type="character" w:customStyle="1" w:styleId="StyleCardStyleBlackUnderlineChar">
    <w:name w:val="Style Card Style + Black Underline Char"/>
    <w:link w:val="StyleCardStyleBlackUnderline"/>
    <w:rsid w:val="00392B8E"/>
    <w:rPr>
      <w:rFonts w:ascii="Calibri" w:eastAsia="Times New Roman" w:hAnsi="Calibri" w:cs="Calibri"/>
      <w:color w:val="000000"/>
      <w:sz w:val="22"/>
      <w:u w:val="single"/>
    </w:rPr>
  </w:style>
  <w:style w:type="character" w:customStyle="1" w:styleId="titles">
    <w:name w:val="titles"/>
    <w:rsid w:val="00392B8E"/>
  </w:style>
  <w:style w:type="character" w:customStyle="1" w:styleId="articletext0">
    <w:name w:val="article_text"/>
    <w:rsid w:val="00392B8E"/>
  </w:style>
  <w:style w:type="paragraph" w:customStyle="1" w:styleId="StyleHeading2LatinArialMT13pt">
    <w:name w:val="Style Heading 2 + (Latin) ArialMT 13 pt"/>
    <w:basedOn w:val="Heading2"/>
    <w:next w:val="Heading2"/>
    <w:uiPriority w:val="99"/>
    <w:qFormat/>
    <w:rsid w:val="00392B8E"/>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392B8E"/>
  </w:style>
  <w:style w:type="character" w:customStyle="1" w:styleId="subarticleheader">
    <w:name w:val="subarticleheader"/>
    <w:rsid w:val="00392B8E"/>
  </w:style>
  <w:style w:type="paragraph" w:customStyle="1" w:styleId="NotUnderlined">
    <w:name w:val="Not Underlined"/>
    <w:basedOn w:val="Normal"/>
    <w:uiPriority w:val="99"/>
    <w:qFormat/>
    <w:rsid w:val="00392B8E"/>
    <w:rPr>
      <w:rFonts w:ascii="Century Gothic" w:eastAsia="Times New Roman" w:hAnsi="Century Gothic"/>
      <w:sz w:val="16"/>
    </w:rPr>
  </w:style>
  <w:style w:type="character" w:customStyle="1" w:styleId="spelle">
    <w:name w:val="spelle"/>
    <w:rsid w:val="00392B8E"/>
  </w:style>
  <w:style w:type="character" w:customStyle="1" w:styleId="grame">
    <w:name w:val="grame"/>
    <w:rsid w:val="00392B8E"/>
  </w:style>
  <w:style w:type="character" w:customStyle="1" w:styleId="CardStyleChar">
    <w:name w:val="Card Style Char"/>
    <w:link w:val="CardStyle"/>
    <w:uiPriority w:val="99"/>
    <w:rsid w:val="00392B8E"/>
    <w:rPr>
      <w:rFonts w:ascii="Calibri" w:eastAsia="Times New Roman" w:hAnsi="Calibri" w:cs="Calibri"/>
      <w:sz w:val="22"/>
    </w:rPr>
  </w:style>
  <w:style w:type="character" w:customStyle="1" w:styleId="newstitle1">
    <w:name w:val="newstitle1"/>
    <w:rsid w:val="00392B8E"/>
  </w:style>
  <w:style w:type="character" w:customStyle="1" w:styleId="copy">
    <w:name w:val="copy"/>
    <w:rsid w:val="00392B8E"/>
  </w:style>
  <w:style w:type="character" w:customStyle="1" w:styleId="topheadline">
    <w:name w:val="topheadline"/>
    <w:rsid w:val="00392B8E"/>
  </w:style>
  <w:style w:type="paragraph" w:customStyle="1" w:styleId="StylecardThickunderline">
    <w:name w:val="Style card + Thick underline"/>
    <w:basedOn w:val="Normal"/>
    <w:link w:val="StylecardThickunderlineChar"/>
    <w:qFormat/>
    <w:rsid w:val="00392B8E"/>
    <w:pPr>
      <w:ind w:left="288" w:right="288"/>
    </w:pPr>
    <w:rPr>
      <w:rFonts w:eastAsia="SimSun"/>
      <w:u w:val="single"/>
      <w:lang w:eastAsia="zh-CN"/>
    </w:rPr>
  </w:style>
  <w:style w:type="character" w:customStyle="1" w:styleId="StylecardThickunderlineChar">
    <w:name w:val="Style card + Thick underline Char"/>
    <w:link w:val="StylecardThickunderline"/>
    <w:rsid w:val="00392B8E"/>
    <w:rPr>
      <w:rFonts w:ascii="Calibri" w:eastAsia="SimSun" w:hAnsi="Calibri" w:cs="Calibri"/>
      <w:sz w:val="22"/>
      <w:u w:val="single"/>
      <w:lang w:eastAsia="zh-CN"/>
    </w:rPr>
  </w:style>
  <w:style w:type="paragraph" w:customStyle="1" w:styleId="StylecardBoldThickunderline">
    <w:name w:val="Style card + Bold Thick underline"/>
    <w:basedOn w:val="Normal"/>
    <w:link w:val="StylecardBoldThickunderlineChar"/>
    <w:qFormat/>
    <w:rsid w:val="00392B8E"/>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392B8E"/>
    <w:rPr>
      <w:rFonts w:ascii="Calibri" w:eastAsia="SimSun" w:hAnsi="Calibri" w:cs="Calibri"/>
      <w:b/>
      <w:bCs/>
      <w:sz w:val="22"/>
      <w:u w:val="single"/>
      <w:lang w:eastAsia="zh-CN"/>
    </w:rPr>
  </w:style>
  <w:style w:type="character" w:customStyle="1" w:styleId="headline">
    <w:name w:val="headline"/>
    <w:rsid w:val="00392B8E"/>
  </w:style>
  <w:style w:type="character" w:customStyle="1" w:styleId="Stylereduce27pt">
    <w:name w:val="Style reduce2 + 7 pt"/>
    <w:rsid w:val="00392B8E"/>
    <w:rPr>
      <w:rFonts w:ascii="Times New Roman" w:hAnsi="Times New Roman" w:cs="Arial"/>
      <w:color w:val="000000"/>
      <w:sz w:val="14"/>
      <w:szCs w:val="22"/>
    </w:rPr>
  </w:style>
  <w:style w:type="paragraph" w:customStyle="1" w:styleId="BlockHeadings">
    <w:name w:val="Block Headings"/>
    <w:next w:val="Normal"/>
    <w:link w:val="BlockHeadingsChar"/>
    <w:qFormat/>
    <w:rsid w:val="00392B8E"/>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392B8E"/>
  </w:style>
  <w:style w:type="character" w:customStyle="1" w:styleId="st1">
    <w:name w:val="st1"/>
    <w:rsid w:val="00392B8E"/>
  </w:style>
  <w:style w:type="paragraph" w:customStyle="1" w:styleId="CM27">
    <w:name w:val="CM27"/>
    <w:basedOn w:val="Default"/>
    <w:next w:val="Default"/>
    <w:uiPriority w:val="99"/>
    <w:qFormat/>
    <w:rsid w:val="00392B8E"/>
    <w:pPr>
      <w:spacing w:after="200" w:line="276" w:lineRule="auto"/>
    </w:pPr>
    <w:rPr>
      <w:rFonts w:eastAsia="Calibri"/>
      <w:color w:val="auto"/>
      <w:sz w:val="22"/>
    </w:rPr>
  </w:style>
  <w:style w:type="character" w:customStyle="1" w:styleId="caps-label">
    <w:name w:val="caps-label"/>
    <w:rsid w:val="00392B8E"/>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392B8E"/>
    <w:rPr>
      <w:rFonts w:ascii="Garamond" w:hAnsi="Garamond" w:cs="Times New Roman"/>
      <w:sz w:val="20"/>
    </w:rPr>
  </w:style>
  <w:style w:type="character" w:customStyle="1" w:styleId="quotechar">
    <w:name w:val="quotechar"/>
    <w:rsid w:val="00392B8E"/>
  </w:style>
  <w:style w:type="character" w:customStyle="1" w:styleId="boldunderline0">
    <w:name w:val="boldunderline"/>
    <w:rsid w:val="00392B8E"/>
  </w:style>
  <w:style w:type="paragraph" w:customStyle="1" w:styleId="font-null">
    <w:name w:val="font-null"/>
    <w:basedOn w:val="Normal"/>
    <w:uiPriority w:val="99"/>
    <w:qFormat/>
    <w:rsid w:val="00392B8E"/>
    <w:pPr>
      <w:spacing w:before="100" w:beforeAutospacing="1" w:after="100" w:afterAutospacing="1"/>
    </w:pPr>
    <w:rPr>
      <w:rFonts w:eastAsia="Times New Roman"/>
      <w:sz w:val="24"/>
    </w:rPr>
  </w:style>
  <w:style w:type="paragraph" w:customStyle="1" w:styleId="rteindent1">
    <w:name w:val="rteindent1"/>
    <w:basedOn w:val="Normal"/>
    <w:uiPriority w:val="99"/>
    <w:qFormat/>
    <w:rsid w:val="00392B8E"/>
    <w:pPr>
      <w:spacing w:before="100" w:beforeAutospacing="1" w:after="100" w:afterAutospacing="1"/>
    </w:pPr>
    <w:rPr>
      <w:rFonts w:eastAsia="Times New Roman"/>
      <w:sz w:val="24"/>
    </w:rPr>
  </w:style>
  <w:style w:type="character" w:customStyle="1" w:styleId="A8">
    <w:name w:val="A8"/>
    <w:uiPriority w:val="99"/>
    <w:rsid w:val="00392B8E"/>
    <w:rPr>
      <w:rFonts w:cs="Scala"/>
      <w:color w:val="000000"/>
      <w:sz w:val="15"/>
      <w:szCs w:val="15"/>
    </w:rPr>
  </w:style>
  <w:style w:type="paragraph" w:customStyle="1" w:styleId="Pa12">
    <w:name w:val="Pa12"/>
    <w:basedOn w:val="Default"/>
    <w:next w:val="Default"/>
    <w:uiPriority w:val="99"/>
    <w:qFormat/>
    <w:rsid w:val="00392B8E"/>
    <w:pPr>
      <w:spacing w:after="200" w:line="191" w:lineRule="atLeast"/>
    </w:pPr>
    <w:rPr>
      <w:rFonts w:ascii="Scala" w:eastAsia="Calibri" w:hAnsi="Scala"/>
      <w:color w:val="auto"/>
      <w:sz w:val="22"/>
    </w:rPr>
  </w:style>
  <w:style w:type="character" w:customStyle="1" w:styleId="A0">
    <w:name w:val="A0"/>
    <w:uiPriority w:val="99"/>
    <w:rsid w:val="00392B8E"/>
    <w:rPr>
      <w:rFonts w:cs="Scala"/>
      <w:color w:val="000000"/>
      <w:sz w:val="16"/>
      <w:szCs w:val="16"/>
    </w:rPr>
  </w:style>
  <w:style w:type="character" w:customStyle="1" w:styleId="Date11">
    <w:name w:val="Date11"/>
    <w:rsid w:val="00392B8E"/>
  </w:style>
  <w:style w:type="paragraph" w:customStyle="1" w:styleId="introduction">
    <w:name w:val="introduction"/>
    <w:basedOn w:val="Normal"/>
    <w:uiPriority w:val="99"/>
    <w:qFormat/>
    <w:rsid w:val="00392B8E"/>
    <w:pPr>
      <w:spacing w:before="100" w:beforeAutospacing="1" w:after="100" w:afterAutospacing="1"/>
    </w:pPr>
    <w:rPr>
      <w:rFonts w:eastAsia="Times New Roman"/>
      <w:sz w:val="24"/>
    </w:rPr>
  </w:style>
  <w:style w:type="character" w:customStyle="1" w:styleId="Boxout">
    <w:name w:val="Box out"/>
    <w:uiPriority w:val="1"/>
    <w:qFormat/>
    <w:rsid w:val="00392B8E"/>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392B8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92B8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92B8E"/>
    <w:pPr>
      <w:spacing w:before="100" w:beforeAutospacing="1" w:after="100" w:afterAutospacing="1"/>
    </w:pPr>
    <w:rPr>
      <w:rFonts w:eastAsia="Times New Roman"/>
      <w:sz w:val="24"/>
    </w:rPr>
  </w:style>
  <w:style w:type="character" w:customStyle="1" w:styleId="metad">
    <w:name w:val="metad"/>
    <w:rsid w:val="00392B8E"/>
  </w:style>
  <w:style w:type="paragraph" w:customStyle="1" w:styleId="class">
    <w:name w:val="class"/>
    <w:basedOn w:val="Normal"/>
    <w:uiPriority w:val="99"/>
    <w:qFormat/>
    <w:rsid w:val="00392B8E"/>
    <w:pPr>
      <w:spacing w:before="100" w:beforeAutospacing="1" w:after="100" w:afterAutospacing="1"/>
    </w:pPr>
    <w:rPr>
      <w:rFonts w:eastAsia="Times New Roman"/>
      <w:sz w:val="24"/>
    </w:rPr>
  </w:style>
  <w:style w:type="character" w:customStyle="1" w:styleId="sifr-alternate">
    <w:name w:val="sifr-alternate"/>
    <w:rsid w:val="00392B8E"/>
  </w:style>
  <w:style w:type="character" w:customStyle="1" w:styleId="justify1">
    <w:name w:val="justify1"/>
    <w:rsid w:val="00392B8E"/>
  </w:style>
  <w:style w:type="character" w:customStyle="1" w:styleId="artbody1">
    <w:name w:val="art_body1"/>
    <w:rsid w:val="00392B8E"/>
    <w:rPr>
      <w:rFonts w:ascii="Arial" w:hAnsi="Arial" w:cs="Arial" w:hint="default"/>
    </w:rPr>
  </w:style>
  <w:style w:type="character" w:customStyle="1" w:styleId="A1">
    <w:name w:val="A1"/>
    <w:uiPriority w:val="99"/>
    <w:rsid w:val="00392B8E"/>
    <w:rPr>
      <w:rFonts w:cs="Book Antiqua"/>
      <w:color w:val="221E1F"/>
      <w:sz w:val="22"/>
      <w:szCs w:val="22"/>
    </w:rPr>
  </w:style>
  <w:style w:type="character" w:customStyle="1" w:styleId="UnderlineStyleChar">
    <w:name w:val="Underline Style Char"/>
    <w:link w:val="UnderlineStyle"/>
    <w:rsid w:val="00392B8E"/>
    <w:rPr>
      <w:rFonts w:ascii="Calibri" w:eastAsia="Times New Roman" w:hAnsi="Calibri" w:cs="Calibri"/>
      <w:b/>
      <w:u w:val="single"/>
    </w:rPr>
  </w:style>
  <w:style w:type="paragraph" w:customStyle="1" w:styleId="blocktitle1">
    <w:name w:val="block title"/>
    <w:basedOn w:val="Normal"/>
    <w:link w:val="blocktitleChar0"/>
    <w:uiPriority w:val="99"/>
    <w:qFormat/>
    <w:rsid w:val="00392B8E"/>
    <w:pPr>
      <w:spacing w:after="240"/>
      <w:jc w:val="center"/>
      <w:outlineLvl w:val="0"/>
    </w:pPr>
    <w:rPr>
      <w:rFonts w:ascii="Garamond" w:eastAsia="Calibri" w:hAnsi="Garamond"/>
      <w:b/>
      <w:caps/>
      <w:sz w:val="28"/>
      <w:lang w:val="x-none" w:eastAsia="x-none"/>
    </w:rPr>
  </w:style>
  <w:style w:type="character" w:customStyle="1" w:styleId="blocktitleChar0">
    <w:name w:val="block title Char"/>
    <w:link w:val="blocktitle1"/>
    <w:uiPriority w:val="99"/>
    <w:rsid w:val="00392B8E"/>
    <w:rPr>
      <w:rFonts w:ascii="Garamond" w:eastAsia="Calibri" w:hAnsi="Garamond" w:cs="Calibri"/>
      <w:b/>
      <w:caps/>
      <w:sz w:val="28"/>
      <w:lang w:val="x-none" w:eastAsia="x-none"/>
    </w:rPr>
  </w:style>
  <w:style w:type="character" w:customStyle="1" w:styleId="reality">
    <w:name w:val="reality"/>
    <w:rsid w:val="00392B8E"/>
  </w:style>
  <w:style w:type="paragraph" w:customStyle="1" w:styleId="Pa6">
    <w:name w:val="Pa6"/>
    <w:basedOn w:val="Normal"/>
    <w:next w:val="Normal"/>
    <w:uiPriority w:val="99"/>
    <w:qFormat/>
    <w:rsid w:val="00392B8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92B8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92B8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92B8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92B8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92B8E"/>
    <w:pPr>
      <w:spacing w:before="100" w:beforeAutospacing="1" w:after="100" w:afterAutospacing="1"/>
    </w:pPr>
    <w:rPr>
      <w:rFonts w:eastAsia="Times New Roman"/>
      <w:sz w:val="24"/>
    </w:rPr>
  </w:style>
  <w:style w:type="character" w:customStyle="1" w:styleId="text2">
    <w:name w:val="text2"/>
    <w:rsid w:val="00392B8E"/>
  </w:style>
  <w:style w:type="character" w:customStyle="1" w:styleId="StyleUnderlineChar2CharChar11pt">
    <w:name w:val="Style Underline Char2 Char Char + 11 pt"/>
    <w:rsid w:val="00392B8E"/>
    <w:rPr>
      <w:rFonts w:ascii="Times New Roman" w:hAnsi="Times New Roman"/>
      <w:sz w:val="20"/>
      <w:u w:val="single"/>
    </w:rPr>
  </w:style>
  <w:style w:type="character" w:customStyle="1" w:styleId="StyleStyleBoldUnderline11pt">
    <w:name w:val="Style Style Bold Underline + 11 pt"/>
    <w:rsid w:val="00392B8E"/>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92B8E"/>
    <w:rPr>
      <w:rFonts w:ascii="Times New Roman" w:eastAsia="SimSun" w:hAnsi="Times New Roman" w:cs="Times New Roman"/>
      <w:b/>
      <w:bCs/>
    </w:rPr>
  </w:style>
  <w:style w:type="character" w:customStyle="1" w:styleId="StyleStyle4LatinTimesNewRomanAsianSimSunBoldChar">
    <w:name w:val="Style Style4 + (Latin) Times New Roman (Asian) SimSun Bold Char"/>
    <w:link w:val="StyleStyle4LatinTimesNewRomanAsianSimSunBold"/>
    <w:rsid w:val="00392B8E"/>
    <w:rPr>
      <w:rFonts w:ascii="Times New Roman" w:eastAsia="SimSun" w:hAnsi="Times New Roman" w:cs="Times New Roman"/>
      <w:b/>
      <w:bCs/>
      <w:u w:val="single"/>
    </w:rPr>
  </w:style>
  <w:style w:type="character" w:customStyle="1" w:styleId="articlehead2">
    <w:name w:val="articlehead2"/>
    <w:rsid w:val="00392B8E"/>
  </w:style>
  <w:style w:type="character" w:customStyle="1" w:styleId="pronset">
    <w:name w:val="pronset"/>
    <w:rsid w:val="00392B8E"/>
  </w:style>
  <w:style w:type="character" w:customStyle="1" w:styleId="prondelim">
    <w:name w:val="prondelim"/>
    <w:rsid w:val="00392B8E"/>
  </w:style>
  <w:style w:type="character" w:customStyle="1" w:styleId="prontoggle">
    <w:name w:val="pron_toggle"/>
    <w:rsid w:val="00392B8E"/>
  </w:style>
  <w:style w:type="character" w:customStyle="1" w:styleId="boldface">
    <w:name w:val="boldface"/>
    <w:rsid w:val="00392B8E"/>
  </w:style>
  <w:style w:type="character" w:customStyle="1" w:styleId="secondary-bf">
    <w:name w:val="secondary-bf"/>
    <w:rsid w:val="00392B8E"/>
  </w:style>
  <w:style w:type="character" w:customStyle="1" w:styleId="ColorfulGrid-Accent1Char">
    <w:name w:val="Colorful Grid - Accent 1 Char"/>
    <w:aliases w:val="quote Char"/>
    <w:link w:val="ColorfulGrid-Accent1"/>
    <w:uiPriority w:val="29"/>
    <w:rsid w:val="00392B8E"/>
    <w:rPr>
      <w:rFonts w:ascii="Times New Roman" w:hAnsi="Times New Roman"/>
      <w:iCs/>
      <w:color w:val="000000"/>
      <w:sz w:val="16"/>
    </w:rPr>
  </w:style>
  <w:style w:type="table" w:styleId="ColorfulGrid-Accent1">
    <w:name w:val="Colorful Grid Accent 1"/>
    <w:basedOn w:val="TableNormal"/>
    <w:link w:val="ColorfulGrid-Accent1Char"/>
    <w:uiPriority w:val="29"/>
    <w:rsid w:val="00392B8E"/>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392B8E"/>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392B8E"/>
  </w:style>
  <w:style w:type="character" w:customStyle="1" w:styleId="pg">
    <w:name w:val="pg"/>
    <w:rsid w:val="00392B8E"/>
  </w:style>
  <w:style w:type="character" w:customStyle="1" w:styleId="detailtitle">
    <w:name w:val="detailtitle"/>
    <w:rsid w:val="00392B8E"/>
  </w:style>
  <w:style w:type="character" w:customStyle="1" w:styleId="storydate">
    <w:name w:val="storydate"/>
    <w:rsid w:val="00392B8E"/>
  </w:style>
  <w:style w:type="character" w:customStyle="1" w:styleId="preloadwrap">
    <w:name w:val="preloadwrap"/>
    <w:rsid w:val="00392B8E"/>
  </w:style>
  <w:style w:type="paragraph" w:customStyle="1" w:styleId="summary">
    <w:name w:val="summary"/>
    <w:basedOn w:val="Normal"/>
    <w:uiPriority w:val="99"/>
    <w:qFormat/>
    <w:rsid w:val="00392B8E"/>
    <w:pPr>
      <w:spacing w:before="100" w:beforeAutospacing="1" w:after="100" w:afterAutospacing="1"/>
    </w:pPr>
    <w:rPr>
      <w:rFonts w:eastAsia="Times New Roman"/>
      <w:sz w:val="24"/>
    </w:rPr>
  </w:style>
  <w:style w:type="paragraph" w:customStyle="1" w:styleId="Caption2">
    <w:name w:val="Caption2"/>
    <w:basedOn w:val="Normal"/>
    <w:uiPriority w:val="99"/>
    <w:qFormat/>
    <w:rsid w:val="00392B8E"/>
    <w:pPr>
      <w:spacing w:before="100" w:beforeAutospacing="1" w:after="100" w:afterAutospacing="1"/>
    </w:pPr>
    <w:rPr>
      <w:rFonts w:eastAsia="Times New Roman"/>
      <w:sz w:val="24"/>
    </w:rPr>
  </w:style>
  <w:style w:type="character" w:customStyle="1" w:styleId="creditwrap">
    <w:name w:val="creditwrap"/>
    <w:rsid w:val="00392B8E"/>
  </w:style>
  <w:style w:type="character" w:customStyle="1" w:styleId="DefaultChar1">
    <w:name w:val="Default Char1"/>
    <w:rsid w:val="00392B8E"/>
    <w:rPr>
      <w:noProof w:val="0"/>
      <w:color w:val="000000"/>
      <w:lang w:val="en-US" w:eastAsia="en-US" w:bidi="ar-SA"/>
    </w:rPr>
  </w:style>
  <w:style w:type="paragraph" w:customStyle="1" w:styleId="MTDisplayEquation">
    <w:name w:val="MTDisplayEquation"/>
    <w:basedOn w:val="Normal"/>
    <w:next w:val="Normal"/>
    <w:link w:val="MTDisplayEquationChar"/>
    <w:qFormat/>
    <w:rsid w:val="00392B8E"/>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392B8E"/>
    <w:rPr>
      <w:rFonts w:ascii="Calibri" w:eastAsia="Times New Roman" w:hAnsi="Calibri" w:cs="Calibri"/>
      <w:bCs/>
      <w:sz w:val="22"/>
      <w:lang w:bidi="he-IL"/>
    </w:rPr>
  </w:style>
  <w:style w:type="character" w:customStyle="1" w:styleId="textunderlineChar0">
    <w:name w:val="text underline Char"/>
    <w:rsid w:val="00392B8E"/>
    <w:rPr>
      <w:sz w:val="24"/>
      <w:szCs w:val="22"/>
      <w:u w:val="thick"/>
      <w:lang w:val="en-US" w:eastAsia="en-US" w:bidi="ar-SA"/>
    </w:rPr>
  </w:style>
  <w:style w:type="character" w:customStyle="1" w:styleId="BoldChar">
    <w:name w:val="Bold Char"/>
    <w:rsid w:val="00392B8E"/>
    <w:rPr>
      <w:rFonts w:ascii="Times New Roman" w:eastAsia="Times New Roman" w:hAnsi="Times New Roman"/>
      <w:b/>
      <w:szCs w:val="24"/>
    </w:rPr>
  </w:style>
  <w:style w:type="character" w:customStyle="1" w:styleId="pmterms31">
    <w:name w:val="pmterms31"/>
    <w:rsid w:val="00392B8E"/>
    <w:rPr>
      <w:b/>
      <w:bCs/>
      <w:i w:val="0"/>
      <w:iCs w:val="0"/>
      <w:color w:val="000000"/>
    </w:rPr>
  </w:style>
  <w:style w:type="character" w:customStyle="1" w:styleId="copyrightdescription">
    <w:name w:val="copyrightdescription"/>
    <w:rsid w:val="00392B8E"/>
  </w:style>
  <w:style w:type="paragraph" w:customStyle="1" w:styleId="DebateFile">
    <w:name w:val="Debate File"/>
    <w:basedOn w:val="Normal"/>
    <w:uiPriority w:val="99"/>
    <w:qFormat/>
    <w:rsid w:val="00392B8E"/>
    <w:pPr>
      <w:jc w:val="center"/>
    </w:pPr>
    <w:rPr>
      <w:rFonts w:ascii="Book Antiqua" w:eastAsia="Times New Roman" w:hAnsi="Book Antiqua"/>
      <w:b/>
      <w:sz w:val="28"/>
    </w:rPr>
  </w:style>
  <w:style w:type="character" w:customStyle="1" w:styleId="ft01">
    <w:name w:val="ft01"/>
    <w:rsid w:val="00392B8E"/>
    <w:rPr>
      <w:rFonts w:ascii="Times" w:hAnsi="Times" w:cs="Times" w:hint="default"/>
      <w:color w:val="000000"/>
      <w:sz w:val="14"/>
      <w:szCs w:val="14"/>
    </w:rPr>
  </w:style>
  <w:style w:type="character" w:customStyle="1" w:styleId="ft11">
    <w:name w:val="ft11"/>
    <w:rsid w:val="00392B8E"/>
    <w:rPr>
      <w:rFonts w:ascii="Times" w:hAnsi="Times" w:cs="Times" w:hint="default"/>
      <w:color w:val="000000"/>
      <w:sz w:val="17"/>
      <w:szCs w:val="17"/>
    </w:rPr>
  </w:style>
  <w:style w:type="character" w:customStyle="1" w:styleId="ft21">
    <w:name w:val="ft21"/>
    <w:rsid w:val="00392B8E"/>
    <w:rPr>
      <w:rFonts w:ascii="Times" w:hAnsi="Times" w:cs="Times" w:hint="default"/>
      <w:color w:val="000000"/>
      <w:sz w:val="15"/>
      <w:szCs w:val="15"/>
    </w:rPr>
  </w:style>
  <w:style w:type="character" w:customStyle="1" w:styleId="ft31">
    <w:name w:val="ft31"/>
    <w:rsid w:val="00392B8E"/>
    <w:rPr>
      <w:rFonts w:ascii="Times" w:hAnsi="Times" w:cs="Times" w:hint="default"/>
      <w:color w:val="000000"/>
      <w:sz w:val="15"/>
      <w:szCs w:val="15"/>
    </w:rPr>
  </w:style>
  <w:style w:type="paragraph" w:customStyle="1" w:styleId="Little">
    <w:name w:val="Little"/>
    <w:basedOn w:val="Normal"/>
    <w:next w:val="Normal"/>
    <w:qFormat/>
    <w:rsid w:val="00392B8E"/>
    <w:pPr>
      <w:ind w:left="288"/>
    </w:pPr>
    <w:rPr>
      <w:rFonts w:ascii="Garamond" w:eastAsia="Times New Roman" w:hAnsi="Garamond"/>
      <w:sz w:val="16"/>
    </w:rPr>
  </w:style>
  <w:style w:type="paragraph" w:customStyle="1" w:styleId="AAAcard">
    <w:name w:val="AAAcard"/>
    <w:basedOn w:val="Normal"/>
    <w:link w:val="AAAcardChar"/>
    <w:uiPriority w:val="99"/>
    <w:qFormat/>
    <w:rsid w:val="00392B8E"/>
    <w:pPr>
      <w:ind w:left="288" w:right="288"/>
    </w:pPr>
    <w:rPr>
      <w:rFonts w:eastAsia="Times New Roman"/>
    </w:rPr>
  </w:style>
  <w:style w:type="character" w:customStyle="1" w:styleId="dquo">
    <w:name w:val="dquo"/>
    <w:rsid w:val="00392B8E"/>
  </w:style>
  <w:style w:type="character" w:customStyle="1" w:styleId="caps2">
    <w:name w:val="caps2"/>
    <w:rsid w:val="00392B8E"/>
  </w:style>
  <w:style w:type="character" w:customStyle="1" w:styleId="inside-head">
    <w:name w:val="inside-head"/>
    <w:rsid w:val="00392B8E"/>
  </w:style>
  <w:style w:type="character" w:customStyle="1" w:styleId="CardsFont12ptCharCharCharChar">
    <w:name w:val="Cards + Font: 12 pt Char Char Char Char"/>
    <w:rsid w:val="00392B8E"/>
    <w:rPr>
      <w:sz w:val="24"/>
      <w:szCs w:val="24"/>
      <w:u w:val="thick"/>
      <w:lang w:val="en-US" w:eastAsia="en-US" w:bidi="ar-SA"/>
    </w:rPr>
  </w:style>
  <w:style w:type="character" w:customStyle="1" w:styleId="ccs">
    <w:name w:val="c cs"/>
    <w:rsid w:val="00392B8E"/>
  </w:style>
  <w:style w:type="character" w:customStyle="1" w:styleId="UnderlinedEvChar">
    <w:name w:val="Underlined Ev Char"/>
    <w:link w:val="UnderlinedEv"/>
    <w:rsid w:val="00392B8E"/>
    <w:rPr>
      <w:rFonts w:ascii="Times New Roman" w:eastAsia="Times New Roman" w:hAnsi="Times New Roman"/>
      <w:u w:val="single"/>
    </w:rPr>
  </w:style>
  <w:style w:type="character" w:customStyle="1" w:styleId="dropshadow">
    <w:name w:val="dropshadow"/>
    <w:rsid w:val="00392B8E"/>
  </w:style>
  <w:style w:type="character" w:customStyle="1" w:styleId="d05ws">
    <w:name w:val="d05ws"/>
    <w:rsid w:val="00392B8E"/>
  </w:style>
  <w:style w:type="character" w:customStyle="1" w:styleId="rzibod">
    <w:name w:val="rzibod"/>
    <w:rsid w:val="00392B8E"/>
  </w:style>
  <w:style w:type="paragraph" w:customStyle="1" w:styleId="Caption3">
    <w:name w:val="Caption3"/>
    <w:basedOn w:val="Normal"/>
    <w:uiPriority w:val="99"/>
    <w:qFormat/>
    <w:rsid w:val="00392B8E"/>
    <w:pPr>
      <w:spacing w:before="100" w:beforeAutospacing="1" w:after="100" w:afterAutospacing="1"/>
    </w:pPr>
    <w:rPr>
      <w:rFonts w:eastAsia="Times New Roman"/>
      <w:sz w:val="24"/>
    </w:rPr>
  </w:style>
  <w:style w:type="character" w:customStyle="1" w:styleId="StyleBold1">
    <w:name w:val="Style Bold1"/>
    <w:rsid w:val="00392B8E"/>
    <w:rPr>
      <w:rFonts w:ascii="Georgia" w:hAnsi="Georgia"/>
      <w:b/>
      <w:bCs/>
      <w:sz w:val="22"/>
    </w:rPr>
  </w:style>
  <w:style w:type="character" w:customStyle="1" w:styleId="headertext">
    <w:name w:val="headertext"/>
    <w:rsid w:val="00392B8E"/>
  </w:style>
  <w:style w:type="paragraph" w:customStyle="1" w:styleId="body-12-5">
    <w:name w:val="body-12-5"/>
    <w:basedOn w:val="Normal"/>
    <w:uiPriority w:val="99"/>
    <w:qFormat/>
    <w:rsid w:val="00392B8E"/>
    <w:pPr>
      <w:spacing w:before="100" w:beforeAutospacing="1" w:after="100" w:afterAutospacing="1"/>
    </w:pPr>
    <w:rPr>
      <w:rFonts w:eastAsia="Times New Roman"/>
      <w:sz w:val="24"/>
    </w:rPr>
  </w:style>
  <w:style w:type="character" w:customStyle="1" w:styleId="endnote-reference">
    <w:name w:val="endnote-reference"/>
    <w:rsid w:val="00392B8E"/>
  </w:style>
  <w:style w:type="character" w:customStyle="1" w:styleId="officialsname">
    <w:name w:val="official_s_name"/>
    <w:rsid w:val="00392B8E"/>
  </w:style>
  <w:style w:type="character" w:customStyle="1" w:styleId="audience">
    <w:name w:val="audience"/>
    <w:rsid w:val="00392B8E"/>
  </w:style>
  <w:style w:type="character" w:customStyle="1" w:styleId="A7">
    <w:name w:val="A7"/>
    <w:uiPriority w:val="99"/>
    <w:rsid w:val="00392B8E"/>
    <w:rPr>
      <w:rFonts w:cs="Myriad Pro"/>
      <w:color w:val="0066B1"/>
      <w:sz w:val="22"/>
      <w:szCs w:val="22"/>
    </w:rPr>
  </w:style>
  <w:style w:type="character" w:customStyle="1" w:styleId="BlockHeadingsChar">
    <w:name w:val="Block Headings Char"/>
    <w:link w:val="BlockHeadings"/>
    <w:rsid w:val="00392B8E"/>
    <w:rPr>
      <w:rFonts w:ascii="Times New Roman" w:eastAsia="Times New Roman" w:hAnsi="Times New Roman" w:cs="Times New Roman"/>
      <w:b/>
      <w:sz w:val="36"/>
      <w:u w:val="single"/>
    </w:rPr>
  </w:style>
  <w:style w:type="character" w:customStyle="1" w:styleId="normalchar">
    <w:name w:val="normal__char"/>
    <w:rsid w:val="00392B8E"/>
  </w:style>
  <w:style w:type="character" w:customStyle="1" w:styleId="hyperlink002cheading0020100200028block0020title0029char">
    <w:name w:val="hyperlink_002cheading_00201_0020_0028block_0020title_0029__char"/>
    <w:rsid w:val="00392B8E"/>
  </w:style>
  <w:style w:type="character" w:customStyle="1" w:styleId="underline002cstyle0020bold0020underlinechar">
    <w:name w:val="underline_002cstyle_0020bold_0020underline__char"/>
    <w:rsid w:val="00392B8E"/>
  </w:style>
  <w:style w:type="character" w:customStyle="1" w:styleId="copyboldblack">
    <w:name w:val="copyboldblack"/>
    <w:rsid w:val="00392B8E"/>
  </w:style>
  <w:style w:type="character" w:customStyle="1" w:styleId="copybold">
    <w:name w:val="copybold"/>
    <w:rsid w:val="00392B8E"/>
  </w:style>
  <w:style w:type="character" w:customStyle="1" w:styleId="author-date0">
    <w:name w:val="author-date"/>
    <w:rsid w:val="00392B8E"/>
  </w:style>
  <w:style w:type="paragraph" w:customStyle="1" w:styleId="infuse">
    <w:name w:val="infuse"/>
    <w:basedOn w:val="Normal"/>
    <w:uiPriority w:val="99"/>
    <w:qFormat/>
    <w:rsid w:val="00392B8E"/>
    <w:pPr>
      <w:spacing w:before="100" w:beforeAutospacing="1" w:after="100" w:afterAutospacing="1"/>
    </w:pPr>
    <w:rPr>
      <w:rFonts w:eastAsia="Times New Roman"/>
      <w:sz w:val="24"/>
    </w:rPr>
  </w:style>
  <w:style w:type="paragraph" w:customStyle="1" w:styleId="fontreg">
    <w:name w:val="font_reg"/>
    <w:basedOn w:val="Normal"/>
    <w:uiPriority w:val="99"/>
    <w:qFormat/>
    <w:rsid w:val="00392B8E"/>
    <w:pPr>
      <w:spacing w:before="100" w:beforeAutospacing="1" w:after="100" w:afterAutospacing="1"/>
    </w:pPr>
    <w:rPr>
      <w:rFonts w:eastAsia="Times New Roman"/>
      <w:sz w:val="24"/>
    </w:rPr>
  </w:style>
  <w:style w:type="character" w:customStyle="1" w:styleId="yshortcuts">
    <w:name w:val="yshortcuts"/>
    <w:rsid w:val="00392B8E"/>
  </w:style>
  <w:style w:type="character" w:customStyle="1" w:styleId="hidden">
    <w:name w:val="hidden"/>
    <w:rsid w:val="00392B8E"/>
  </w:style>
  <w:style w:type="character" w:customStyle="1" w:styleId="articlebegin">
    <w:name w:val="articlebegin"/>
    <w:rsid w:val="00392B8E"/>
  </w:style>
  <w:style w:type="character" w:customStyle="1" w:styleId="mediaoverlay">
    <w:name w:val="mediaoverlay"/>
    <w:rsid w:val="00392B8E"/>
  </w:style>
  <w:style w:type="paragraph" w:customStyle="1" w:styleId="CITEF3">
    <w:name w:val="CITE F3"/>
    <w:uiPriority w:val="99"/>
    <w:qFormat/>
    <w:rsid w:val="00392B8E"/>
    <w:rPr>
      <w:rFonts w:ascii="Georgia" w:eastAsia="SimSun" w:hAnsi="Georgia" w:cs="Times New Roman"/>
      <w:b/>
      <w:lang w:eastAsia="zh-CN"/>
    </w:rPr>
  </w:style>
  <w:style w:type="character" w:customStyle="1" w:styleId="blogcaption">
    <w:name w:val="blog_caption"/>
    <w:rsid w:val="00392B8E"/>
  </w:style>
  <w:style w:type="paragraph" w:customStyle="1" w:styleId="StyleBoldUnderlineTimesNewRoman">
    <w:name w:val="Style Bold Underline + Times New Roman"/>
    <w:link w:val="StyleBoldUnderlineTimesNewRomanChar"/>
    <w:qFormat/>
    <w:rsid w:val="00392B8E"/>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392B8E"/>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392B8E"/>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392B8E"/>
    <w:rPr>
      <w:rFonts w:ascii="Calibri" w:eastAsia="Calibri" w:hAnsi="Calibri" w:cs="Times New Roman"/>
      <w:sz w:val="20"/>
      <w:szCs w:val="20"/>
      <w:u w:val="single"/>
    </w:rPr>
  </w:style>
  <w:style w:type="character" w:customStyle="1" w:styleId="commnet-abuzz">
    <w:name w:val="commnet-abuzz"/>
    <w:rsid w:val="00392B8E"/>
  </w:style>
  <w:style w:type="character" w:customStyle="1" w:styleId="fbconnectbuttontext">
    <w:name w:val="fbconnectbutton_text"/>
    <w:rsid w:val="00392B8E"/>
  </w:style>
  <w:style w:type="character" w:customStyle="1" w:styleId="fbsharecountinner">
    <w:name w:val="fb_share_count_inner"/>
    <w:rsid w:val="00392B8E"/>
  </w:style>
  <w:style w:type="character" w:customStyle="1" w:styleId="stbuttontext">
    <w:name w:val="stbuttontext"/>
    <w:rsid w:val="00392B8E"/>
  </w:style>
  <w:style w:type="paragraph" w:customStyle="1" w:styleId="hotroute1">
    <w:name w:val="hot route!"/>
    <w:basedOn w:val="Normal"/>
    <w:uiPriority w:val="99"/>
    <w:qFormat/>
    <w:rsid w:val="00392B8E"/>
    <w:pPr>
      <w:ind w:left="144"/>
    </w:pPr>
    <w:rPr>
      <w:rFonts w:ascii="Cambria" w:eastAsia="Calibri" w:hAnsi="Cambria"/>
      <w:sz w:val="24"/>
    </w:rPr>
  </w:style>
  <w:style w:type="character" w:customStyle="1" w:styleId="Highlightedunderline0">
    <w:name w:val="Highlighted underline"/>
    <w:qFormat/>
    <w:rsid w:val="00392B8E"/>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392B8E"/>
  </w:style>
  <w:style w:type="character" w:customStyle="1" w:styleId="Normal2">
    <w:name w:val="Normal2"/>
    <w:rsid w:val="00392B8E"/>
  </w:style>
  <w:style w:type="character" w:customStyle="1" w:styleId="pubdate">
    <w:name w:val="pubdate"/>
    <w:rsid w:val="00392B8E"/>
  </w:style>
  <w:style w:type="numbering" w:customStyle="1" w:styleId="NoList11">
    <w:name w:val="No List11"/>
    <w:next w:val="NoList"/>
    <w:uiPriority w:val="99"/>
    <w:semiHidden/>
    <w:unhideWhenUsed/>
    <w:rsid w:val="00392B8E"/>
  </w:style>
  <w:style w:type="numbering" w:customStyle="1" w:styleId="NoList111">
    <w:name w:val="No List111"/>
    <w:next w:val="NoList"/>
    <w:uiPriority w:val="99"/>
    <w:semiHidden/>
    <w:unhideWhenUsed/>
    <w:rsid w:val="00392B8E"/>
  </w:style>
  <w:style w:type="numbering" w:customStyle="1" w:styleId="NoList1111">
    <w:name w:val="No List1111"/>
    <w:next w:val="NoList"/>
    <w:uiPriority w:val="99"/>
    <w:semiHidden/>
    <w:unhideWhenUsed/>
    <w:rsid w:val="00392B8E"/>
  </w:style>
  <w:style w:type="numbering" w:customStyle="1" w:styleId="NoList11111">
    <w:name w:val="No List11111"/>
    <w:next w:val="NoList"/>
    <w:uiPriority w:val="99"/>
    <w:semiHidden/>
    <w:unhideWhenUsed/>
    <w:rsid w:val="00392B8E"/>
  </w:style>
  <w:style w:type="numbering" w:customStyle="1" w:styleId="NoList111111">
    <w:name w:val="No List111111"/>
    <w:next w:val="NoList"/>
    <w:uiPriority w:val="99"/>
    <w:semiHidden/>
    <w:unhideWhenUsed/>
    <w:rsid w:val="00392B8E"/>
  </w:style>
  <w:style w:type="numbering" w:customStyle="1" w:styleId="NoList1111111">
    <w:name w:val="No List1111111"/>
    <w:next w:val="NoList"/>
    <w:uiPriority w:val="99"/>
    <w:semiHidden/>
    <w:unhideWhenUsed/>
    <w:rsid w:val="00392B8E"/>
  </w:style>
  <w:style w:type="numbering" w:customStyle="1" w:styleId="NoList11111111">
    <w:name w:val="No List11111111"/>
    <w:next w:val="NoList"/>
    <w:uiPriority w:val="99"/>
    <w:semiHidden/>
    <w:unhideWhenUsed/>
    <w:rsid w:val="00392B8E"/>
  </w:style>
  <w:style w:type="numbering" w:customStyle="1" w:styleId="NoList111111111">
    <w:name w:val="No List111111111"/>
    <w:next w:val="NoList"/>
    <w:uiPriority w:val="99"/>
    <w:semiHidden/>
    <w:unhideWhenUsed/>
    <w:rsid w:val="00392B8E"/>
  </w:style>
  <w:style w:type="numbering" w:customStyle="1" w:styleId="NoList1111111111">
    <w:name w:val="No List1111111111"/>
    <w:next w:val="NoList"/>
    <w:uiPriority w:val="99"/>
    <w:semiHidden/>
    <w:unhideWhenUsed/>
    <w:rsid w:val="00392B8E"/>
  </w:style>
  <w:style w:type="numbering" w:customStyle="1" w:styleId="NoList11111111111">
    <w:name w:val="No List11111111111"/>
    <w:next w:val="NoList"/>
    <w:uiPriority w:val="99"/>
    <w:semiHidden/>
    <w:unhideWhenUsed/>
    <w:rsid w:val="00392B8E"/>
  </w:style>
  <w:style w:type="numbering" w:customStyle="1" w:styleId="NoList111111111111">
    <w:name w:val="No List111111111111"/>
    <w:next w:val="NoList"/>
    <w:uiPriority w:val="99"/>
    <w:semiHidden/>
    <w:unhideWhenUsed/>
    <w:rsid w:val="00392B8E"/>
  </w:style>
  <w:style w:type="numbering" w:customStyle="1" w:styleId="NoList1111111111111">
    <w:name w:val="No List1111111111111"/>
    <w:next w:val="NoList"/>
    <w:uiPriority w:val="99"/>
    <w:semiHidden/>
    <w:unhideWhenUsed/>
    <w:rsid w:val="00392B8E"/>
  </w:style>
  <w:style w:type="numbering" w:customStyle="1" w:styleId="NoList11111111111111">
    <w:name w:val="No List11111111111111"/>
    <w:next w:val="NoList"/>
    <w:uiPriority w:val="99"/>
    <w:semiHidden/>
    <w:unhideWhenUsed/>
    <w:rsid w:val="00392B8E"/>
  </w:style>
  <w:style w:type="numbering" w:customStyle="1" w:styleId="NoList111111111111111">
    <w:name w:val="No List111111111111111"/>
    <w:next w:val="NoList"/>
    <w:uiPriority w:val="99"/>
    <w:semiHidden/>
    <w:unhideWhenUsed/>
    <w:rsid w:val="00392B8E"/>
  </w:style>
  <w:style w:type="numbering" w:customStyle="1" w:styleId="NoList1111111111111111">
    <w:name w:val="No List1111111111111111"/>
    <w:next w:val="NoList"/>
    <w:uiPriority w:val="99"/>
    <w:semiHidden/>
    <w:unhideWhenUsed/>
    <w:rsid w:val="00392B8E"/>
  </w:style>
  <w:style w:type="numbering" w:customStyle="1" w:styleId="NoList11111111111111111">
    <w:name w:val="No List11111111111111111"/>
    <w:next w:val="NoList"/>
    <w:uiPriority w:val="99"/>
    <w:semiHidden/>
    <w:unhideWhenUsed/>
    <w:rsid w:val="00392B8E"/>
  </w:style>
  <w:style w:type="paragraph" w:customStyle="1" w:styleId="FreeFormA">
    <w:name w:val="Free Form A"/>
    <w:autoRedefine/>
    <w:uiPriority w:val="99"/>
    <w:qFormat/>
    <w:rsid w:val="00392B8E"/>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392B8E"/>
  </w:style>
  <w:style w:type="character" w:customStyle="1" w:styleId="postby">
    <w:name w:val="post_by"/>
    <w:rsid w:val="00392B8E"/>
  </w:style>
  <w:style w:type="character" w:customStyle="1" w:styleId="postdate">
    <w:name w:val="post_date"/>
    <w:rsid w:val="00392B8E"/>
  </w:style>
  <w:style w:type="character" w:customStyle="1" w:styleId="bdx">
    <w:name w:val="bdx"/>
    <w:rsid w:val="00392B8E"/>
  </w:style>
  <w:style w:type="character" w:customStyle="1" w:styleId="bdl">
    <w:name w:val="bdl"/>
    <w:rsid w:val="00392B8E"/>
  </w:style>
  <w:style w:type="character" w:customStyle="1" w:styleId="bhl">
    <w:name w:val="bhl"/>
    <w:rsid w:val="00392B8E"/>
  </w:style>
  <w:style w:type="character" w:customStyle="1" w:styleId="CardNotUnderlinedChar1">
    <w:name w:val="Card Not Underlined Char1"/>
    <w:link w:val="CardNotUnderlined"/>
    <w:rsid w:val="00392B8E"/>
    <w:rPr>
      <w:rFonts w:ascii="Bell MT" w:eastAsia="Calibri" w:hAnsi="Bell MT" w:cs="Calibri"/>
      <w:sz w:val="22"/>
      <w:szCs w:val="20"/>
    </w:rPr>
  </w:style>
  <w:style w:type="character" w:customStyle="1" w:styleId="breadcrumbitemcurrent">
    <w:name w:val="breadcrumbitemcurrent"/>
    <w:rsid w:val="00392B8E"/>
  </w:style>
  <w:style w:type="character" w:customStyle="1" w:styleId="bbl">
    <w:name w:val="bbl"/>
    <w:rsid w:val="00392B8E"/>
  </w:style>
  <w:style w:type="character" w:customStyle="1" w:styleId="Date2">
    <w:name w:val="Date2"/>
    <w:rsid w:val="00392B8E"/>
  </w:style>
  <w:style w:type="character" w:customStyle="1" w:styleId="company">
    <w:name w:val="company"/>
    <w:rsid w:val="00392B8E"/>
  </w:style>
  <w:style w:type="character" w:customStyle="1" w:styleId="itxtnewhookspan">
    <w:name w:val="itxtnewhookspan"/>
    <w:rsid w:val="00392B8E"/>
  </w:style>
  <w:style w:type="character" w:customStyle="1" w:styleId="gstxthlt">
    <w:name w:val="gstxt_hlt"/>
    <w:rsid w:val="00392B8E"/>
  </w:style>
  <w:style w:type="paragraph" w:customStyle="1" w:styleId="bodytextfp">
    <w:name w:val="bodytextfp"/>
    <w:basedOn w:val="Normal"/>
    <w:uiPriority w:val="99"/>
    <w:qFormat/>
    <w:rsid w:val="00392B8E"/>
    <w:pPr>
      <w:spacing w:before="100" w:beforeAutospacing="1" w:after="100" w:afterAutospacing="1"/>
    </w:pPr>
    <w:rPr>
      <w:rFonts w:eastAsia="Times New Roman"/>
      <w:sz w:val="24"/>
    </w:rPr>
  </w:style>
  <w:style w:type="character" w:styleId="SubtleEmphasis">
    <w:name w:val="Subtle Emphasis"/>
    <w:uiPriority w:val="19"/>
    <w:qFormat/>
    <w:rsid w:val="00392B8E"/>
    <w:rPr>
      <w:rFonts w:ascii="Georgia" w:hAnsi="Georgia"/>
      <w:i/>
      <w:iCs/>
      <w:color w:val="808080"/>
    </w:rPr>
  </w:style>
  <w:style w:type="character" w:customStyle="1" w:styleId="HotRouteChar0">
    <w:name w:val="Hot Route Char"/>
    <w:link w:val="HotRoute0"/>
    <w:locked/>
    <w:rsid w:val="00392B8E"/>
    <w:rPr>
      <w:rFonts w:ascii="Calibri" w:eastAsia="Cambria" w:hAnsi="Calibri" w:cs="Calibri"/>
      <w:iCs/>
      <w:color w:val="000000"/>
      <w:sz w:val="18"/>
    </w:rPr>
  </w:style>
  <w:style w:type="character" w:customStyle="1" w:styleId="ReallyfuckingsmallChar">
    <w:name w:val="Really fucking small Char"/>
    <w:link w:val="Reallyfuckingsmall"/>
    <w:locked/>
    <w:rsid w:val="00392B8E"/>
    <w:rPr>
      <w:rFonts w:ascii="Times New Roman" w:eastAsia="Times New Roman" w:hAnsi="Times New Roman"/>
      <w:sz w:val="10"/>
    </w:rPr>
  </w:style>
  <w:style w:type="paragraph" w:customStyle="1" w:styleId="Reallyfuckingsmall">
    <w:name w:val="Really fucking small"/>
    <w:basedOn w:val="Normal"/>
    <w:link w:val="ReallyfuckingsmallChar"/>
    <w:qFormat/>
    <w:rsid w:val="00392B8E"/>
    <w:rPr>
      <w:rFonts w:ascii="Times New Roman" w:eastAsia="Times New Roman" w:hAnsi="Times New Roman" w:cstheme="minorBidi"/>
      <w:sz w:val="10"/>
    </w:rPr>
  </w:style>
  <w:style w:type="paragraph" w:customStyle="1" w:styleId="subheader">
    <w:name w:val="subheader"/>
    <w:basedOn w:val="Normal"/>
    <w:uiPriority w:val="99"/>
    <w:qFormat/>
    <w:rsid w:val="00392B8E"/>
    <w:pPr>
      <w:spacing w:before="100" w:beforeAutospacing="1" w:after="100" w:afterAutospacing="1"/>
    </w:pPr>
    <w:rPr>
      <w:rFonts w:eastAsia="Times New Roman"/>
      <w:sz w:val="24"/>
    </w:rPr>
  </w:style>
  <w:style w:type="character" w:customStyle="1" w:styleId="SubtleEmphasis1">
    <w:name w:val="Subtle Emphasis1"/>
    <w:uiPriority w:val="19"/>
    <w:qFormat/>
    <w:rsid w:val="00392B8E"/>
    <w:rPr>
      <w:rFonts w:ascii="Times New Roman" w:hAnsi="Times New Roman"/>
      <w:b/>
      <w:iCs/>
      <w:color w:val="auto"/>
      <w:sz w:val="22"/>
    </w:rPr>
  </w:style>
  <w:style w:type="character" w:customStyle="1" w:styleId="StyleBoldRed">
    <w:name w:val="Style Bold Red"/>
    <w:rsid w:val="00392B8E"/>
    <w:rPr>
      <w:b/>
      <w:bCs/>
      <w:color w:val="auto"/>
    </w:rPr>
  </w:style>
  <w:style w:type="character" w:customStyle="1" w:styleId="StyleTimesNewRoman8pt">
    <w:name w:val="Style Times New Roman 8 pt"/>
    <w:rsid w:val="00392B8E"/>
    <w:rPr>
      <w:rFonts w:ascii="Georgia" w:hAnsi="Georgia"/>
      <w:sz w:val="16"/>
    </w:rPr>
  </w:style>
  <w:style w:type="character" w:customStyle="1" w:styleId="StyleStyle7pt8pt">
    <w:name w:val="Style Style 7 pt + 8 pt"/>
    <w:rsid w:val="00392B8E"/>
    <w:rPr>
      <w:sz w:val="16"/>
    </w:rPr>
  </w:style>
  <w:style w:type="character" w:customStyle="1" w:styleId="StyleStyleThickunderlineBold1">
    <w:name w:val="Style Style Thick underline + Bold1"/>
    <w:rsid w:val="00392B8E"/>
    <w:rPr>
      <w:b/>
      <w:bCs/>
      <w:u w:val="thick"/>
    </w:rPr>
  </w:style>
  <w:style w:type="character" w:customStyle="1" w:styleId="StyleUnderline2">
    <w:name w:val="Style Underline2"/>
    <w:rsid w:val="00392B8E"/>
    <w:rPr>
      <w:u w:val="single"/>
    </w:rPr>
  </w:style>
  <w:style w:type="character" w:customStyle="1" w:styleId="ShrinkText">
    <w:name w:val="Shrink Text"/>
    <w:rsid w:val="00392B8E"/>
    <w:rPr>
      <w:sz w:val="16"/>
    </w:rPr>
  </w:style>
  <w:style w:type="character" w:customStyle="1" w:styleId="smallcaps">
    <w:name w:val="smallcaps"/>
    <w:rsid w:val="00392B8E"/>
  </w:style>
  <w:style w:type="character" w:customStyle="1" w:styleId="goldbldtext">
    <w:name w:val="goldbldtext"/>
    <w:rsid w:val="00392B8E"/>
  </w:style>
  <w:style w:type="character" w:customStyle="1" w:styleId="PageHeaderLine2Char">
    <w:name w:val="PageHeaderLine2 Char"/>
    <w:link w:val="PageHeaderLine2"/>
    <w:uiPriority w:val="99"/>
    <w:rsid w:val="00392B8E"/>
    <w:rPr>
      <w:rFonts w:ascii="Calibri" w:eastAsia="Calibri" w:hAnsi="Calibri" w:cs="Calibri"/>
      <w:b/>
      <w:sz w:val="22"/>
    </w:rPr>
  </w:style>
  <w:style w:type="paragraph" w:customStyle="1" w:styleId="firstletter">
    <w:name w:val="firstletter"/>
    <w:basedOn w:val="Normal"/>
    <w:uiPriority w:val="99"/>
    <w:qFormat/>
    <w:rsid w:val="00392B8E"/>
    <w:pPr>
      <w:spacing w:before="100" w:beforeAutospacing="1" w:after="100" w:afterAutospacing="1"/>
    </w:pPr>
    <w:rPr>
      <w:rFonts w:eastAsia="Times New Roman"/>
      <w:sz w:val="24"/>
    </w:rPr>
  </w:style>
  <w:style w:type="paragraph" w:customStyle="1" w:styleId="more">
    <w:name w:val="more"/>
    <w:basedOn w:val="Normal"/>
    <w:uiPriority w:val="99"/>
    <w:qFormat/>
    <w:rsid w:val="00392B8E"/>
    <w:pPr>
      <w:spacing w:before="100" w:beforeAutospacing="1" w:after="100" w:afterAutospacing="1"/>
    </w:pPr>
    <w:rPr>
      <w:rFonts w:eastAsia="Times New Roman"/>
      <w:sz w:val="24"/>
    </w:rPr>
  </w:style>
  <w:style w:type="character" w:customStyle="1" w:styleId="cardshighlight0">
    <w:name w:val="cardshighlight"/>
    <w:rsid w:val="00392B8E"/>
  </w:style>
  <w:style w:type="character" w:customStyle="1" w:styleId="cardsfont12pt1">
    <w:name w:val="cardsfont12pt"/>
    <w:rsid w:val="00392B8E"/>
  </w:style>
  <w:style w:type="character" w:customStyle="1" w:styleId="ft1">
    <w:name w:val="ft1"/>
    <w:rsid w:val="00392B8E"/>
  </w:style>
  <w:style w:type="character" w:customStyle="1" w:styleId="ft6">
    <w:name w:val="ft6"/>
    <w:rsid w:val="00392B8E"/>
  </w:style>
  <w:style w:type="paragraph" w:customStyle="1" w:styleId="story">
    <w:name w:val="story"/>
    <w:basedOn w:val="Normal"/>
    <w:uiPriority w:val="99"/>
    <w:qFormat/>
    <w:rsid w:val="00392B8E"/>
    <w:pPr>
      <w:spacing w:before="100" w:beforeAutospacing="1" w:after="100" w:afterAutospacing="1"/>
    </w:pPr>
    <w:rPr>
      <w:rFonts w:eastAsia="Times New Roman"/>
      <w:sz w:val="24"/>
    </w:rPr>
  </w:style>
  <w:style w:type="paragraph" w:customStyle="1" w:styleId="H1numbered">
    <w:name w:val="H1 numbered"/>
    <w:basedOn w:val="Normal"/>
    <w:uiPriority w:val="99"/>
    <w:qFormat/>
    <w:rsid w:val="00392B8E"/>
    <w:pPr>
      <w:pageBreakBefore/>
      <w:widowControl w:val="0"/>
      <w:numPr>
        <w:numId w:val="22"/>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392B8E"/>
    <w:pPr>
      <w:widowControl w:val="0"/>
      <w:numPr>
        <w:ilvl w:val="1"/>
        <w:numId w:val="22"/>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392B8E"/>
  </w:style>
  <w:style w:type="character" w:customStyle="1" w:styleId="backcontent">
    <w:name w:val="backcontent"/>
    <w:rsid w:val="00392B8E"/>
  </w:style>
  <w:style w:type="character" w:customStyle="1" w:styleId="daystmp">
    <w:name w:val="daystmp"/>
    <w:rsid w:val="00392B8E"/>
  </w:style>
  <w:style w:type="paragraph" w:customStyle="1" w:styleId="in">
    <w:name w:val="in"/>
    <w:basedOn w:val="Normal"/>
    <w:uiPriority w:val="99"/>
    <w:qFormat/>
    <w:rsid w:val="00392B8E"/>
    <w:pPr>
      <w:spacing w:before="100" w:beforeAutospacing="1" w:after="100" w:afterAutospacing="1"/>
    </w:pPr>
    <w:rPr>
      <w:rFonts w:eastAsia="Times New Roman"/>
      <w:sz w:val="24"/>
    </w:rPr>
  </w:style>
  <w:style w:type="character" w:customStyle="1" w:styleId="cardsfont12ptchar">
    <w:name w:val="cardsfont12ptchar"/>
    <w:rsid w:val="00392B8E"/>
  </w:style>
  <w:style w:type="paragraph" w:customStyle="1" w:styleId="image-caption">
    <w:name w:val="image-caption"/>
    <w:basedOn w:val="Normal"/>
    <w:uiPriority w:val="99"/>
    <w:qFormat/>
    <w:rsid w:val="00392B8E"/>
    <w:pPr>
      <w:spacing w:before="100" w:beforeAutospacing="1" w:after="100" w:afterAutospacing="1"/>
    </w:pPr>
    <w:rPr>
      <w:rFonts w:eastAsia="Times New Roman"/>
      <w:sz w:val="24"/>
    </w:rPr>
  </w:style>
  <w:style w:type="character" w:customStyle="1" w:styleId="gal">
    <w:name w:val="gal"/>
    <w:rsid w:val="00392B8E"/>
  </w:style>
  <w:style w:type="character" w:customStyle="1" w:styleId="submitted">
    <w:name w:val="submitted"/>
    <w:rsid w:val="00392B8E"/>
  </w:style>
  <w:style w:type="paragraph" w:customStyle="1" w:styleId="imagecontain">
    <w:name w:val="imagecontain"/>
    <w:basedOn w:val="Normal"/>
    <w:uiPriority w:val="99"/>
    <w:qFormat/>
    <w:rsid w:val="00392B8E"/>
    <w:pPr>
      <w:spacing w:before="100" w:beforeAutospacing="1" w:after="100" w:afterAutospacing="1"/>
    </w:pPr>
    <w:rPr>
      <w:rFonts w:eastAsia="Times New Roman"/>
      <w:sz w:val="24"/>
    </w:rPr>
  </w:style>
  <w:style w:type="character" w:customStyle="1" w:styleId="imagedateline">
    <w:name w:val="image_dateline"/>
    <w:rsid w:val="00392B8E"/>
  </w:style>
  <w:style w:type="character" w:customStyle="1" w:styleId="authordatecharchar">
    <w:name w:val="authordatecharchar"/>
    <w:rsid w:val="00392B8E"/>
  </w:style>
  <w:style w:type="character" w:customStyle="1" w:styleId="style1char0">
    <w:name w:val="style1char"/>
    <w:rsid w:val="00392B8E"/>
  </w:style>
  <w:style w:type="character" w:customStyle="1" w:styleId="tagcharchar0">
    <w:name w:val="tagcharchar"/>
    <w:rsid w:val="00392B8E"/>
  </w:style>
  <w:style w:type="character" w:customStyle="1" w:styleId="underlinedcharchar2">
    <w:name w:val="underlinedcharchar"/>
    <w:rsid w:val="00392B8E"/>
  </w:style>
  <w:style w:type="paragraph" w:customStyle="1" w:styleId="CM62">
    <w:name w:val="CM62"/>
    <w:basedOn w:val="Normal"/>
    <w:next w:val="Normal"/>
    <w:uiPriority w:val="99"/>
    <w:qFormat/>
    <w:rsid w:val="00392B8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92B8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92B8E"/>
    <w:pPr>
      <w:widowControl w:val="0"/>
      <w:spacing w:after="63"/>
    </w:pPr>
    <w:rPr>
      <w:rFonts w:ascii="Arial" w:hAnsi="Arial"/>
      <w:color w:val="auto"/>
    </w:rPr>
  </w:style>
  <w:style w:type="paragraph" w:customStyle="1" w:styleId="CM35">
    <w:name w:val="CM35"/>
    <w:basedOn w:val="Default"/>
    <w:next w:val="Default"/>
    <w:uiPriority w:val="99"/>
    <w:qFormat/>
    <w:rsid w:val="00392B8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92B8E"/>
    <w:pPr>
      <w:widowControl w:val="0"/>
      <w:spacing w:line="228" w:lineRule="atLeast"/>
    </w:pPr>
    <w:rPr>
      <w:rFonts w:ascii="Showcard Gothic" w:hAnsi="Showcard Gothic"/>
      <w:color w:val="auto"/>
    </w:rPr>
  </w:style>
  <w:style w:type="character" w:customStyle="1" w:styleId="BoxedChar">
    <w:name w:val="Boxed Char"/>
    <w:rsid w:val="00392B8E"/>
    <w:rPr>
      <w:rFonts w:ascii="Arial Narrow" w:hAnsi="Arial Narrow"/>
      <w:b/>
      <w:sz w:val="18"/>
      <w:bdr w:val="single" w:sz="6" w:space="0" w:color="auto"/>
    </w:rPr>
  </w:style>
  <w:style w:type="character" w:customStyle="1" w:styleId="Style11ptUnderline2">
    <w:name w:val="Style 11 pt Underline2"/>
    <w:rsid w:val="00392B8E"/>
    <w:rPr>
      <w:sz w:val="20"/>
      <w:u w:val="single"/>
    </w:rPr>
  </w:style>
  <w:style w:type="character" w:customStyle="1" w:styleId="Style11ptBoldUnderline2">
    <w:name w:val="Style 11 pt Bold Underline2"/>
    <w:rsid w:val="00392B8E"/>
    <w:rPr>
      <w:b/>
      <w:bCs/>
      <w:sz w:val="20"/>
      <w:u w:val="single"/>
    </w:rPr>
  </w:style>
  <w:style w:type="character" w:customStyle="1" w:styleId="nw">
    <w:name w:val="nw"/>
    <w:rsid w:val="00392B8E"/>
  </w:style>
  <w:style w:type="character" w:customStyle="1" w:styleId="Styleunderline11ptBoldBorderSinglesolidlineAuto">
    <w:name w:val="Style underline + 11 pt Bold Border: : (Single solid line Auto ..."/>
    <w:rsid w:val="00392B8E"/>
    <w:rPr>
      <w:b/>
      <w:bCs/>
      <w:sz w:val="20"/>
      <w:u w:val="single"/>
      <w:bdr w:val="single" w:sz="4" w:space="0" w:color="auto"/>
    </w:rPr>
  </w:style>
  <w:style w:type="paragraph" w:customStyle="1" w:styleId="StylecardCharCharChar11pt">
    <w:name w:val="Style card Char Char Char + 11 pt"/>
    <w:link w:val="StylecardCharCharChar11ptChar"/>
    <w:qFormat/>
    <w:rsid w:val="00392B8E"/>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392B8E"/>
    <w:rPr>
      <w:lang w:val="en-US" w:eastAsia="en-US" w:bidi="ar-SA"/>
    </w:rPr>
  </w:style>
  <w:style w:type="character" w:customStyle="1" w:styleId="StylecardCharCharChar11ptChar">
    <w:name w:val="Style card Char Char Char + 11 pt Char"/>
    <w:link w:val="StylecardCharCharChar11pt"/>
    <w:rsid w:val="00392B8E"/>
    <w:rPr>
      <w:rFonts w:ascii="Calibri" w:eastAsia="Times New Roman" w:hAnsi="Calibri" w:cs="Times New Roman"/>
      <w:sz w:val="20"/>
      <w:szCs w:val="20"/>
    </w:rPr>
  </w:style>
  <w:style w:type="paragraph" w:customStyle="1" w:styleId="StyleCards11pt">
    <w:name w:val="Style Cards + 11 pt"/>
    <w:basedOn w:val="Cards"/>
    <w:link w:val="StyleCards11ptChar"/>
    <w:qFormat/>
    <w:rsid w:val="00392B8E"/>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392B8E"/>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392B8E"/>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392B8E"/>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392B8E"/>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392B8E"/>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92B8E"/>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392B8E"/>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392B8E"/>
    <w:rPr>
      <w:lang w:val="x-none" w:eastAsia="x-none"/>
    </w:rPr>
  </w:style>
  <w:style w:type="character" w:customStyle="1" w:styleId="cardCharCharChar1">
    <w:name w:val="card Char Char Char1"/>
    <w:rsid w:val="00392B8E"/>
    <w:rPr>
      <w:lang w:val="en-US" w:eastAsia="en-US" w:bidi="ar-SA"/>
    </w:rPr>
  </w:style>
  <w:style w:type="character" w:customStyle="1" w:styleId="StylecardCharChar11ptChar">
    <w:name w:val="Style card Char Char + 11 pt Char"/>
    <w:link w:val="StylecardCharChar11pt"/>
    <w:rsid w:val="00392B8E"/>
    <w:rPr>
      <w:rFonts w:ascii="Georgia" w:eastAsia="Times New Roman" w:hAnsi="Georgia"/>
      <w:szCs w:val="20"/>
      <w:lang w:val="x-none" w:eastAsia="x-none"/>
    </w:rPr>
  </w:style>
  <w:style w:type="paragraph" w:customStyle="1" w:styleId="NormalFont">
    <w:name w:val="Normal Font"/>
    <w:link w:val="NormalFontChar"/>
    <w:qFormat/>
    <w:rsid w:val="00392B8E"/>
    <w:rPr>
      <w:rFonts w:ascii="Times New Roman" w:eastAsia="Times New Roman" w:hAnsi="Times New Roman" w:cs="Times New Roman"/>
      <w:sz w:val="20"/>
      <w:szCs w:val="20"/>
    </w:rPr>
  </w:style>
  <w:style w:type="paragraph" w:customStyle="1" w:styleId="StyleSmall11pt">
    <w:name w:val="Style Small + 11 pt"/>
    <w:uiPriority w:val="99"/>
    <w:qFormat/>
    <w:rsid w:val="00392B8E"/>
    <w:pPr>
      <w:spacing w:after="200"/>
    </w:pPr>
    <w:rPr>
      <w:rFonts w:ascii="Times" w:eastAsia="Times New Roman" w:hAnsi="Times" w:cs="Times New Roman"/>
      <w:sz w:val="20"/>
      <w:szCs w:val="22"/>
    </w:rPr>
  </w:style>
  <w:style w:type="character" w:customStyle="1" w:styleId="Style11ptThickunderline">
    <w:name w:val="Style 11 pt Thick underline"/>
    <w:rsid w:val="00392B8E"/>
    <w:rPr>
      <w:sz w:val="20"/>
      <w:u w:val="thick"/>
    </w:rPr>
  </w:style>
  <w:style w:type="character" w:customStyle="1" w:styleId="Style11ptBoldThickunderline">
    <w:name w:val="Style 11 pt Bold Thick underline"/>
    <w:rsid w:val="00392B8E"/>
    <w:rPr>
      <w:b/>
      <w:bCs/>
      <w:sz w:val="20"/>
      <w:u w:val="thick"/>
    </w:rPr>
  </w:style>
  <w:style w:type="paragraph" w:customStyle="1" w:styleId="StyleNormalFont11ptUnderline">
    <w:name w:val="Style Normal Font + 11 pt Underline"/>
    <w:basedOn w:val="NormalFont"/>
    <w:link w:val="StyleNormalFont11ptUnderlineChar"/>
    <w:qFormat/>
    <w:rsid w:val="00392B8E"/>
    <w:rPr>
      <w:u w:val="single"/>
      <w:lang w:val="x-none" w:eastAsia="x-none"/>
    </w:rPr>
  </w:style>
  <w:style w:type="character" w:customStyle="1" w:styleId="NormalFontChar">
    <w:name w:val="Normal Font Char"/>
    <w:link w:val="NormalFont"/>
    <w:rsid w:val="00392B8E"/>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392B8E"/>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92B8E"/>
    <w:rPr>
      <w:b/>
      <w:bCs/>
      <w:u w:val="single"/>
      <w:lang w:val="x-none" w:eastAsia="x-none"/>
    </w:rPr>
  </w:style>
  <w:style w:type="character" w:customStyle="1" w:styleId="StyleNormalFont11ptBoldUnderlineChar">
    <w:name w:val="Style Normal Font + 11 pt Bold Underline Char"/>
    <w:link w:val="StyleNormalFont11ptBoldUnderline"/>
    <w:rsid w:val="00392B8E"/>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392B8E"/>
    <w:rPr>
      <w:rFonts w:eastAsia="Times New Roman"/>
      <w:sz w:val="15"/>
    </w:rPr>
  </w:style>
  <w:style w:type="character" w:customStyle="1" w:styleId="authors1">
    <w:name w:val="authors1"/>
    <w:rsid w:val="00392B8E"/>
    <w:rPr>
      <w:rFonts w:ascii="Verdana" w:hAnsi="Verdana" w:hint="default"/>
      <w:b/>
      <w:bCs/>
      <w:color w:val="006699"/>
      <w:sz w:val="20"/>
      <w:szCs w:val="20"/>
    </w:rPr>
  </w:style>
  <w:style w:type="character" w:customStyle="1" w:styleId="headlinesectionlarge">
    <w:name w:val="headline_section_large"/>
    <w:rsid w:val="00392B8E"/>
  </w:style>
  <w:style w:type="paragraph" w:customStyle="1" w:styleId="formatvorlage2">
    <w:name w:val="formatvorlage2"/>
    <w:basedOn w:val="Normal"/>
    <w:uiPriority w:val="99"/>
    <w:qFormat/>
    <w:rsid w:val="00392B8E"/>
    <w:pPr>
      <w:spacing w:before="100" w:beforeAutospacing="1" w:after="100" w:afterAutospacing="1"/>
    </w:pPr>
    <w:rPr>
      <w:rFonts w:eastAsia="Calibri"/>
      <w:sz w:val="24"/>
    </w:rPr>
  </w:style>
  <w:style w:type="character" w:customStyle="1" w:styleId="Styleunderline11ptBlack">
    <w:name w:val="Style underline + 11 pt Black"/>
    <w:rsid w:val="00392B8E"/>
    <w:rPr>
      <w:color w:val="000000"/>
      <w:sz w:val="20"/>
      <w:u w:val="single"/>
    </w:rPr>
  </w:style>
  <w:style w:type="character" w:customStyle="1" w:styleId="Styleunderline11ptBoldBlack">
    <w:name w:val="Style underline + 11 pt Bold Black"/>
    <w:rsid w:val="00392B8E"/>
    <w:rPr>
      <w:b/>
      <w:bCs/>
      <w:color w:val="000000"/>
      <w:sz w:val="20"/>
      <w:u w:val="single"/>
    </w:rPr>
  </w:style>
  <w:style w:type="paragraph" w:customStyle="1" w:styleId="StyleTitle11ptNotBold">
    <w:name w:val="Style Title + 11 pt Not Bold"/>
    <w:basedOn w:val="Title"/>
    <w:link w:val="StyleTitle11ptNotBoldChar"/>
    <w:qFormat/>
    <w:rsid w:val="00392B8E"/>
    <w:pPr>
      <w:widowControl/>
      <w:autoSpaceDE/>
      <w:autoSpaceDN/>
      <w:adjustRightInd/>
      <w:spacing w:before="0" w:after="16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392B8E"/>
    <w:rPr>
      <w:rFonts w:ascii="Georgia" w:eastAsia="Times New Roman" w:hAnsi="Georgia" w:cs="Calibri"/>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92B8E"/>
    <w:pPr>
      <w:widowControl/>
      <w:autoSpaceDE/>
      <w:autoSpaceDN/>
      <w:adjustRightInd/>
      <w:spacing w:before="0" w:after="16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392B8E"/>
    <w:rPr>
      <w:rFonts w:ascii="Georgia" w:eastAsia="Times New Roman" w:hAnsi="Georgia" w:cs="Calibri"/>
      <w:sz w:val="20"/>
      <w:u w:val="single"/>
      <w:lang w:val="x-none" w:eastAsia="x-none"/>
    </w:rPr>
  </w:style>
  <w:style w:type="character" w:customStyle="1" w:styleId="Style11ptBoldBlackUnderline">
    <w:name w:val="Style 11 pt Bold Black Underline"/>
    <w:rsid w:val="00392B8E"/>
    <w:rPr>
      <w:b/>
      <w:bCs/>
      <w:color w:val="000000"/>
      <w:sz w:val="20"/>
      <w:u w:val="single"/>
    </w:rPr>
  </w:style>
  <w:style w:type="character" w:customStyle="1" w:styleId="Style11ptBoldBlackUnderlineBorderSinglesolidline">
    <w:name w:val="Style 11 pt Bold Black Underline Border: : (Single solid line ..."/>
    <w:rsid w:val="00392B8E"/>
    <w:rPr>
      <w:b/>
      <w:bCs/>
      <w:color w:val="000000"/>
      <w:sz w:val="20"/>
      <w:u w:val="single"/>
      <w:bdr w:val="single" w:sz="4" w:space="0" w:color="auto"/>
    </w:rPr>
  </w:style>
  <w:style w:type="character" w:customStyle="1" w:styleId="StyleLatinMeridien-Italic11ptItalicUnderline">
    <w:name w:val="Style (Latin) Meridien-Italic 11 pt Italic Underline"/>
    <w:rsid w:val="00392B8E"/>
    <w:rPr>
      <w:rFonts w:ascii="Meridien-Italic" w:hAnsi="Meridien-Italic"/>
      <w:i/>
      <w:iCs/>
      <w:sz w:val="20"/>
      <w:u w:val="single"/>
    </w:rPr>
  </w:style>
  <w:style w:type="character" w:customStyle="1" w:styleId="Citation-AuthorDate">
    <w:name w:val="Citation - Author/Date"/>
    <w:rsid w:val="00392B8E"/>
    <w:rPr>
      <w:b/>
      <w:bCs w:val="0"/>
      <w:smallCaps/>
      <w:sz w:val="24"/>
      <w:u w:val="single"/>
    </w:rPr>
  </w:style>
  <w:style w:type="paragraph" w:customStyle="1" w:styleId="HotRouteCharCharCharCharChar">
    <w:name w:val="Hot Route! Char Char Char Char Char"/>
    <w:basedOn w:val="Normal"/>
    <w:link w:val="HotRouteCharCharCharCharCharChar"/>
    <w:qFormat/>
    <w:rsid w:val="00392B8E"/>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392B8E"/>
    <w:rPr>
      <w:rFonts w:ascii="Calibri" w:eastAsia="Times New Roman" w:hAnsi="Calibri" w:cs="Calibri"/>
      <w:sz w:val="22"/>
      <w:lang w:val="x-none" w:eastAsia="x-none"/>
    </w:rPr>
  </w:style>
  <w:style w:type="character" w:customStyle="1" w:styleId="underlinestylechar0">
    <w:name w:val="underlinestylechar"/>
    <w:rsid w:val="00392B8E"/>
  </w:style>
  <w:style w:type="character" w:customStyle="1" w:styleId="highlight">
    <w:name w:val="highlight"/>
    <w:rsid w:val="00392B8E"/>
  </w:style>
  <w:style w:type="character" w:customStyle="1" w:styleId="BlockHeaderHiddenChar">
    <w:name w:val="Block Header Hidden Char"/>
    <w:link w:val="BlockHeaderHidden"/>
    <w:locked/>
    <w:rsid w:val="00392B8E"/>
    <w:rPr>
      <w:rFonts w:ascii="Georgia" w:eastAsia="Times New Roman" w:hAnsi="Georgia" w:cs="Times New Roman"/>
      <w:b/>
      <w:bCs/>
      <w:sz w:val="32"/>
      <w:szCs w:val="26"/>
      <w:u w:val="single"/>
    </w:rPr>
  </w:style>
  <w:style w:type="character" w:customStyle="1" w:styleId="DottedUnderline0">
    <w:name w:val="Dotted Underline"/>
    <w:rsid w:val="00392B8E"/>
    <w:rPr>
      <w:rFonts w:ascii="Times New Roman" w:hAnsi="Times New Roman" w:cs="Times New Roman" w:hint="default"/>
      <w:sz w:val="20"/>
      <w:u w:val="dottedHeavy"/>
    </w:rPr>
  </w:style>
  <w:style w:type="character" w:customStyle="1" w:styleId="CardsFont6ptCharChar">
    <w:name w:val="Cards + Font: 6 pt Char Char"/>
    <w:rsid w:val="00392B8E"/>
    <w:rPr>
      <w:sz w:val="8"/>
      <w:lang w:val="en-US" w:eastAsia="en-US" w:bidi="ar-SA"/>
    </w:rPr>
  </w:style>
  <w:style w:type="character" w:customStyle="1" w:styleId="titleauthoretc">
    <w:name w:val="titleauthoretc"/>
    <w:rsid w:val="00392B8E"/>
  </w:style>
  <w:style w:type="paragraph" w:customStyle="1" w:styleId="deck">
    <w:name w:val="deck"/>
    <w:basedOn w:val="Normal"/>
    <w:uiPriority w:val="99"/>
    <w:qFormat/>
    <w:rsid w:val="00392B8E"/>
    <w:pPr>
      <w:spacing w:before="100" w:beforeAutospacing="1" w:after="100" w:afterAutospacing="1"/>
    </w:pPr>
    <w:rPr>
      <w:rFonts w:eastAsia="Times New Roman"/>
      <w:sz w:val="24"/>
    </w:rPr>
  </w:style>
  <w:style w:type="paragraph" w:customStyle="1" w:styleId="i1">
    <w:name w:val="i1"/>
    <w:basedOn w:val="Normal"/>
    <w:uiPriority w:val="99"/>
    <w:qFormat/>
    <w:rsid w:val="00392B8E"/>
    <w:pPr>
      <w:spacing w:before="100" w:beforeAutospacing="1" w:after="100" w:afterAutospacing="1"/>
    </w:pPr>
    <w:rPr>
      <w:rFonts w:eastAsia="Times New Roman"/>
      <w:sz w:val="24"/>
    </w:rPr>
  </w:style>
  <w:style w:type="paragraph" w:customStyle="1" w:styleId="question">
    <w:name w:val="question"/>
    <w:basedOn w:val="Normal"/>
    <w:uiPriority w:val="99"/>
    <w:qFormat/>
    <w:rsid w:val="00392B8E"/>
    <w:pPr>
      <w:spacing w:before="100" w:beforeAutospacing="1" w:after="100" w:afterAutospacing="1"/>
    </w:pPr>
    <w:rPr>
      <w:rFonts w:eastAsia="Times New Roman"/>
      <w:sz w:val="24"/>
    </w:rPr>
  </w:style>
  <w:style w:type="paragraph" w:customStyle="1" w:styleId="bodycopy">
    <w:name w:val="bodycopy"/>
    <w:basedOn w:val="Normal"/>
    <w:uiPriority w:val="99"/>
    <w:qFormat/>
    <w:rsid w:val="00392B8E"/>
    <w:pPr>
      <w:spacing w:before="100" w:beforeAutospacing="1" w:after="100" w:afterAutospacing="1"/>
    </w:pPr>
    <w:rPr>
      <w:rFonts w:eastAsia="Times New Roman"/>
      <w:sz w:val="24"/>
    </w:rPr>
  </w:style>
  <w:style w:type="character" w:customStyle="1" w:styleId="labeltext">
    <w:name w:val="labeltext"/>
    <w:rsid w:val="00392B8E"/>
  </w:style>
  <w:style w:type="character" w:customStyle="1" w:styleId="viewlink">
    <w:name w:val="viewlink"/>
    <w:rsid w:val="00392B8E"/>
  </w:style>
  <w:style w:type="character" w:customStyle="1" w:styleId="share">
    <w:name w:val="share"/>
    <w:rsid w:val="00392B8E"/>
  </w:style>
  <w:style w:type="character" w:customStyle="1" w:styleId="inlinkchart">
    <w:name w:val="inlink_chart"/>
    <w:rsid w:val="00392B8E"/>
  </w:style>
  <w:style w:type="character" w:customStyle="1" w:styleId="underLight">
    <w:name w:val="underLight"/>
    <w:uiPriority w:val="1"/>
    <w:qFormat/>
    <w:rsid w:val="00392B8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92B8E"/>
  </w:style>
  <w:style w:type="character" w:customStyle="1" w:styleId="author-rss">
    <w:name w:val="author-rss"/>
    <w:rsid w:val="00392B8E"/>
  </w:style>
  <w:style w:type="character" w:customStyle="1" w:styleId="fbsharecountwrapper">
    <w:name w:val="fb_share_count_wrapper"/>
    <w:rsid w:val="00392B8E"/>
  </w:style>
  <w:style w:type="character" w:customStyle="1" w:styleId="fbbuttontext">
    <w:name w:val="fb_button_text"/>
    <w:rsid w:val="00392B8E"/>
  </w:style>
  <w:style w:type="character" w:customStyle="1" w:styleId="hw">
    <w:name w:val="hw"/>
    <w:rsid w:val="00392B8E"/>
  </w:style>
  <w:style w:type="character" w:customStyle="1" w:styleId="linktotop">
    <w:name w:val="linktotop"/>
    <w:rsid w:val="00392B8E"/>
  </w:style>
  <w:style w:type="character" w:customStyle="1" w:styleId="maintextbldleft">
    <w:name w:val="maintextbldleft"/>
    <w:rsid w:val="00392B8E"/>
  </w:style>
  <w:style w:type="character" w:customStyle="1" w:styleId="maintextleft">
    <w:name w:val="maintextleft"/>
    <w:rsid w:val="00392B8E"/>
  </w:style>
  <w:style w:type="character" w:customStyle="1" w:styleId="descriptionstyle1block">
    <w:name w:val="description style1 block"/>
    <w:rsid w:val="00392B8E"/>
  </w:style>
  <w:style w:type="paragraph" w:customStyle="1" w:styleId="Fifth">
    <w:name w:val="Fifth"/>
    <w:basedOn w:val="Normal"/>
    <w:link w:val="FifthChar"/>
    <w:qFormat/>
    <w:rsid w:val="00392B8E"/>
    <w:rPr>
      <w:rFonts w:eastAsia="Calibri"/>
    </w:rPr>
  </w:style>
  <w:style w:type="character" w:customStyle="1" w:styleId="gutter-right-1">
    <w:name w:val="gutter-right-1"/>
    <w:basedOn w:val="DefaultParagraphFont"/>
    <w:rsid w:val="00392B8E"/>
  </w:style>
  <w:style w:type="character" w:customStyle="1" w:styleId="ssl3">
    <w:name w:val="ss_l3"/>
    <w:rsid w:val="00392B8E"/>
  </w:style>
  <w:style w:type="paragraph" w:customStyle="1" w:styleId="NoteLevel22">
    <w:name w:val="Note Level 22"/>
    <w:basedOn w:val="Normal"/>
    <w:next w:val="Normal"/>
    <w:uiPriority w:val="99"/>
    <w:qFormat/>
    <w:rsid w:val="00392B8E"/>
    <w:pPr>
      <w:keepNext/>
      <w:ind w:left="288" w:right="288"/>
    </w:pPr>
    <w:rPr>
      <w:rFonts w:eastAsia="MS Gothic"/>
      <w:szCs w:val="20"/>
    </w:rPr>
  </w:style>
  <w:style w:type="paragraph" w:customStyle="1" w:styleId="wp-caption-text">
    <w:name w:val="wp-caption-text"/>
    <w:basedOn w:val="Normal"/>
    <w:qFormat/>
    <w:rsid w:val="00392B8E"/>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392B8E"/>
    <w:rPr>
      <w:color w:val="2B579A"/>
      <w:shd w:val="clear" w:color="auto" w:fill="E6E6E6"/>
    </w:rPr>
  </w:style>
  <w:style w:type="paragraph" w:customStyle="1" w:styleId="svarticle">
    <w:name w:val="svarticle"/>
    <w:basedOn w:val="Normal"/>
    <w:uiPriority w:val="99"/>
    <w:qFormat/>
    <w:rsid w:val="00392B8E"/>
    <w:pPr>
      <w:spacing w:before="100" w:beforeAutospacing="1" w:after="100" w:afterAutospacing="1"/>
    </w:pPr>
    <w:rPr>
      <w:rFonts w:eastAsia="Times New Roman"/>
      <w:sz w:val="24"/>
    </w:rPr>
  </w:style>
  <w:style w:type="character" w:customStyle="1" w:styleId="FontStyle39">
    <w:name w:val="Font Style39"/>
    <w:uiPriority w:val="99"/>
    <w:rsid w:val="00392B8E"/>
    <w:rPr>
      <w:rFonts w:ascii="Constantia" w:hAnsi="Constantia" w:cs="Constantia" w:hint="default"/>
      <w:b/>
      <w:bCs/>
      <w:sz w:val="18"/>
      <w:szCs w:val="18"/>
    </w:rPr>
  </w:style>
  <w:style w:type="character" w:customStyle="1" w:styleId="6">
    <w:name w:val="6"/>
    <w:rsid w:val="00392B8E"/>
    <w:rPr>
      <w:rFonts w:ascii="Arial" w:hAnsi="Arial" w:cs="Arial" w:hint="default"/>
      <w:bCs/>
      <w:sz w:val="20"/>
      <w:u w:val="single"/>
      <w:lang w:val="en-US" w:eastAsia="en-US" w:bidi="ar-SA"/>
    </w:rPr>
  </w:style>
  <w:style w:type="character" w:customStyle="1" w:styleId="CharChar4">
    <w:name w:val="Char Char4"/>
    <w:rsid w:val="00392B8E"/>
    <w:rPr>
      <w:szCs w:val="24"/>
      <w:lang w:eastAsia="zh-CN"/>
    </w:rPr>
  </w:style>
  <w:style w:type="character" w:customStyle="1" w:styleId="BodyTextFirstIndentChar1">
    <w:name w:val="Body Text First Indent Char1"/>
    <w:basedOn w:val="BodyTextChar"/>
    <w:rsid w:val="00392B8E"/>
    <w:rPr>
      <w:rFonts w:ascii="Times New Roman" w:eastAsia="Calibri" w:hAnsi="Times New Roman" w:cs="Times New Roman"/>
      <w:sz w:val="24"/>
      <w:szCs w:val="24"/>
    </w:rPr>
  </w:style>
  <w:style w:type="character" w:customStyle="1" w:styleId="Header11">
    <w:name w:val="Header11"/>
    <w:rsid w:val="00392B8E"/>
  </w:style>
  <w:style w:type="paragraph" w:customStyle="1" w:styleId="canvas-atom">
    <w:name w:val="canvas-atom"/>
    <w:basedOn w:val="Normal"/>
    <w:uiPriority w:val="99"/>
    <w:qFormat/>
    <w:rsid w:val="00392B8E"/>
    <w:pPr>
      <w:spacing w:before="100" w:beforeAutospacing="1" w:after="100" w:afterAutospacing="1"/>
    </w:pPr>
    <w:rPr>
      <w:sz w:val="24"/>
    </w:rPr>
  </w:style>
  <w:style w:type="character" w:customStyle="1" w:styleId="posa">
    <w:name w:val="pos(a)"/>
    <w:basedOn w:val="DefaultParagraphFont"/>
    <w:rsid w:val="00392B8E"/>
  </w:style>
  <w:style w:type="character" w:customStyle="1" w:styleId="u-hiddeninnarrowenv">
    <w:name w:val="u-hiddeninnarrowenv"/>
    <w:basedOn w:val="DefaultParagraphFont"/>
    <w:rsid w:val="00392B8E"/>
  </w:style>
  <w:style w:type="character" w:customStyle="1" w:styleId="followbutton-bird">
    <w:name w:val="followbutton-bird"/>
    <w:basedOn w:val="DefaultParagraphFont"/>
    <w:rsid w:val="00392B8E"/>
  </w:style>
  <w:style w:type="character" w:customStyle="1" w:styleId="tweetauthor-name">
    <w:name w:val="tweetauthor-name"/>
    <w:basedOn w:val="DefaultParagraphFont"/>
    <w:rsid w:val="00392B8E"/>
  </w:style>
  <w:style w:type="character" w:customStyle="1" w:styleId="tweetauthor-verifiedbadge">
    <w:name w:val="tweetauthor-verifiedbadge"/>
    <w:basedOn w:val="DefaultParagraphFont"/>
    <w:rsid w:val="00392B8E"/>
  </w:style>
  <w:style w:type="character" w:customStyle="1" w:styleId="tweetauthor-screenname">
    <w:name w:val="tweetauthor-screenname"/>
    <w:basedOn w:val="DefaultParagraphFont"/>
    <w:rsid w:val="00392B8E"/>
  </w:style>
  <w:style w:type="paragraph" w:customStyle="1" w:styleId="tweet-text">
    <w:name w:val="tweet-text"/>
    <w:basedOn w:val="Normal"/>
    <w:qFormat/>
    <w:rsid w:val="00392B8E"/>
    <w:pPr>
      <w:spacing w:before="100" w:beforeAutospacing="1" w:after="100" w:afterAutospacing="1"/>
    </w:pPr>
  </w:style>
  <w:style w:type="character" w:customStyle="1" w:styleId="u-hiddenvisually">
    <w:name w:val="u-hiddenvisually"/>
    <w:basedOn w:val="DefaultParagraphFont"/>
    <w:rsid w:val="00392B8E"/>
  </w:style>
  <w:style w:type="character" w:customStyle="1" w:styleId="tweetaction-stat">
    <w:name w:val="tweetaction-stat"/>
    <w:basedOn w:val="DefaultParagraphFont"/>
    <w:rsid w:val="00392B8E"/>
  </w:style>
  <w:style w:type="character" w:customStyle="1" w:styleId="related">
    <w:name w:val="related"/>
    <w:basedOn w:val="DefaultParagraphFont"/>
    <w:rsid w:val="00392B8E"/>
  </w:style>
  <w:style w:type="character" w:customStyle="1" w:styleId="related-content">
    <w:name w:val="related-content"/>
    <w:basedOn w:val="DefaultParagraphFont"/>
    <w:rsid w:val="00392B8E"/>
  </w:style>
  <w:style w:type="character" w:customStyle="1" w:styleId="name-of-author">
    <w:name w:val="name-of-author"/>
    <w:basedOn w:val="DefaultParagraphFont"/>
    <w:rsid w:val="00392B8E"/>
  </w:style>
  <w:style w:type="character" w:customStyle="1" w:styleId="first-name">
    <w:name w:val="first-name"/>
    <w:basedOn w:val="DefaultParagraphFont"/>
    <w:rsid w:val="00392B8E"/>
  </w:style>
  <w:style w:type="character" w:customStyle="1" w:styleId="last-name">
    <w:name w:val="last-name"/>
    <w:basedOn w:val="DefaultParagraphFont"/>
    <w:rsid w:val="00392B8E"/>
  </w:style>
  <w:style w:type="paragraph" w:customStyle="1" w:styleId="description">
    <w:name w:val="description"/>
    <w:basedOn w:val="Normal"/>
    <w:uiPriority w:val="99"/>
    <w:qFormat/>
    <w:rsid w:val="00392B8E"/>
    <w:pPr>
      <w:spacing w:before="100" w:beforeAutospacing="1" w:after="100" w:afterAutospacing="1"/>
    </w:pPr>
  </w:style>
  <w:style w:type="paragraph" w:customStyle="1" w:styleId="graf">
    <w:name w:val="graf"/>
    <w:basedOn w:val="Normal"/>
    <w:uiPriority w:val="99"/>
    <w:qFormat/>
    <w:rsid w:val="00392B8E"/>
    <w:pPr>
      <w:spacing w:before="100" w:beforeAutospacing="1" w:after="100" w:afterAutospacing="1"/>
    </w:pPr>
  </w:style>
  <w:style w:type="character" w:customStyle="1" w:styleId="caption10">
    <w:name w:val="caption1"/>
    <w:basedOn w:val="DefaultParagraphFont"/>
    <w:rsid w:val="00392B8E"/>
  </w:style>
  <w:style w:type="paragraph" w:customStyle="1" w:styleId="column">
    <w:name w:val="column"/>
    <w:basedOn w:val="Normal"/>
    <w:uiPriority w:val="99"/>
    <w:qFormat/>
    <w:rsid w:val="00392B8E"/>
    <w:pPr>
      <w:spacing w:before="100" w:beforeAutospacing="1" w:after="100" w:afterAutospacing="1"/>
    </w:pPr>
  </w:style>
  <w:style w:type="paragraph" w:customStyle="1" w:styleId="recirc-container">
    <w:name w:val="recirc-container"/>
    <w:basedOn w:val="Normal"/>
    <w:uiPriority w:val="99"/>
    <w:qFormat/>
    <w:rsid w:val="00392B8E"/>
    <w:pPr>
      <w:spacing w:before="100" w:beforeAutospacing="1" w:after="100" w:afterAutospacing="1"/>
    </w:pPr>
    <w:rPr>
      <w:sz w:val="24"/>
    </w:rPr>
  </w:style>
  <w:style w:type="character" w:customStyle="1" w:styleId="recirc-text">
    <w:name w:val="&quot;recirc-text”"/>
    <w:basedOn w:val="DefaultParagraphFont"/>
    <w:rsid w:val="00392B8E"/>
  </w:style>
  <w:style w:type="character" w:customStyle="1" w:styleId="video-icon">
    <w:name w:val="video-icon"/>
    <w:basedOn w:val="DefaultParagraphFont"/>
    <w:rsid w:val="00392B8E"/>
  </w:style>
  <w:style w:type="paragraph" w:customStyle="1" w:styleId="selectionshareable">
    <w:name w:val="selectionshareable"/>
    <w:basedOn w:val="Normal"/>
    <w:uiPriority w:val="99"/>
    <w:qFormat/>
    <w:rsid w:val="00392B8E"/>
    <w:pPr>
      <w:spacing w:before="100" w:beforeAutospacing="1" w:after="100" w:afterAutospacing="1"/>
    </w:pPr>
    <w:rPr>
      <w:sz w:val="24"/>
    </w:rPr>
  </w:style>
  <w:style w:type="character" w:customStyle="1" w:styleId="powa-shot-play-btn-text">
    <w:name w:val="powa-shot-play-btn-text"/>
    <w:basedOn w:val="DefaultParagraphFont"/>
    <w:rsid w:val="00392B8E"/>
  </w:style>
  <w:style w:type="character" w:customStyle="1" w:styleId="powa-shot-click">
    <w:name w:val="powa-shot-click"/>
    <w:basedOn w:val="DefaultParagraphFont"/>
    <w:rsid w:val="00392B8E"/>
  </w:style>
  <w:style w:type="character" w:customStyle="1" w:styleId="wpv-blurb">
    <w:name w:val="wpv-blurb"/>
    <w:basedOn w:val="DefaultParagraphFont"/>
    <w:rsid w:val="00392B8E"/>
  </w:style>
  <w:style w:type="paragraph" w:customStyle="1" w:styleId="interstitial-link">
    <w:name w:val="interstitial-link"/>
    <w:basedOn w:val="Normal"/>
    <w:uiPriority w:val="99"/>
    <w:qFormat/>
    <w:rsid w:val="00392B8E"/>
    <w:pPr>
      <w:spacing w:before="100" w:beforeAutospacing="1" w:after="100" w:afterAutospacing="1"/>
    </w:pPr>
    <w:rPr>
      <w:sz w:val="24"/>
    </w:rPr>
  </w:style>
  <w:style w:type="character" w:customStyle="1" w:styleId="pb-caption">
    <w:name w:val="pb-caption"/>
    <w:basedOn w:val="DefaultParagraphFont"/>
    <w:rsid w:val="00392B8E"/>
  </w:style>
  <w:style w:type="paragraph" w:customStyle="1" w:styleId="see-also">
    <w:name w:val="see-also"/>
    <w:basedOn w:val="Normal"/>
    <w:uiPriority w:val="99"/>
    <w:qFormat/>
    <w:rsid w:val="00392B8E"/>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392B8E"/>
  </w:style>
  <w:style w:type="character" w:customStyle="1" w:styleId="m-2745674872889869693gmail-styleunderline">
    <w:name w:val="m_-2745674872889869693gmail-styleunderline"/>
    <w:basedOn w:val="DefaultParagraphFont"/>
    <w:rsid w:val="00392B8E"/>
  </w:style>
  <w:style w:type="character" w:customStyle="1" w:styleId="UnresolvedMention3">
    <w:name w:val="Unresolved Mention3"/>
    <w:basedOn w:val="DefaultParagraphFont"/>
    <w:uiPriority w:val="99"/>
    <w:unhideWhenUsed/>
    <w:rsid w:val="00392B8E"/>
    <w:rPr>
      <w:color w:val="808080"/>
      <w:shd w:val="clear" w:color="auto" w:fill="E6E6E6"/>
    </w:rPr>
  </w:style>
  <w:style w:type="character" w:customStyle="1" w:styleId="UnresolvedMention4">
    <w:name w:val="Unresolved Mention4"/>
    <w:basedOn w:val="DefaultParagraphFont"/>
    <w:uiPriority w:val="99"/>
    <w:semiHidden/>
    <w:unhideWhenUsed/>
    <w:rsid w:val="00392B8E"/>
    <w:rPr>
      <w:color w:val="808080"/>
      <w:shd w:val="clear" w:color="auto" w:fill="E6E6E6"/>
    </w:rPr>
  </w:style>
  <w:style w:type="character" w:customStyle="1" w:styleId="m-8082899869479211226gmail-styleunderline">
    <w:name w:val="m_-8082899869479211226gmail-styleunderline"/>
    <w:basedOn w:val="DefaultParagraphFont"/>
    <w:rsid w:val="00392B8E"/>
  </w:style>
  <w:style w:type="character" w:customStyle="1" w:styleId="StyleUnderlineChar">
    <w:name w:val="Style Underline Char"/>
    <w:basedOn w:val="DefaultParagraphFont"/>
    <w:locked/>
    <w:rsid w:val="00392B8E"/>
    <w:rPr>
      <w:u w:val="single"/>
    </w:rPr>
  </w:style>
  <w:style w:type="paragraph" w:customStyle="1" w:styleId="NoteLevel23">
    <w:name w:val="Note Level 23"/>
    <w:basedOn w:val="Normal"/>
    <w:next w:val="Normal"/>
    <w:uiPriority w:val="99"/>
    <w:qFormat/>
    <w:rsid w:val="00392B8E"/>
    <w:pPr>
      <w:keepNext/>
      <w:ind w:left="288" w:right="288"/>
    </w:pPr>
    <w:rPr>
      <w:rFonts w:eastAsia="MS Gothic"/>
      <w:szCs w:val="20"/>
    </w:rPr>
  </w:style>
  <w:style w:type="character" w:customStyle="1" w:styleId="Heading5Char1">
    <w:name w:val="Heading 5 Char1"/>
    <w:aliases w:val="Text Char1"/>
    <w:basedOn w:val="DefaultParagraphFont"/>
    <w:semiHidden/>
    <w:rsid w:val="00392B8E"/>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392B8E"/>
    <w:rPr>
      <w:rFonts w:ascii="Georgia" w:hAnsi="Georgia"/>
    </w:rPr>
  </w:style>
  <w:style w:type="paragraph" w:customStyle="1" w:styleId="NoteLevel24">
    <w:name w:val="Note Level 24"/>
    <w:basedOn w:val="Normal"/>
    <w:next w:val="Normal"/>
    <w:uiPriority w:val="99"/>
    <w:qFormat/>
    <w:rsid w:val="00392B8E"/>
    <w:pPr>
      <w:keepNext/>
      <w:ind w:left="288" w:right="288"/>
    </w:pPr>
    <w:rPr>
      <w:rFonts w:eastAsia="MS Gothic"/>
      <w:sz w:val="24"/>
      <w:szCs w:val="20"/>
    </w:rPr>
  </w:style>
  <w:style w:type="paragraph" w:customStyle="1" w:styleId="NoteLevel25">
    <w:name w:val="Note Level 25"/>
    <w:basedOn w:val="Normal"/>
    <w:next w:val="Normal"/>
    <w:uiPriority w:val="99"/>
    <w:qFormat/>
    <w:rsid w:val="00392B8E"/>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392B8E"/>
  </w:style>
  <w:style w:type="character" w:customStyle="1" w:styleId="italics">
    <w:name w:val="italics"/>
    <w:basedOn w:val="DefaultParagraphFont"/>
    <w:rsid w:val="00392B8E"/>
  </w:style>
  <w:style w:type="paragraph" w:customStyle="1" w:styleId="analytics0">
    <w:name w:val="analytics"/>
    <w:basedOn w:val="Normal"/>
    <w:link w:val="analyticsChar0"/>
    <w:uiPriority w:val="4"/>
    <w:qFormat/>
    <w:rsid w:val="00392B8E"/>
    <w:rPr>
      <w:b/>
      <w:color w:val="C00000"/>
      <w:sz w:val="26"/>
    </w:rPr>
  </w:style>
  <w:style w:type="character" w:customStyle="1" w:styleId="analyticsChar0">
    <w:name w:val="analytics Char"/>
    <w:basedOn w:val="DefaultParagraphFont"/>
    <w:link w:val="analytics0"/>
    <w:uiPriority w:val="4"/>
    <w:rsid w:val="00392B8E"/>
    <w:rPr>
      <w:rFonts w:ascii="Calibri" w:hAnsi="Calibri" w:cs="Calibri"/>
      <w:b/>
      <w:color w:val="C00000"/>
      <w:sz w:val="26"/>
    </w:rPr>
  </w:style>
  <w:style w:type="character" w:customStyle="1" w:styleId="swauthor">
    <w:name w:val="sw_author"/>
    <w:rsid w:val="00392B8E"/>
  </w:style>
  <w:style w:type="character" w:customStyle="1" w:styleId="HotRouteChar">
    <w:name w:val="Hot Route! Char"/>
    <w:link w:val="HotRoute"/>
    <w:rsid w:val="00392B8E"/>
    <w:rPr>
      <w:rFonts w:ascii="Calibri" w:eastAsia="Times New Roman" w:hAnsi="Calibri" w:cs="Calibri"/>
      <w:sz w:val="22"/>
    </w:rPr>
  </w:style>
  <w:style w:type="paragraph" w:customStyle="1" w:styleId="PhoTag">
    <w:name w:val="PhoTag"/>
    <w:basedOn w:val="Normal"/>
    <w:next w:val="Normal"/>
    <w:autoRedefine/>
    <w:qFormat/>
    <w:rsid w:val="00392B8E"/>
    <w:rPr>
      <w:b/>
    </w:rPr>
  </w:style>
  <w:style w:type="character" w:customStyle="1" w:styleId="boldunderlineChar2">
    <w:name w:val="bold underline Char"/>
    <w:basedOn w:val="DefaultParagraphFont"/>
    <w:rsid w:val="00392B8E"/>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392B8E"/>
    <w:rPr>
      <w:rFonts w:eastAsia="Times New Roman"/>
      <w:sz w:val="16"/>
      <w:szCs w:val="20"/>
    </w:rPr>
  </w:style>
  <w:style w:type="character" w:customStyle="1" w:styleId="ReallySmallChar">
    <w:name w:val="Really Small Char"/>
    <w:basedOn w:val="DefaultParagraphFont"/>
    <w:link w:val="ReallySmall"/>
    <w:rsid w:val="00392B8E"/>
    <w:rPr>
      <w:rFonts w:ascii="Calibri" w:eastAsia="Times New Roman" w:hAnsi="Calibri" w:cs="Calibri"/>
      <w:sz w:val="16"/>
      <w:szCs w:val="20"/>
    </w:rPr>
  </w:style>
  <w:style w:type="paragraph" w:customStyle="1" w:styleId="Heading4Cite">
    <w:name w:val="Heading 4 Cite"/>
    <w:basedOn w:val="Normal"/>
    <w:link w:val="Heading4CiteChar"/>
    <w:autoRedefine/>
    <w:qFormat/>
    <w:rsid w:val="00392B8E"/>
    <w:rPr>
      <w:rFonts w:eastAsia="Calibri"/>
      <w:color w:val="000000"/>
    </w:rPr>
  </w:style>
  <w:style w:type="character" w:customStyle="1" w:styleId="Heading4CiteChar">
    <w:name w:val="Heading 4 Cite Char"/>
    <w:link w:val="Heading4Cite"/>
    <w:rsid w:val="00392B8E"/>
    <w:rPr>
      <w:rFonts w:ascii="Calibri" w:eastAsia="Calibri" w:hAnsi="Calibri" w:cs="Calibri"/>
      <w:color w:val="000000"/>
      <w:sz w:val="22"/>
    </w:rPr>
  </w:style>
  <w:style w:type="paragraph" w:customStyle="1" w:styleId="PageTitle0">
    <w:name w:val="Page Title"/>
    <w:basedOn w:val="Normal"/>
    <w:next w:val="Normal"/>
    <w:qFormat/>
    <w:rsid w:val="00392B8E"/>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392B8E"/>
    <w:rPr>
      <w:i/>
      <w:iCs/>
      <w:sz w:val="20"/>
      <w:u w:val="single"/>
    </w:rPr>
  </w:style>
  <w:style w:type="paragraph" w:customStyle="1" w:styleId="UnderlineEmphasis">
    <w:name w:val="Underline + Emphasis"/>
    <w:basedOn w:val="Normal"/>
    <w:next w:val="Normal"/>
    <w:link w:val="UnderlineEmphasisChar"/>
    <w:autoRedefine/>
    <w:qFormat/>
    <w:rsid w:val="00392B8E"/>
    <w:rPr>
      <w:rFonts w:eastAsia="Calibri"/>
      <w:b/>
      <w:color w:val="000000"/>
      <w:u w:val="single"/>
    </w:rPr>
  </w:style>
  <w:style w:type="character" w:customStyle="1" w:styleId="UnderlineEmphasisChar">
    <w:name w:val="Underline + Emphasis Char"/>
    <w:link w:val="UnderlineEmphasis"/>
    <w:rsid w:val="00392B8E"/>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392B8E"/>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392B8E"/>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92B8E"/>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92B8E"/>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392B8E"/>
    <w:rPr>
      <w:rFonts w:eastAsia="Times New Roman"/>
      <w:color w:val="000000"/>
      <w:szCs w:val="20"/>
      <w:u w:val="single"/>
    </w:rPr>
  </w:style>
  <w:style w:type="character" w:customStyle="1" w:styleId="StyleUnderline9pt2Char">
    <w:name w:val="Style Underline + 9 pt2 Char"/>
    <w:link w:val="StyleUnderline9pt2"/>
    <w:rsid w:val="00392B8E"/>
    <w:rPr>
      <w:rFonts w:ascii="Calibri" w:eastAsia="Times New Roman" w:hAnsi="Calibri" w:cs="Calibri"/>
      <w:color w:val="000000"/>
      <w:sz w:val="22"/>
      <w:szCs w:val="20"/>
      <w:u w:val="single"/>
    </w:rPr>
  </w:style>
  <w:style w:type="paragraph" w:customStyle="1" w:styleId="TxBr5p1">
    <w:name w:val="TxBr_5p1"/>
    <w:basedOn w:val="Normal"/>
    <w:rsid w:val="00392B8E"/>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392B8E"/>
    <w:pPr>
      <w:ind w:left="400"/>
    </w:pPr>
    <w:rPr>
      <w:rFonts w:eastAsia="Calibri"/>
      <w:color w:val="000000"/>
    </w:rPr>
  </w:style>
  <w:style w:type="numbering" w:customStyle="1" w:styleId="NoList12">
    <w:name w:val="No List12"/>
    <w:next w:val="NoList"/>
    <w:semiHidden/>
    <w:unhideWhenUsed/>
    <w:rsid w:val="00392B8E"/>
  </w:style>
  <w:style w:type="numbering" w:customStyle="1" w:styleId="NoList21">
    <w:name w:val="No List21"/>
    <w:next w:val="NoList"/>
    <w:uiPriority w:val="99"/>
    <w:semiHidden/>
    <w:unhideWhenUsed/>
    <w:rsid w:val="00392B8E"/>
  </w:style>
  <w:style w:type="numbering" w:customStyle="1" w:styleId="NoList211">
    <w:name w:val="No List211"/>
    <w:next w:val="NoList"/>
    <w:uiPriority w:val="99"/>
    <w:semiHidden/>
    <w:unhideWhenUsed/>
    <w:rsid w:val="00392B8E"/>
  </w:style>
  <w:style w:type="character" w:customStyle="1" w:styleId="flagicon">
    <w:name w:val="flagicon"/>
    <w:basedOn w:val="DefaultParagraphFont"/>
    <w:rsid w:val="00392B8E"/>
  </w:style>
  <w:style w:type="character" w:customStyle="1" w:styleId="A11">
    <w:name w:val="A11"/>
    <w:rsid w:val="00392B8E"/>
    <w:rPr>
      <w:rFonts w:ascii="Minion Pro" w:hAnsi="Minion Pro" w:cs="Minion Pro" w:hint="default"/>
      <w:color w:val="211D1E"/>
      <w:sz w:val="12"/>
      <w:szCs w:val="12"/>
    </w:rPr>
  </w:style>
  <w:style w:type="character" w:customStyle="1" w:styleId="A12">
    <w:name w:val="A12"/>
    <w:uiPriority w:val="99"/>
    <w:rsid w:val="00392B8E"/>
    <w:rPr>
      <w:rFonts w:ascii="Minion Pro" w:hAnsi="Minion Pro" w:cs="Minion Pro" w:hint="default"/>
      <w:color w:val="211D1E"/>
      <w:sz w:val="22"/>
      <w:szCs w:val="22"/>
    </w:rPr>
  </w:style>
  <w:style w:type="character" w:customStyle="1" w:styleId="CardsCharChar">
    <w:name w:val="Cards Char Char"/>
    <w:rsid w:val="00392B8E"/>
    <w:rPr>
      <w:szCs w:val="24"/>
      <w:lang w:val="en-US" w:eastAsia="en-US" w:bidi="ar-SA"/>
    </w:rPr>
  </w:style>
  <w:style w:type="character" w:customStyle="1" w:styleId="CitationChar1">
    <w:name w:val="Citation Char1"/>
    <w:basedOn w:val="DefaultParagraphFont"/>
    <w:rsid w:val="00392B8E"/>
    <w:rPr>
      <w:rFonts w:ascii="Times New Roman" w:eastAsia="Times New Roman" w:hAnsi="Times New Roman" w:cs="Arial"/>
      <w:b/>
      <w:sz w:val="20"/>
      <w:szCs w:val="36"/>
    </w:rPr>
  </w:style>
  <w:style w:type="character" w:customStyle="1" w:styleId="bold-italic-sub-c">
    <w:name w:val="bold-italic-sub-c"/>
    <w:basedOn w:val="DefaultParagraphFont"/>
    <w:rsid w:val="00392B8E"/>
  </w:style>
  <w:style w:type="character" w:customStyle="1" w:styleId="charoverride-4">
    <w:name w:val="charoverride-4"/>
    <w:basedOn w:val="DefaultParagraphFont"/>
    <w:rsid w:val="00392B8E"/>
  </w:style>
  <w:style w:type="character" w:customStyle="1" w:styleId="charoverride-3">
    <w:name w:val="charoverride-3"/>
    <w:basedOn w:val="DefaultParagraphFont"/>
    <w:rsid w:val="00392B8E"/>
  </w:style>
  <w:style w:type="character" w:customStyle="1" w:styleId="BlockTitle2Char">
    <w:name w:val="Block Title2 Char"/>
    <w:link w:val="BlockTitle2"/>
    <w:uiPriority w:val="99"/>
    <w:rsid w:val="00392B8E"/>
    <w:rPr>
      <w:rFonts w:ascii="Calibri" w:eastAsia="Times New Roman" w:hAnsi="Calibri" w:cs="Calibri"/>
      <w:b/>
      <w:sz w:val="32"/>
      <w:szCs w:val="20"/>
      <w:u w:val="single"/>
    </w:rPr>
  </w:style>
  <w:style w:type="paragraph" w:customStyle="1" w:styleId="tag1">
    <w:name w:val="tag1"/>
    <w:basedOn w:val="Normal"/>
    <w:qFormat/>
    <w:rsid w:val="00392B8E"/>
    <w:rPr>
      <w:rFonts w:eastAsia="Times New Roman"/>
      <w:b/>
      <w:szCs w:val="20"/>
    </w:rPr>
  </w:style>
  <w:style w:type="paragraph" w:customStyle="1" w:styleId="tagcite1">
    <w:name w:val="tagcite"/>
    <w:basedOn w:val="Normal"/>
    <w:qFormat/>
    <w:rsid w:val="00392B8E"/>
    <w:rPr>
      <w:rFonts w:eastAsia="Times New Roman"/>
      <w:b/>
    </w:rPr>
  </w:style>
  <w:style w:type="paragraph" w:customStyle="1" w:styleId="SmallFontCharCharChar">
    <w:name w:val="Small Font Char Char Char"/>
    <w:basedOn w:val="Normal"/>
    <w:uiPriority w:val="99"/>
    <w:qFormat/>
    <w:rsid w:val="00392B8E"/>
    <w:rPr>
      <w:rFonts w:eastAsia="Times New Roman"/>
      <w:sz w:val="12"/>
    </w:rPr>
  </w:style>
  <w:style w:type="paragraph" w:customStyle="1" w:styleId="Regular">
    <w:name w:val="Regular"/>
    <w:qFormat/>
    <w:rsid w:val="00392B8E"/>
    <w:rPr>
      <w:rFonts w:ascii="Garamond" w:eastAsia="Times New Roman" w:hAnsi="Garamond" w:cs="Arial"/>
      <w:bCs/>
      <w:kern w:val="20"/>
      <w:sz w:val="20"/>
      <w:szCs w:val="32"/>
    </w:rPr>
  </w:style>
  <w:style w:type="character" w:customStyle="1" w:styleId="UNDERLINECharChar">
    <w:name w:val="UNDERLINE Char Char"/>
    <w:rsid w:val="00392B8E"/>
    <w:rPr>
      <w:bCs/>
      <w:kern w:val="28"/>
      <w:szCs w:val="32"/>
      <w:u w:val="single"/>
    </w:rPr>
  </w:style>
  <w:style w:type="character" w:customStyle="1" w:styleId="tag1Char">
    <w:name w:val="tag1 Char"/>
    <w:rsid w:val="00392B8E"/>
    <w:rPr>
      <w:b/>
      <w:bCs w:val="0"/>
      <w:sz w:val="24"/>
    </w:rPr>
  </w:style>
  <w:style w:type="character" w:customStyle="1" w:styleId="SmallFontCharCharCharChar">
    <w:name w:val="Small Font Char Char Char Char"/>
    <w:rsid w:val="00392B8E"/>
    <w:rPr>
      <w:rFonts w:ascii="Arial" w:hAnsi="Arial" w:cs="Arial" w:hint="default"/>
      <w:sz w:val="12"/>
      <w:szCs w:val="24"/>
    </w:rPr>
  </w:style>
  <w:style w:type="character" w:customStyle="1" w:styleId="TagCiteChar2">
    <w:name w:val="TagCite Char"/>
    <w:rsid w:val="00392B8E"/>
    <w:rPr>
      <w:rFonts w:ascii="Garamond" w:hAnsi="Garamond" w:hint="default"/>
      <w:b/>
      <w:bCs w:val="0"/>
      <w:sz w:val="24"/>
      <w:szCs w:val="24"/>
    </w:rPr>
  </w:style>
  <w:style w:type="character" w:customStyle="1" w:styleId="heading2char2charchar1">
    <w:name w:val="heading2char2charchar1"/>
    <w:rsid w:val="00392B8E"/>
  </w:style>
  <w:style w:type="character" w:customStyle="1" w:styleId="charchar60">
    <w:name w:val="charchar6"/>
    <w:rsid w:val="00392B8E"/>
  </w:style>
  <w:style w:type="character" w:customStyle="1" w:styleId="searchtermbold">
    <w:name w:val="searchtermbold"/>
    <w:rsid w:val="00392B8E"/>
  </w:style>
  <w:style w:type="character" w:customStyle="1" w:styleId="regtext">
    <w:name w:val="regtext"/>
    <w:uiPriority w:val="99"/>
    <w:rsid w:val="00392B8E"/>
  </w:style>
  <w:style w:type="character" w:customStyle="1" w:styleId="bps-topic-ident">
    <w:name w:val="bps-topic-ident"/>
    <w:rsid w:val="00392B8E"/>
  </w:style>
  <w:style w:type="character" w:customStyle="1" w:styleId="RegularChar">
    <w:name w:val="Regular Char"/>
    <w:rsid w:val="00392B8E"/>
    <w:rPr>
      <w:rFonts w:ascii="Garamond" w:hAnsi="Garamond" w:cs="Arial" w:hint="default"/>
      <w:bCs/>
      <w:kern w:val="20"/>
      <w:szCs w:val="32"/>
      <w:lang w:val="en-US" w:eastAsia="en-US" w:bidi="ar-SA"/>
    </w:rPr>
  </w:style>
  <w:style w:type="character" w:customStyle="1" w:styleId="BoldunderlineChar3">
    <w:name w:val="Bold underline Char"/>
    <w:rsid w:val="00392B8E"/>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392B8E"/>
    <w:rPr>
      <w:b/>
      <w:lang w:val="en-US" w:eastAsia="en-US"/>
    </w:rPr>
  </w:style>
  <w:style w:type="paragraph" w:customStyle="1" w:styleId="FreeForm">
    <w:name w:val="Free Form"/>
    <w:qFormat/>
    <w:rsid w:val="00392B8E"/>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392B8E"/>
    <w:rPr>
      <w:rFonts w:cs="Calibri"/>
      <w:b/>
      <w:u w:val="single"/>
    </w:rPr>
  </w:style>
  <w:style w:type="paragraph" w:customStyle="1" w:styleId="AuthorDate2">
    <w:name w:val="Author/Date"/>
    <w:basedOn w:val="Normal"/>
    <w:link w:val="AuthorDateChar0"/>
    <w:qFormat/>
    <w:rsid w:val="00392B8E"/>
    <w:rPr>
      <w:rFonts w:asciiTheme="minorHAnsi" w:hAnsiTheme="minorHAnsi"/>
      <w:b/>
      <w:sz w:val="24"/>
      <w:u w:val="single"/>
    </w:rPr>
  </w:style>
  <w:style w:type="character" w:customStyle="1" w:styleId="HilightChar">
    <w:name w:val="Hilight Char"/>
    <w:rsid w:val="00392B8E"/>
    <w:rPr>
      <w:rFonts w:eastAsia="Calibri"/>
      <w:b/>
      <w:noProof w:val="0"/>
      <w:sz w:val="22"/>
      <w:szCs w:val="22"/>
      <w:u w:val="single"/>
      <w:lang w:val="en-US" w:eastAsia="ar-SA" w:bidi="ar-SA"/>
    </w:rPr>
  </w:style>
  <w:style w:type="paragraph" w:customStyle="1" w:styleId="TagCite2">
    <w:name w:val="Tag &amp; Cite"/>
    <w:basedOn w:val="Normal"/>
    <w:link w:val="TagCiteChar3"/>
    <w:qFormat/>
    <w:rsid w:val="00392B8E"/>
    <w:pPr>
      <w:jc w:val="both"/>
    </w:pPr>
    <w:rPr>
      <w:rFonts w:eastAsia="Times New Roman"/>
      <w:b/>
    </w:rPr>
  </w:style>
  <w:style w:type="character" w:customStyle="1" w:styleId="TagCiteChar3">
    <w:name w:val="Tag &amp; Cite Char"/>
    <w:link w:val="TagCite2"/>
    <w:rsid w:val="00392B8E"/>
    <w:rPr>
      <w:rFonts w:ascii="Calibri" w:eastAsia="Times New Roman" w:hAnsi="Calibri" w:cs="Calibri"/>
      <w:b/>
      <w:sz w:val="22"/>
    </w:rPr>
  </w:style>
  <w:style w:type="paragraph" w:customStyle="1" w:styleId="HighlightedText">
    <w:name w:val="Highlighted Text"/>
    <w:basedOn w:val="Normal"/>
    <w:link w:val="HighlightedTextChar"/>
    <w:qFormat/>
    <w:rsid w:val="00392B8E"/>
    <w:pPr>
      <w:jc w:val="both"/>
    </w:pPr>
    <w:rPr>
      <w:rFonts w:eastAsia="Times New Roman"/>
      <w:u w:val="thick"/>
    </w:rPr>
  </w:style>
  <w:style w:type="character" w:customStyle="1" w:styleId="HighlightedTextChar">
    <w:name w:val="Highlighted Text Char"/>
    <w:link w:val="HighlightedText"/>
    <w:rsid w:val="00392B8E"/>
    <w:rPr>
      <w:rFonts w:ascii="Calibri" w:eastAsia="Times New Roman" w:hAnsi="Calibri" w:cs="Calibri"/>
      <w:sz w:val="22"/>
      <w:u w:val="thick"/>
    </w:rPr>
  </w:style>
  <w:style w:type="character" w:customStyle="1" w:styleId="StyleUnderlineCharChar">
    <w:name w:val="Style Underline Char Char"/>
    <w:rsid w:val="00392B8E"/>
    <w:rPr>
      <w:rFonts w:ascii="Times New Roman" w:eastAsia="Times New Roman" w:hAnsi="Times New Roman" w:cs="Times New Roman"/>
      <w:sz w:val="20"/>
      <w:szCs w:val="20"/>
      <w:u w:val="single"/>
    </w:rPr>
  </w:style>
  <w:style w:type="character" w:customStyle="1" w:styleId="c1">
    <w:name w:val="c1"/>
    <w:rsid w:val="00392B8E"/>
  </w:style>
  <w:style w:type="paragraph" w:customStyle="1" w:styleId="TagStyle">
    <w:name w:val="Tag Style"/>
    <w:basedOn w:val="Normal"/>
    <w:qFormat/>
    <w:rsid w:val="00392B8E"/>
    <w:rPr>
      <w:rFonts w:eastAsia="Times New Roman"/>
      <w:b/>
    </w:rPr>
  </w:style>
  <w:style w:type="paragraph" w:customStyle="1" w:styleId="Hat2">
    <w:name w:val="Hat2"/>
    <w:basedOn w:val="Heading2"/>
    <w:next w:val="Heading2"/>
    <w:autoRedefine/>
    <w:uiPriority w:val="99"/>
    <w:qFormat/>
    <w:rsid w:val="00392B8E"/>
    <w:pPr>
      <w:keepNext w:val="0"/>
      <w:keepLines w:val="0"/>
      <w:pageBreakBefore w:val="0"/>
      <w:jc w:val="left"/>
    </w:pPr>
    <w:rPr>
      <w:rFonts w:eastAsia="Calibri" w:cs="Times New Roman"/>
      <w:caps/>
      <w:sz w:val="20"/>
      <w:u w:val="none"/>
    </w:rPr>
  </w:style>
  <w:style w:type="character" w:customStyle="1" w:styleId="Highlight0">
    <w:name w:val="Highlight"/>
    <w:uiPriority w:val="1"/>
    <w:qFormat/>
    <w:rsid w:val="00392B8E"/>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392B8E"/>
    <w:rPr>
      <w:rFonts w:ascii="Calibri" w:eastAsia="Calibri" w:hAnsi="Calibri"/>
      <w:sz w:val="15"/>
    </w:rPr>
  </w:style>
  <w:style w:type="paragraph" w:customStyle="1" w:styleId="UnreadText">
    <w:name w:val="Unread Text"/>
    <w:basedOn w:val="Normal"/>
    <w:link w:val="UnreadTextChar"/>
    <w:autoRedefine/>
    <w:qFormat/>
    <w:rsid w:val="00392B8E"/>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392B8E"/>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392B8E"/>
    <w:pPr>
      <w:spacing w:after="200" w:line="276" w:lineRule="auto"/>
    </w:pPr>
    <w:rPr>
      <w:rFonts w:ascii="Cambria" w:eastAsia="Times New Roman" w:hAnsi="Cambria" w:cs="Times New Roman"/>
      <w:u w:val="thick"/>
      <w:lang w:eastAsia="ko-KR"/>
    </w:rPr>
  </w:style>
  <w:style w:type="character" w:customStyle="1" w:styleId="Underline4">
    <w:name w:val="*Underline*"/>
    <w:rsid w:val="00392B8E"/>
    <w:rPr>
      <w:rFonts w:ascii="Times New Roman" w:hAnsi="Times New Roman"/>
      <w:b/>
      <w:sz w:val="24"/>
      <w:u w:val="single"/>
    </w:rPr>
  </w:style>
  <w:style w:type="paragraph" w:customStyle="1" w:styleId="TxBr33p1">
    <w:name w:val="TxBr_33p1"/>
    <w:basedOn w:val="Normal"/>
    <w:uiPriority w:val="99"/>
    <w:qFormat/>
    <w:rsid w:val="00392B8E"/>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392B8E"/>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392B8E"/>
    <w:rPr>
      <w:rFonts w:eastAsia="SimSun"/>
      <w:lang w:eastAsia="zh-CN"/>
    </w:rPr>
  </w:style>
  <w:style w:type="character" w:customStyle="1" w:styleId="heading3char0">
    <w:name w:val="heading3char"/>
    <w:rsid w:val="00392B8E"/>
  </w:style>
  <w:style w:type="character" w:customStyle="1" w:styleId="Heading51">
    <w:name w:val="Heading 51"/>
    <w:aliases w:val="Heading 5 Char Char Char"/>
    <w:rsid w:val="00392B8E"/>
    <w:rPr>
      <w:b/>
      <w:bCs/>
      <w:iCs/>
      <w:szCs w:val="26"/>
      <w:lang w:val="en-US" w:eastAsia="en-US" w:bidi="ar-SA"/>
    </w:rPr>
  </w:style>
  <w:style w:type="character" w:customStyle="1" w:styleId="comments-post">
    <w:name w:val="comments-post"/>
    <w:rsid w:val="00392B8E"/>
  </w:style>
  <w:style w:type="paragraph" w:customStyle="1" w:styleId="boldcite">
    <w:name w:val="bold cite"/>
    <w:basedOn w:val="Normal"/>
    <w:link w:val="boldciteChar4"/>
    <w:qFormat/>
    <w:rsid w:val="00392B8E"/>
    <w:rPr>
      <w:rFonts w:eastAsia="Calibri"/>
      <w:b/>
      <w:color w:val="000000"/>
      <w:sz w:val="28"/>
      <w:u w:val="thick" w:color="000000"/>
    </w:rPr>
  </w:style>
  <w:style w:type="character" w:customStyle="1" w:styleId="boldciteChar4">
    <w:name w:val="bold cite Char4"/>
    <w:link w:val="boldcite"/>
    <w:locked/>
    <w:rsid w:val="00392B8E"/>
    <w:rPr>
      <w:rFonts w:ascii="Calibri" w:eastAsia="Calibri" w:hAnsi="Calibri" w:cs="Calibri"/>
      <w:b/>
      <w:color w:val="000000"/>
      <w:sz w:val="28"/>
      <w:u w:val="thick" w:color="000000"/>
    </w:rPr>
  </w:style>
  <w:style w:type="character" w:customStyle="1" w:styleId="underlinecardChar">
    <w:name w:val="underline card Char"/>
    <w:rsid w:val="00392B8E"/>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392B8E"/>
    <w:pPr>
      <w:ind w:left="547" w:right="648"/>
      <w:jc w:val="both"/>
    </w:pPr>
    <w:rPr>
      <w:rFonts w:eastAsia="Calibri"/>
      <w:sz w:val="12"/>
      <w:szCs w:val="12"/>
    </w:rPr>
  </w:style>
  <w:style w:type="character" w:customStyle="1" w:styleId="Irrelevant5fontChar">
    <w:name w:val="Irrelevant (5 font) Char"/>
    <w:rsid w:val="00392B8E"/>
    <w:rPr>
      <w:sz w:val="10"/>
      <w:szCs w:val="10"/>
      <w:lang w:val="en-US" w:eastAsia="en-US" w:bidi="ar-SA"/>
    </w:rPr>
  </w:style>
  <w:style w:type="character" w:customStyle="1" w:styleId="CardsFont6ptChar1">
    <w:name w:val="Cards + Font: 6 pt Char1"/>
    <w:link w:val="CardsFont6pt"/>
    <w:uiPriority w:val="99"/>
    <w:rsid w:val="00392B8E"/>
    <w:rPr>
      <w:rFonts w:ascii="Times New Roman" w:eastAsia="Times New Roman" w:hAnsi="Times New Roman" w:cs="Times New Roman"/>
      <w:sz w:val="12"/>
    </w:rPr>
  </w:style>
  <w:style w:type="character" w:customStyle="1" w:styleId="Hyperlink13">
    <w:name w:val="Hyperlink13"/>
    <w:rsid w:val="00392B8E"/>
    <w:rPr>
      <w:b w:val="0"/>
      <w:bCs w:val="0"/>
      <w:strike w:val="0"/>
      <w:dstrike w:val="0"/>
      <w:color w:val="008000"/>
      <w:sz w:val="20"/>
      <w:szCs w:val="20"/>
      <w:u w:val="none"/>
      <w:effect w:val="none"/>
    </w:rPr>
  </w:style>
  <w:style w:type="character" w:customStyle="1" w:styleId="standardcontent1">
    <w:name w:val="standardcontent1"/>
    <w:rsid w:val="00392B8E"/>
    <w:rPr>
      <w:rFonts w:ascii="Arial" w:hAnsi="Arial" w:cs="Arial" w:hint="default"/>
      <w:strike w:val="0"/>
      <w:dstrike w:val="0"/>
      <w:sz w:val="24"/>
      <w:szCs w:val="24"/>
      <w:u w:val="none"/>
      <w:effect w:val="none"/>
    </w:rPr>
  </w:style>
  <w:style w:type="character" w:customStyle="1" w:styleId="Hyperlink4">
    <w:name w:val="Hyperlink4"/>
    <w:rsid w:val="00392B8E"/>
    <w:rPr>
      <w:color w:val="000066"/>
      <w:u w:val="single"/>
    </w:rPr>
  </w:style>
  <w:style w:type="paragraph" w:customStyle="1" w:styleId="rddateline">
    <w:name w:val="rddateline"/>
    <w:basedOn w:val="Normal"/>
    <w:uiPriority w:val="99"/>
    <w:qFormat/>
    <w:rsid w:val="00392B8E"/>
    <w:rPr>
      <w:rFonts w:eastAsia="Calibri"/>
      <w:szCs w:val="20"/>
    </w:rPr>
  </w:style>
  <w:style w:type="paragraph" w:customStyle="1" w:styleId="rdheadline">
    <w:name w:val="rdheadline"/>
    <w:basedOn w:val="Normal"/>
    <w:uiPriority w:val="99"/>
    <w:qFormat/>
    <w:rsid w:val="00392B8E"/>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392B8E"/>
    <w:pPr>
      <w:spacing w:after="100" w:afterAutospacing="1"/>
    </w:pPr>
    <w:rPr>
      <w:rFonts w:ascii="Verdana" w:eastAsia="Calibri" w:hAnsi="Verdana"/>
      <w:szCs w:val="20"/>
    </w:rPr>
  </w:style>
  <w:style w:type="character" w:customStyle="1" w:styleId="rddeckline1">
    <w:name w:val="rddeckline1"/>
    <w:rsid w:val="00392B8E"/>
    <w:rPr>
      <w:rFonts w:ascii="Verdana" w:hAnsi="Verdana" w:hint="default"/>
      <w:b/>
      <w:bCs/>
      <w:sz w:val="22"/>
      <w:szCs w:val="22"/>
    </w:rPr>
  </w:style>
  <w:style w:type="character" w:customStyle="1" w:styleId="link-external">
    <w:name w:val="link-external"/>
    <w:rsid w:val="00392B8E"/>
  </w:style>
  <w:style w:type="character" w:customStyle="1" w:styleId="contact1">
    <w:name w:val="contact1"/>
    <w:rsid w:val="00392B8E"/>
    <w:rPr>
      <w:rFonts w:ascii="Tahoma" w:hAnsi="Tahoma" w:cs="Tahoma" w:hint="default"/>
      <w:color w:val="999999"/>
      <w:sz w:val="20"/>
      <w:szCs w:val="20"/>
    </w:rPr>
  </w:style>
  <w:style w:type="character" w:customStyle="1" w:styleId="credits1">
    <w:name w:val="credits1"/>
    <w:rsid w:val="00392B8E"/>
    <w:rPr>
      <w:rFonts w:ascii="Tahoma" w:hAnsi="Tahoma" w:cs="Tahoma" w:hint="default"/>
      <w:color w:val="999999"/>
      <w:sz w:val="16"/>
      <w:szCs w:val="16"/>
    </w:rPr>
  </w:style>
  <w:style w:type="paragraph" w:customStyle="1" w:styleId="Heading20">
    <w:name w:val="Heading2"/>
    <w:basedOn w:val="Normal"/>
    <w:link w:val="Heading2Char0"/>
    <w:qFormat/>
    <w:rsid w:val="00392B8E"/>
    <w:pPr>
      <w:jc w:val="center"/>
    </w:pPr>
    <w:rPr>
      <w:rFonts w:eastAsia="Times New Roman"/>
      <w:b/>
      <w:caps/>
    </w:rPr>
  </w:style>
  <w:style w:type="character" w:customStyle="1" w:styleId="Heading2Char0">
    <w:name w:val="Heading2 Char"/>
    <w:link w:val="Heading20"/>
    <w:rsid w:val="00392B8E"/>
    <w:rPr>
      <w:rFonts w:ascii="Calibri" w:eastAsia="Times New Roman" w:hAnsi="Calibri" w:cs="Calibri"/>
      <w:b/>
      <w:caps/>
      <w:sz w:val="22"/>
    </w:rPr>
  </w:style>
  <w:style w:type="paragraph" w:customStyle="1" w:styleId="Header2">
    <w:name w:val="Header2"/>
    <w:basedOn w:val="Heading20"/>
    <w:link w:val="Header2Char"/>
    <w:qFormat/>
    <w:rsid w:val="00392B8E"/>
  </w:style>
  <w:style w:type="character" w:customStyle="1" w:styleId="Header2Char">
    <w:name w:val="Header2 Char"/>
    <w:link w:val="Header2"/>
    <w:rsid w:val="00392B8E"/>
    <w:rPr>
      <w:rFonts w:ascii="Calibri" w:eastAsia="Times New Roman" w:hAnsi="Calibri" w:cs="Calibri"/>
      <w:b/>
      <w:caps/>
      <w:sz w:val="22"/>
    </w:rPr>
  </w:style>
  <w:style w:type="paragraph" w:customStyle="1" w:styleId="Underlinedcard1">
    <w:name w:val="Underlined card"/>
    <w:basedOn w:val="Normal"/>
    <w:link w:val="UnderlinedcardChar1"/>
    <w:autoRedefine/>
    <w:qFormat/>
    <w:rsid w:val="00392B8E"/>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392B8E"/>
    <w:rPr>
      <w:rFonts w:ascii="Calibri" w:eastAsia="Times New Roman" w:hAnsi="Calibri" w:cs="Calibri"/>
      <w:sz w:val="22"/>
      <w:u w:val="thick"/>
    </w:rPr>
  </w:style>
  <w:style w:type="paragraph" w:customStyle="1" w:styleId="StyleHeading212pt">
    <w:name w:val="Style Heading2 + 12 pt"/>
    <w:basedOn w:val="Heading20"/>
    <w:link w:val="StyleHeading212ptChar"/>
    <w:qFormat/>
    <w:rsid w:val="00392B8E"/>
    <w:rPr>
      <w:bCs/>
    </w:rPr>
  </w:style>
  <w:style w:type="character" w:customStyle="1" w:styleId="StyleHeading212ptChar">
    <w:name w:val="Style Heading2 + 12 pt Char"/>
    <w:link w:val="StyleHeading212pt"/>
    <w:rsid w:val="00392B8E"/>
    <w:rPr>
      <w:rFonts w:ascii="Calibri" w:eastAsia="Times New Roman" w:hAnsi="Calibri" w:cs="Calibri"/>
      <w:b/>
      <w:bCs/>
      <w:caps/>
      <w:sz w:val="22"/>
    </w:rPr>
  </w:style>
  <w:style w:type="paragraph" w:customStyle="1" w:styleId="Heading212pt">
    <w:name w:val="Heading2 + 12 pt"/>
    <w:basedOn w:val="StyleHeading212pt"/>
    <w:link w:val="Heading212ptChar"/>
    <w:qFormat/>
    <w:rsid w:val="00392B8E"/>
  </w:style>
  <w:style w:type="character" w:customStyle="1" w:styleId="Heading212ptChar">
    <w:name w:val="Heading2 + 12 pt Char"/>
    <w:link w:val="Heading212pt"/>
    <w:rsid w:val="00392B8E"/>
    <w:rPr>
      <w:rFonts w:ascii="Calibri" w:eastAsia="Times New Roman" w:hAnsi="Calibri" w:cs="Calibri"/>
      <w:b/>
      <w:bCs/>
      <w:caps/>
      <w:sz w:val="22"/>
    </w:rPr>
  </w:style>
  <w:style w:type="character" w:customStyle="1" w:styleId="StyleBoldText12pt10ptNotBoldKernat16pt">
    <w:name w:val="Style Bold Text 12 pt + 10 pt Not Bold Kern at 16 pt"/>
    <w:rsid w:val="00392B8E"/>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392B8E"/>
  </w:style>
  <w:style w:type="paragraph" w:customStyle="1" w:styleId="highlightcardtext">
    <w:name w:val="highlight card text"/>
    <w:basedOn w:val="evidencetext"/>
    <w:uiPriority w:val="99"/>
    <w:qFormat/>
    <w:rsid w:val="00392B8E"/>
    <w:pPr>
      <w:framePr w:hSpace="187" w:vSpace="187" w:wrap="around" w:vAnchor="text" w:hAnchor="text" w:y="1"/>
      <w:shd w:val="pct10" w:color="3366FF" w:fill="3366FF"/>
      <w:ind w:left="1440" w:right="2016"/>
    </w:pPr>
    <w:rPr>
      <w:rFonts w:eastAsia="Calibri"/>
      <w:sz w:val="18"/>
      <w:u w:val="single"/>
    </w:rPr>
  </w:style>
  <w:style w:type="paragraph" w:customStyle="1" w:styleId="underlineevidencetext">
    <w:name w:val="underline evidence text"/>
    <w:basedOn w:val="evidencetext"/>
    <w:uiPriority w:val="99"/>
    <w:qFormat/>
    <w:rsid w:val="00392B8E"/>
    <w:pPr>
      <w:ind w:left="1440" w:right="2016"/>
    </w:pPr>
    <w:rPr>
      <w:rFonts w:eastAsia="Calibri"/>
      <w:sz w:val="18"/>
      <w:u w:val="single"/>
    </w:rPr>
  </w:style>
  <w:style w:type="paragraph" w:customStyle="1" w:styleId="underlinecard">
    <w:name w:val="underline card"/>
    <w:basedOn w:val="Normal"/>
    <w:uiPriority w:val="99"/>
    <w:qFormat/>
    <w:rsid w:val="00392B8E"/>
    <w:pPr>
      <w:ind w:left="1728" w:right="1728"/>
    </w:pPr>
    <w:rPr>
      <w:rFonts w:eastAsia="Calibri"/>
      <w:sz w:val="18"/>
      <w:u w:val="single"/>
    </w:rPr>
  </w:style>
  <w:style w:type="paragraph" w:customStyle="1" w:styleId="CardsChar2">
    <w:name w:val="Cards Char2"/>
    <w:basedOn w:val="Normal"/>
    <w:uiPriority w:val="99"/>
    <w:qFormat/>
    <w:rsid w:val="00392B8E"/>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392B8E"/>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392B8E"/>
    <w:rPr>
      <w:rFonts w:ascii="Calibri" w:eastAsia="Times New Roman" w:hAnsi="Calibri" w:cs="Calibri"/>
      <w:b/>
      <w:bCs/>
      <w:sz w:val="22"/>
    </w:rPr>
  </w:style>
  <w:style w:type="character" w:customStyle="1" w:styleId="UnderlinedCards">
    <w:name w:val="Underlined Cards"/>
    <w:rsid w:val="00392B8E"/>
    <w:rPr>
      <w:sz w:val="24"/>
      <w:szCs w:val="24"/>
      <w:u w:val="thick"/>
      <w:lang w:val="en-US" w:eastAsia="en-US" w:bidi="ar-SA"/>
    </w:rPr>
  </w:style>
  <w:style w:type="character" w:customStyle="1" w:styleId="CardsFont12ptCharCharCharCharCharCharCharCharChar">
    <w:name w:val="Cards + Font: 12 pt Char Char Char Char Char Char Char Char Char"/>
    <w:rsid w:val="00392B8E"/>
    <w:rPr>
      <w:sz w:val="24"/>
      <w:szCs w:val="24"/>
      <w:u w:val="thick"/>
      <w:lang w:val="en-US" w:eastAsia="en-US" w:bidi="ar-SA"/>
    </w:rPr>
  </w:style>
  <w:style w:type="character" w:customStyle="1" w:styleId="highlightcardtextChar">
    <w:name w:val="highlight card text Char"/>
    <w:rsid w:val="00392B8E"/>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92B8E"/>
    <w:pPr>
      <w:ind w:left="1728" w:right="1728"/>
    </w:pPr>
    <w:rPr>
      <w:rFonts w:eastAsia="Times New Roman"/>
      <w:sz w:val="18"/>
    </w:rPr>
  </w:style>
  <w:style w:type="character" w:customStyle="1" w:styleId="CardTextCharCharCharCharChar">
    <w:name w:val="Card Text Char Char Char Char Char"/>
    <w:link w:val="CardTextCharCharCharChar"/>
    <w:rsid w:val="00392B8E"/>
    <w:rPr>
      <w:rFonts w:ascii="Calibri" w:eastAsia="Times New Roman" w:hAnsi="Calibri" w:cs="Calibri"/>
      <w:sz w:val="18"/>
    </w:rPr>
  </w:style>
  <w:style w:type="character" w:customStyle="1" w:styleId="TagsChar4">
    <w:name w:val="Tags Char4"/>
    <w:rsid w:val="00392B8E"/>
    <w:rPr>
      <w:b/>
      <w:lang w:val="en-US" w:eastAsia="en-US" w:bidi="ar-SA"/>
    </w:rPr>
  </w:style>
  <w:style w:type="character" w:customStyle="1" w:styleId="hit1">
    <w:name w:val="hit1"/>
    <w:rsid w:val="00392B8E"/>
    <w:rPr>
      <w:rFonts w:ascii="Verdana" w:hAnsi="Verdana" w:hint="default"/>
      <w:b/>
      <w:bCs/>
      <w:vanish w:val="0"/>
      <w:webHidden w:val="0"/>
      <w:color w:val="CC0033"/>
      <w:sz w:val="20"/>
      <w:szCs w:val="20"/>
      <w:specVanish w:val="0"/>
    </w:rPr>
  </w:style>
  <w:style w:type="character" w:customStyle="1" w:styleId="tightinline1">
    <w:name w:val="tightinline1"/>
    <w:rsid w:val="00392B8E"/>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392B8E"/>
    <w:pPr>
      <w:ind w:left="1728" w:right="1728"/>
    </w:pPr>
    <w:rPr>
      <w:rFonts w:eastAsia="Calibri"/>
      <w:sz w:val="18"/>
    </w:rPr>
  </w:style>
  <w:style w:type="paragraph" w:customStyle="1" w:styleId="boldciteChar">
    <w:name w:val="bold cite Char"/>
    <w:basedOn w:val="Heading1"/>
    <w:uiPriority w:val="99"/>
    <w:qFormat/>
    <w:rsid w:val="00392B8E"/>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392B8E"/>
    <w:rPr>
      <w:rFonts w:eastAsia="Calibri"/>
      <w:b/>
    </w:rPr>
  </w:style>
  <w:style w:type="character" w:customStyle="1" w:styleId="blsp-spelling-corrected">
    <w:name w:val="blsp-spelling-corrected"/>
    <w:rsid w:val="00392B8E"/>
  </w:style>
  <w:style w:type="character" w:customStyle="1" w:styleId="blsp-spelling-error">
    <w:name w:val="blsp-spelling-error"/>
    <w:rsid w:val="00392B8E"/>
  </w:style>
  <w:style w:type="character" w:customStyle="1" w:styleId="sup">
    <w:name w:val="sup"/>
    <w:rsid w:val="00392B8E"/>
  </w:style>
  <w:style w:type="character" w:customStyle="1" w:styleId="pgnum">
    <w:name w:val="pgnum"/>
    <w:rsid w:val="00392B8E"/>
  </w:style>
  <w:style w:type="character" w:customStyle="1" w:styleId="SmallFontCharChar">
    <w:name w:val="Small Font Char Char"/>
    <w:rsid w:val="00392B8E"/>
    <w:rPr>
      <w:rFonts w:ascii="Arial" w:hAnsi="Arial"/>
      <w:sz w:val="12"/>
      <w:szCs w:val="24"/>
      <w:lang w:val="en-US" w:eastAsia="en-US" w:bidi="ar-SA"/>
    </w:rPr>
  </w:style>
  <w:style w:type="paragraph" w:customStyle="1" w:styleId="textmargin">
    <w:name w:val="textmargin"/>
    <w:basedOn w:val="Normal"/>
    <w:uiPriority w:val="99"/>
    <w:qFormat/>
    <w:rsid w:val="00392B8E"/>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392B8E"/>
    <w:pPr>
      <w:spacing w:before="100" w:beforeAutospacing="1" w:after="100" w:afterAutospacing="1"/>
    </w:pPr>
    <w:rPr>
      <w:rFonts w:eastAsia="Calibri"/>
      <w:color w:val="000000"/>
    </w:rPr>
  </w:style>
  <w:style w:type="paragraph" w:customStyle="1" w:styleId="header10">
    <w:name w:val="header1"/>
    <w:basedOn w:val="Normal"/>
    <w:uiPriority w:val="99"/>
    <w:qFormat/>
    <w:rsid w:val="00392B8E"/>
    <w:pPr>
      <w:spacing w:before="100" w:beforeAutospacing="1" w:after="100" w:afterAutospacing="1"/>
    </w:pPr>
    <w:rPr>
      <w:rFonts w:eastAsia="Calibri"/>
      <w:color w:val="000000"/>
    </w:rPr>
  </w:style>
  <w:style w:type="paragraph" w:customStyle="1" w:styleId="style10">
    <w:name w:val="style1"/>
    <w:basedOn w:val="Normal"/>
    <w:uiPriority w:val="99"/>
    <w:qFormat/>
    <w:rsid w:val="00392B8E"/>
    <w:rPr>
      <w:rFonts w:ascii="Verdana" w:eastAsia="Calibri" w:hAnsi="Verdana"/>
      <w:szCs w:val="20"/>
    </w:rPr>
  </w:style>
  <w:style w:type="paragraph" w:customStyle="1" w:styleId="correctindex">
    <w:name w:val="correct index"/>
    <w:basedOn w:val="Normal"/>
    <w:uiPriority w:val="99"/>
    <w:qFormat/>
    <w:rsid w:val="00392B8E"/>
    <w:rPr>
      <w:rFonts w:eastAsia="Calibri"/>
      <w:color w:val="000000"/>
    </w:rPr>
  </w:style>
  <w:style w:type="paragraph" w:customStyle="1" w:styleId="bc2">
    <w:name w:val="bc_2"/>
    <w:basedOn w:val="Normal"/>
    <w:uiPriority w:val="99"/>
    <w:qFormat/>
    <w:rsid w:val="00392B8E"/>
    <w:pPr>
      <w:spacing w:before="100" w:beforeAutospacing="1" w:after="100" w:afterAutospacing="1"/>
    </w:pPr>
    <w:rPr>
      <w:rFonts w:eastAsia="Calibri"/>
      <w:color w:val="000000"/>
    </w:rPr>
  </w:style>
  <w:style w:type="character" w:customStyle="1" w:styleId="bc21">
    <w:name w:val="bc_21"/>
    <w:rsid w:val="00392B8E"/>
  </w:style>
  <w:style w:type="paragraph" w:customStyle="1" w:styleId="style21">
    <w:name w:val="style2"/>
    <w:basedOn w:val="Normal"/>
    <w:uiPriority w:val="99"/>
    <w:qFormat/>
    <w:rsid w:val="00392B8E"/>
    <w:rPr>
      <w:rFonts w:ascii="Verdana" w:eastAsia="Calibri" w:hAnsi="Verdana"/>
      <w:szCs w:val="20"/>
    </w:rPr>
  </w:style>
  <w:style w:type="paragraph" w:customStyle="1" w:styleId="quote2">
    <w:name w:val="quote2"/>
    <w:basedOn w:val="Normal"/>
    <w:uiPriority w:val="99"/>
    <w:qFormat/>
    <w:rsid w:val="00392B8E"/>
    <w:rPr>
      <w:rFonts w:ascii="Verdana" w:eastAsia="Calibri" w:hAnsi="Verdana"/>
      <w:szCs w:val="20"/>
    </w:rPr>
  </w:style>
  <w:style w:type="character" w:customStyle="1" w:styleId="copystyle">
    <w:name w:val="copystyle"/>
    <w:rsid w:val="00392B8E"/>
  </w:style>
  <w:style w:type="paragraph" w:customStyle="1" w:styleId="BlockTitle10">
    <w:name w:val="Block Title #1"/>
    <w:basedOn w:val="Heading1"/>
    <w:qFormat/>
    <w:rsid w:val="00392B8E"/>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392B8E"/>
    <w:rPr>
      <w:rFonts w:ascii="Arial" w:hAnsi="Arial" w:cs="Arial"/>
      <w:b/>
      <w:bCs/>
      <w:kern w:val="32"/>
      <w:sz w:val="24"/>
      <w:szCs w:val="24"/>
      <w:lang w:val="en-US" w:eastAsia="en-US" w:bidi="ar-SA"/>
    </w:rPr>
  </w:style>
  <w:style w:type="character" w:customStyle="1" w:styleId="ReadUnderline">
    <w:name w:val="Read Underline"/>
    <w:rsid w:val="00392B8E"/>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92B8E"/>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92B8E"/>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392B8E"/>
    <w:rPr>
      <w:rFonts w:eastAsia="Times New Roman"/>
      <w:sz w:val="18"/>
    </w:rPr>
  </w:style>
  <w:style w:type="paragraph" w:customStyle="1" w:styleId="F4">
    <w:name w:val="F4"/>
    <w:basedOn w:val="Normal"/>
    <w:link w:val="F4Char"/>
    <w:qFormat/>
    <w:rsid w:val="00392B8E"/>
    <w:pPr>
      <w:ind w:left="288" w:right="288"/>
    </w:pPr>
    <w:rPr>
      <w:rFonts w:eastAsia="Times New Roman"/>
      <w:szCs w:val="20"/>
      <w:u w:val="single"/>
    </w:rPr>
  </w:style>
  <w:style w:type="character" w:customStyle="1" w:styleId="F4Char">
    <w:name w:val="F4 Char"/>
    <w:link w:val="F4"/>
    <w:rsid w:val="00392B8E"/>
    <w:rPr>
      <w:rFonts w:ascii="Calibri" w:eastAsia="Times New Roman" w:hAnsi="Calibri" w:cs="Calibri"/>
      <w:sz w:val="22"/>
      <w:szCs w:val="20"/>
      <w:u w:val="single"/>
    </w:rPr>
  </w:style>
  <w:style w:type="paragraph" w:customStyle="1" w:styleId="StyleCARD">
    <w:name w:val="Style CARD +"/>
    <w:basedOn w:val="Normal"/>
    <w:link w:val="StyleCARDChar"/>
    <w:qFormat/>
    <w:rsid w:val="00392B8E"/>
    <w:pPr>
      <w:ind w:left="300" w:right="288"/>
    </w:pPr>
    <w:rPr>
      <w:rFonts w:eastAsia="Times New Roman"/>
      <w:szCs w:val="20"/>
    </w:rPr>
  </w:style>
  <w:style w:type="character" w:customStyle="1" w:styleId="StyleCARDChar">
    <w:name w:val="Style CARD + Char"/>
    <w:link w:val="StyleCARD"/>
    <w:rsid w:val="00392B8E"/>
    <w:rPr>
      <w:rFonts w:ascii="Calibri" w:eastAsia="Times New Roman" w:hAnsi="Calibri" w:cs="Calibri"/>
      <w:sz w:val="22"/>
      <w:szCs w:val="20"/>
    </w:rPr>
  </w:style>
  <w:style w:type="character" w:customStyle="1" w:styleId="noiconheadline">
    <w:name w:val="noicon_headline"/>
    <w:rsid w:val="00392B8E"/>
  </w:style>
  <w:style w:type="character" w:customStyle="1" w:styleId="BlockTitleCharChar">
    <w:name w:val="Block Title Char Char"/>
    <w:rsid w:val="00392B8E"/>
    <w:rPr>
      <w:rFonts w:ascii="Georgia" w:hAnsi="Georgia" w:cs="Arial"/>
      <w:b/>
      <w:bCs/>
      <w:kern w:val="32"/>
      <w:sz w:val="28"/>
      <w:szCs w:val="32"/>
      <w:lang w:val="en-US" w:eastAsia="en-US" w:bidi="ar-SA"/>
    </w:rPr>
  </w:style>
  <w:style w:type="paragraph" w:styleId="MacroText">
    <w:name w:val="macro"/>
    <w:link w:val="MacroTextChar"/>
    <w:rsid w:val="00392B8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92B8E"/>
    <w:rPr>
      <w:rFonts w:ascii="Courier New" w:eastAsia="Times New Roman" w:hAnsi="Courier New" w:cs="Courier New"/>
      <w:sz w:val="20"/>
      <w:szCs w:val="20"/>
    </w:rPr>
  </w:style>
  <w:style w:type="character" w:customStyle="1" w:styleId="pp1">
    <w:name w:val="pp1"/>
    <w:rsid w:val="00392B8E"/>
    <w:rPr>
      <w:rFonts w:ascii="Times New Roman" w:hAnsi="Times New Roman" w:cs="Times New Roman" w:hint="default"/>
      <w:i w:val="0"/>
      <w:iCs w:val="0"/>
      <w:smallCaps w:val="0"/>
      <w:sz w:val="30"/>
      <w:szCs w:val="30"/>
    </w:rPr>
  </w:style>
  <w:style w:type="character" w:customStyle="1" w:styleId="prbodytext1">
    <w:name w:val="pr_bodytext1"/>
    <w:rsid w:val="00392B8E"/>
    <w:rPr>
      <w:rFonts w:ascii="Arial" w:hAnsi="Arial" w:cs="Arial" w:hint="default"/>
      <w:sz w:val="20"/>
      <w:szCs w:val="20"/>
    </w:rPr>
  </w:style>
  <w:style w:type="character" w:customStyle="1" w:styleId="marrontitulobig">
    <w:name w:val="marron_titulo_big"/>
    <w:rsid w:val="00392B8E"/>
  </w:style>
  <w:style w:type="character" w:customStyle="1" w:styleId="articlehead">
    <w:name w:val="articlehead"/>
    <w:rsid w:val="00392B8E"/>
  </w:style>
  <w:style w:type="character" w:customStyle="1" w:styleId="lead">
    <w:name w:val="lead"/>
    <w:rsid w:val="00392B8E"/>
  </w:style>
  <w:style w:type="character" w:customStyle="1" w:styleId="manchettebig2">
    <w:name w:val="manchettebig2"/>
    <w:rsid w:val="00392B8E"/>
  </w:style>
  <w:style w:type="character" w:customStyle="1" w:styleId="blue3">
    <w:name w:val="blue3"/>
    <w:rsid w:val="00392B8E"/>
  </w:style>
  <w:style w:type="paragraph" w:customStyle="1" w:styleId="issuedetails">
    <w:name w:val="issue_details"/>
    <w:basedOn w:val="Normal"/>
    <w:uiPriority w:val="99"/>
    <w:qFormat/>
    <w:rsid w:val="00392B8E"/>
    <w:pPr>
      <w:spacing w:before="100" w:beforeAutospacing="1" w:after="100" w:afterAutospacing="1"/>
    </w:pPr>
    <w:rPr>
      <w:rFonts w:eastAsia="Times New Roman"/>
    </w:rPr>
  </w:style>
  <w:style w:type="character" w:customStyle="1" w:styleId="over-title">
    <w:name w:val="over-title"/>
    <w:rsid w:val="00392B8E"/>
  </w:style>
  <w:style w:type="character" w:customStyle="1" w:styleId="contentheader">
    <w:name w:val="contentheader"/>
    <w:rsid w:val="00392B8E"/>
  </w:style>
  <w:style w:type="paragraph" w:customStyle="1" w:styleId="TxBrp2">
    <w:name w:val="TxBr_p2"/>
    <w:basedOn w:val="Normal"/>
    <w:qFormat/>
    <w:rsid w:val="00392B8E"/>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392B8E"/>
    <w:rPr>
      <w:rFonts w:eastAsia="SimSun"/>
      <w:szCs w:val="24"/>
      <w:lang w:val="en-US" w:eastAsia="zh-CN" w:bidi="ar-SA"/>
    </w:rPr>
  </w:style>
  <w:style w:type="character" w:customStyle="1" w:styleId="tagscharchar0">
    <w:name w:val="tagscharchar"/>
    <w:rsid w:val="00392B8E"/>
  </w:style>
  <w:style w:type="character" w:customStyle="1" w:styleId="FontStyle13">
    <w:name w:val="Font Style13"/>
    <w:uiPriority w:val="99"/>
    <w:rsid w:val="00392B8E"/>
    <w:rPr>
      <w:rFonts w:ascii="Times New Roman" w:hAnsi="Times New Roman" w:cs="Times New Roman"/>
      <w:sz w:val="18"/>
      <w:szCs w:val="18"/>
    </w:rPr>
  </w:style>
  <w:style w:type="character" w:customStyle="1" w:styleId="FontStyle14">
    <w:name w:val="Font Style14"/>
    <w:uiPriority w:val="99"/>
    <w:rsid w:val="00392B8E"/>
    <w:rPr>
      <w:rFonts w:ascii="Times New Roman" w:hAnsi="Times New Roman" w:cs="Times New Roman"/>
      <w:i/>
      <w:iCs/>
      <w:sz w:val="18"/>
      <w:szCs w:val="18"/>
    </w:rPr>
  </w:style>
  <w:style w:type="character" w:customStyle="1" w:styleId="FontStyle15">
    <w:name w:val="Font Style15"/>
    <w:uiPriority w:val="99"/>
    <w:rsid w:val="00392B8E"/>
    <w:rPr>
      <w:rFonts w:ascii="Times New Roman" w:hAnsi="Times New Roman" w:cs="Times New Roman"/>
      <w:b/>
      <w:bCs/>
      <w:sz w:val="18"/>
      <w:szCs w:val="18"/>
    </w:rPr>
  </w:style>
  <w:style w:type="character" w:customStyle="1" w:styleId="FontStyle16">
    <w:name w:val="Font Style16"/>
    <w:uiPriority w:val="99"/>
    <w:rsid w:val="00392B8E"/>
    <w:rPr>
      <w:rFonts w:ascii="Times New Roman" w:hAnsi="Times New Roman" w:cs="Times New Roman"/>
      <w:b/>
      <w:bCs/>
      <w:spacing w:val="-20"/>
      <w:sz w:val="16"/>
      <w:szCs w:val="16"/>
    </w:rPr>
  </w:style>
  <w:style w:type="character" w:customStyle="1" w:styleId="FontStyle17">
    <w:name w:val="Font Style17"/>
    <w:uiPriority w:val="99"/>
    <w:rsid w:val="00392B8E"/>
    <w:rPr>
      <w:rFonts w:ascii="Times New Roman" w:hAnsi="Times New Roman" w:cs="Times New Roman"/>
      <w:b/>
      <w:bCs/>
      <w:sz w:val="10"/>
      <w:szCs w:val="10"/>
    </w:rPr>
  </w:style>
  <w:style w:type="character" w:customStyle="1" w:styleId="in-widget">
    <w:name w:val="in-widget"/>
    <w:rsid w:val="00392B8E"/>
  </w:style>
  <w:style w:type="paragraph" w:customStyle="1" w:styleId="bodycopyindent">
    <w:name w:val="bodycopyindent"/>
    <w:basedOn w:val="Normal"/>
    <w:uiPriority w:val="99"/>
    <w:qFormat/>
    <w:rsid w:val="00392B8E"/>
    <w:pPr>
      <w:spacing w:before="100" w:beforeAutospacing="1" w:after="100" w:afterAutospacing="1"/>
    </w:pPr>
    <w:rPr>
      <w:rFonts w:eastAsia="Times New Roman"/>
    </w:rPr>
  </w:style>
  <w:style w:type="character" w:customStyle="1" w:styleId="copyright">
    <w:name w:val="copyright"/>
    <w:rsid w:val="00392B8E"/>
  </w:style>
  <w:style w:type="character" w:customStyle="1" w:styleId="spanstyle">
    <w:name w:val="spanstyle"/>
    <w:rsid w:val="00392B8E"/>
  </w:style>
  <w:style w:type="paragraph" w:customStyle="1" w:styleId="tussenkop">
    <w:name w:val="tussenkop"/>
    <w:basedOn w:val="Normal"/>
    <w:uiPriority w:val="99"/>
    <w:qFormat/>
    <w:rsid w:val="00392B8E"/>
    <w:pPr>
      <w:spacing w:before="100" w:beforeAutospacing="1" w:after="100" w:afterAutospacing="1"/>
    </w:pPr>
    <w:rPr>
      <w:rFonts w:eastAsia="Times New Roman"/>
    </w:rPr>
  </w:style>
  <w:style w:type="character" w:customStyle="1" w:styleId="docnumbertitle">
    <w:name w:val="doc_number_title"/>
    <w:basedOn w:val="DefaultParagraphFont"/>
    <w:rsid w:val="00392B8E"/>
  </w:style>
  <w:style w:type="paragraph" w:customStyle="1" w:styleId="Style6">
    <w:name w:val="Style6"/>
    <w:basedOn w:val="Normal"/>
    <w:link w:val="Style6Char"/>
    <w:autoRedefine/>
    <w:qFormat/>
    <w:rsid w:val="00392B8E"/>
    <w:rPr>
      <w:b/>
    </w:rPr>
  </w:style>
  <w:style w:type="character" w:customStyle="1" w:styleId="Style6Char">
    <w:name w:val="Style6 Char"/>
    <w:basedOn w:val="DefaultParagraphFont"/>
    <w:link w:val="Style6"/>
    <w:rsid w:val="00392B8E"/>
    <w:rPr>
      <w:rFonts w:ascii="Calibri" w:hAnsi="Calibri" w:cs="Calibri"/>
      <w:b/>
      <w:sz w:val="22"/>
    </w:rPr>
  </w:style>
  <w:style w:type="paragraph" w:customStyle="1" w:styleId="Style11">
    <w:name w:val="Style11"/>
    <w:basedOn w:val="Normal"/>
    <w:link w:val="Style11Char"/>
    <w:qFormat/>
    <w:rsid w:val="00392B8E"/>
    <w:rPr>
      <w:rFonts w:asciiTheme="minorHAnsi" w:hAnsiTheme="minorHAnsi" w:cstheme="minorBidi"/>
      <w:b/>
      <w:sz w:val="24"/>
      <w:u w:val="thick"/>
    </w:rPr>
  </w:style>
  <w:style w:type="paragraph" w:customStyle="1" w:styleId="Style12">
    <w:name w:val="Style12"/>
    <w:basedOn w:val="Normal"/>
    <w:link w:val="Style12Char"/>
    <w:qFormat/>
    <w:rsid w:val="00392B8E"/>
    <w:rPr>
      <w:rFonts w:asciiTheme="minorHAnsi" w:hAnsiTheme="minorHAnsi" w:cstheme="minorBidi"/>
      <w:b/>
      <w:sz w:val="24"/>
      <w:u w:val="thick"/>
    </w:rPr>
  </w:style>
  <w:style w:type="character" w:customStyle="1" w:styleId="StyleUnderlineChar9ptBorderSinglesolidlineAuto0">
    <w:name w:val="Style Underline Char + 9 pt Border: : (Single solid line Auto  0..."/>
    <w:basedOn w:val="DefaultParagraphFont"/>
    <w:rsid w:val="00392B8E"/>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92B8E"/>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92B8E"/>
    <w:rPr>
      <w:rFonts w:asciiTheme="minorHAnsi" w:hAnsiTheme="minorHAnsi" w:cstheme="minorBidi"/>
      <w:b/>
      <w:sz w:val="24"/>
      <w:u w:val="single"/>
    </w:rPr>
  </w:style>
  <w:style w:type="character" w:customStyle="1" w:styleId="StyleStyleBoldUnderlineIntenseEmphasisUnderlineapple-style-s">
    <w:name w:val="Style Style Bold UnderlineIntense EmphasisUnderlineapple-style-s..."/>
    <w:basedOn w:val="DefaultParagraphFont"/>
    <w:rsid w:val="00392B8E"/>
    <w:rPr>
      <w:b w:val="0"/>
      <w:bCs w:val="0"/>
      <w:sz w:val="22"/>
      <w:u w:val="single"/>
      <w:bdr w:val="none" w:sz="0" w:space="0" w:color="auto"/>
    </w:rPr>
  </w:style>
  <w:style w:type="paragraph" w:customStyle="1" w:styleId="Cardd">
    <w:name w:val="Cardd"/>
    <w:basedOn w:val="Normal"/>
    <w:uiPriority w:val="4"/>
    <w:qFormat/>
    <w:rsid w:val="00392B8E"/>
    <w:pPr>
      <w:ind w:left="288" w:right="288"/>
    </w:pPr>
  </w:style>
  <w:style w:type="character" w:customStyle="1" w:styleId="erasure">
    <w:name w:val="erasure"/>
    <w:rsid w:val="00392B8E"/>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392B8E"/>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392B8E"/>
    <w:rPr>
      <w:rFonts w:ascii="Consolas" w:hAnsi="Consolas" w:cs="Consolas"/>
      <w:sz w:val="20"/>
      <w:szCs w:val="20"/>
    </w:rPr>
  </w:style>
  <w:style w:type="paragraph" w:customStyle="1" w:styleId="Tagline0">
    <w:name w:val="Tagline"/>
    <w:basedOn w:val="Normal"/>
    <w:link w:val="TaglineChar"/>
    <w:qFormat/>
    <w:rsid w:val="00392B8E"/>
    <w:pPr>
      <w:spacing w:line="256" w:lineRule="auto"/>
    </w:pPr>
    <w:rPr>
      <w:b/>
      <w:sz w:val="26"/>
    </w:rPr>
  </w:style>
  <w:style w:type="paragraph" w:customStyle="1" w:styleId="StyleHeading3BlockLatinBodyCalibri">
    <w:name w:val="Style Heading 3Block + (Latin) +Body (Calibri)"/>
    <w:basedOn w:val="Heading3"/>
    <w:rsid w:val="00392B8E"/>
    <w:rPr>
      <w:caps/>
    </w:rPr>
  </w:style>
  <w:style w:type="paragraph" w:customStyle="1" w:styleId="StyleHeading4Tagheading2Heading2Char2CharHeading2Char1">
    <w:name w:val="Style Heading 4Tagheading 2Heading 2 Char2 CharHeading 2 Char1 ..."/>
    <w:basedOn w:val="Heading4"/>
    <w:rsid w:val="00392B8E"/>
    <w:rPr>
      <w:iCs/>
    </w:rPr>
  </w:style>
  <w:style w:type="character" w:customStyle="1" w:styleId="StyleStyleBoldUnderlineIntenseEmphasisUnderlineStyleapple-s1">
    <w:name w:val="Style Style Bold UnderlineIntense EmphasisUnderlineStyleapple-s...1"/>
    <w:basedOn w:val="DefaultParagraphFont"/>
    <w:rsid w:val="00392B8E"/>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392B8E"/>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392B8E"/>
    <w:pPr>
      <w:ind w:left="720"/>
      <w:contextualSpacing/>
    </w:pPr>
  </w:style>
  <w:style w:type="character" w:customStyle="1" w:styleId="arial11">
    <w:name w:val="arial_11"/>
    <w:basedOn w:val="DefaultParagraphFont"/>
    <w:rsid w:val="00392B8E"/>
  </w:style>
  <w:style w:type="character" w:customStyle="1" w:styleId="articleauthor">
    <w:name w:val="articleauthor"/>
    <w:basedOn w:val="DefaultParagraphFont"/>
    <w:rsid w:val="00392B8E"/>
  </w:style>
  <w:style w:type="character" w:customStyle="1" w:styleId="article-date">
    <w:name w:val="article-date"/>
    <w:basedOn w:val="DefaultParagraphFont"/>
    <w:rsid w:val="00392B8E"/>
  </w:style>
  <w:style w:type="character" w:customStyle="1" w:styleId="bodysubtoc">
    <w:name w:val="bodysubtoc"/>
    <w:basedOn w:val="DefaultParagraphFont"/>
    <w:rsid w:val="00392B8E"/>
  </w:style>
  <w:style w:type="character" w:customStyle="1" w:styleId="lefttitlesmaller">
    <w:name w:val="lefttitlesmaller"/>
    <w:basedOn w:val="DefaultParagraphFont"/>
    <w:rsid w:val="00392B8E"/>
  </w:style>
  <w:style w:type="character" w:customStyle="1" w:styleId="mb">
    <w:name w:val="mb"/>
    <w:basedOn w:val="DefaultParagraphFont"/>
    <w:rsid w:val="00392B8E"/>
  </w:style>
  <w:style w:type="character" w:customStyle="1" w:styleId="field-content">
    <w:name w:val="field-content"/>
    <w:basedOn w:val="DefaultParagraphFont"/>
    <w:rsid w:val="00392B8E"/>
  </w:style>
  <w:style w:type="character" w:customStyle="1" w:styleId="submitted-date">
    <w:name w:val="submitted-date"/>
    <w:basedOn w:val="DefaultParagraphFont"/>
    <w:rsid w:val="00392B8E"/>
  </w:style>
  <w:style w:type="character" w:customStyle="1" w:styleId="submitted-time">
    <w:name w:val="submitted-time"/>
    <w:basedOn w:val="DefaultParagraphFont"/>
    <w:rsid w:val="00392B8E"/>
  </w:style>
  <w:style w:type="paragraph" w:customStyle="1" w:styleId="date-comments">
    <w:name w:val="date-comments"/>
    <w:basedOn w:val="Normal"/>
    <w:uiPriority w:val="99"/>
    <w:qFormat/>
    <w:rsid w:val="00392B8E"/>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392B8E"/>
    <w:pPr>
      <w:spacing w:line="181" w:lineRule="atLeast"/>
    </w:pPr>
    <w:rPr>
      <w:rFonts w:ascii="Sabon LT Std" w:eastAsia="MS Mincho" w:hAnsi="Sabon LT Std"/>
      <w:color w:val="auto"/>
      <w:sz w:val="20"/>
    </w:rPr>
  </w:style>
  <w:style w:type="character" w:customStyle="1" w:styleId="A2">
    <w:name w:val="A2"/>
    <w:uiPriority w:val="99"/>
    <w:rsid w:val="00392B8E"/>
    <w:rPr>
      <w:rFonts w:cs="Sabon LT Std"/>
      <w:color w:val="000000"/>
      <w:sz w:val="15"/>
      <w:szCs w:val="15"/>
    </w:rPr>
  </w:style>
  <w:style w:type="paragraph" w:customStyle="1" w:styleId="Pa15">
    <w:name w:val="Pa15"/>
    <w:basedOn w:val="Default"/>
    <w:next w:val="Default"/>
    <w:uiPriority w:val="99"/>
    <w:qFormat/>
    <w:rsid w:val="00392B8E"/>
    <w:pPr>
      <w:spacing w:line="241" w:lineRule="atLeast"/>
    </w:pPr>
    <w:rPr>
      <w:rFonts w:ascii="Sabon LT Std" w:eastAsia="MS Mincho" w:hAnsi="Sabon LT Std"/>
      <w:color w:val="auto"/>
      <w:sz w:val="20"/>
    </w:rPr>
  </w:style>
  <w:style w:type="character" w:customStyle="1" w:styleId="searchword">
    <w:name w:val="searchword"/>
    <w:basedOn w:val="DefaultParagraphFont"/>
    <w:rsid w:val="00392B8E"/>
  </w:style>
  <w:style w:type="character" w:customStyle="1" w:styleId="meta-prep">
    <w:name w:val="meta-prep"/>
    <w:basedOn w:val="DefaultParagraphFont"/>
    <w:rsid w:val="00392B8E"/>
  </w:style>
  <w:style w:type="character" w:customStyle="1" w:styleId="entry-date">
    <w:name w:val="entry-date"/>
    <w:basedOn w:val="DefaultParagraphFont"/>
    <w:rsid w:val="00392B8E"/>
  </w:style>
  <w:style w:type="paragraph" w:customStyle="1" w:styleId="Shrink6">
    <w:name w:val="Shrink 6"/>
    <w:basedOn w:val="Normal"/>
    <w:uiPriority w:val="99"/>
    <w:qFormat/>
    <w:rsid w:val="00392B8E"/>
    <w:rPr>
      <w:rFonts w:eastAsia="Calibri"/>
      <w:sz w:val="12"/>
    </w:rPr>
  </w:style>
  <w:style w:type="paragraph" w:customStyle="1" w:styleId="HeaderCharCharCharCharCharCharCharCha">
    <w:name w:val="Header Char Char Char Char Char Char Char Cha"/>
    <w:aliases w:val="Char Char Char Cha"/>
    <w:basedOn w:val="Normal"/>
    <w:qFormat/>
    <w:rsid w:val="00392B8E"/>
    <w:pPr>
      <w:spacing w:before="100" w:beforeAutospacing="1" w:after="100" w:afterAutospacing="1"/>
    </w:pPr>
    <w:rPr>
      <w:rFonts w:eastAsia="Times New Roman"/>
    </w:rPr>
  </w:style>
  <w:style w:type="character" w:customStyle="1" w:styleId="CiteReal0">
    <w:name w:val="CiteReal"/>
    <w:uiPriority w:val="1"/>
    <w:qFormat/>
    <w:rsid w:val="00392B8E"/>
    <w:rPr>
      <w:rFonts w:ascii="Arial" w:hAnsi="Arial"/>
      <w:b/>
      <w:sz w:val="24"/>
      <w:u w:val="single"/>
    </w:rPr>
  </w:style>
  <w:style w:type="paragraph" w:customStyle="1" w:styleId="10ptfont">
    <w:name w:val="10pt font"/>
    <w:basedOn w:val="Normal"/>
    <w:link w:val="10ptfontChar"/>
    <w:autoRedefine/>
    <w:rsid w:val="00392B8E"/>
    <w:rPr>
      <w:rFonts w:eastAsia="Times New Roman"/>
    </w:rPr>
  </w:style>
  <w:style w:type="character" w:customStyle="1" w:styleId="10ptfontChar">
    <w:name w:val="10pt font Char"/>
    <w:link w:val="10ptfont"/>
    <w:rsid w:val="00392B8E"/>
    <w:rPr>
      <w:rFonts w:ascii="Calibri" w:eastAsia="Times New Roman" w:hAnsi="Calibri" w:cs="Calibri"/>
      <w:sz w:val="22"/>
    </w:rPr>
  </w:style>
  <w:style w:type="character" w:customStyle="1" w:styleId="HIGHLIGHT1">
    <w:name w:val="HIGHLIGHT"/>
    <w:uiPriority w:val="1"/>
    <w:qFormat/>
    <w:rsid w:val="00392B8E"/>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392B8E"/>
    <w:rPr>
      <w:rFonts w:ascii="Times New Roman" w:hAnsi="Times New Roman" w:cs="Times New Roman" w:hint="default"/>
      <w:b/>
      <w:bCs/>
      <w:sz w:val="20"/>
      <w:szCs w:val="24"/>
      <w:u w:val="single"/>
      <w:lang w:val="en-US" w:eastAsia="en-US" w:bidi="ar-SA"/>
    </w:rPr>
  </w:style>
  <w:style w:type="paragraph" w:customStyle="1" w:styleId="western">
    <w:name w:val="western"/>
    <w:basedOn w:val="Normal"/>
    <w:uiPriority w:val="99"/>
    <w:qFormat/>
    <w:rsid w:val="00392B8E"/>
    <w:pPr>
      <w:suppressAutoHyphens/>
      <w:spacing w:before="280" w:after="280"/>
    </w:pPr>
    <w:rPr>
      <w:color w:val="000000"/>
    </w:rPr>
  </w:style>
  <w:style w:type="character" w:customStyle="1" w:styleId="StyleIntenseReferenceGaramond">
    <w:name w:val="Style Intense Reference + Garamond"/>
    <w:rsid w:val="00392B8E"/>
    <w:rPr>
      <w:rFonts w:ascii="Garamond" w:hAnsi="Garamond"/>
      <w:bCs/>
      <w:color w:val="auto"/>
      <w:spacing w:val="5"/>
      <w:sz w:val="20"/>
      <w:u w:val="single"/>
    </w:rPr>
  </w:style>
  <w:style w:type="character" w:customStyle="1" w:styleId="StyleIntenseReferenceGaramondBold">
    <w:name w:val="Style Intense Reference + Garamond Bold"/>
    <w:rsid w:val="00392B8E"/>
    <w:rPr>
      <w:rFonts w:ascii="Garamond" w:hAnsi="Garamond"/>
      <w:b/>
      <w:bCs/>
      <w:color w:val="auto"/>
      <w:spacing w:val="5"/>
      <w:sz w:val="20"/>
      <w:u w:val="single"/>
    </w:rPr>
  </w:style>
  <w:style w:type="character" w:customStyle="1" w:styleId="newstime">
    <w:name w:val="newstime"/>
    <w:basedOn w:val="DefaultParagraphFont"/>
    <w:rsid w:val="00392B8E"/>
  </w:style>
  <w:style w:type="character" w:customStyle="1" w:styleId="IntenseReference1">
    <w:name w:val="Intense Reference1"/>
    <w:qFormat/>
    <w:rsid w:val="00392B8E"/>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392B8E"/>
    <w:rPr>
      <w:rFonts w:ascii="Garamond" w:hAnsi="Garamond"/>
      <w:b/>
      <w:sz w:val="24"/>
      <w:szCs w:val="26"/>
      <w:bdr w:val="none" w:sz="0" w:space="0" w:color="auto"/>
      <w:shd w:val="clear" w:color="auto" w:fill="FFFF00"/>
    </w:rPr>
  </w:style>
  <w:style w:type="character" w:customStyle="1" w:styleId="ilad1">
    <w:name w:val="il_ad1"/>
    <w:rsid w:val="00392B8E"/>
    <w:rPr>
      <w:vanish/>
      <w:webHidden w:val="0"/>
      <w:color w:val="000000"/>
      <w:u w:val="single"/>
      <w:specVanish/>
    </w:rPr>
  </w:style>
  <w:style w:type="character" w:customStyle="1" w:styleId="ThickUnderlineCharChar">
    <w:name w:val="Thick Underline Char Char"/>
    <w:aliases w:val="Cards + Font: 12 pt Char Char Char Char Char Char Char Char Char Char Char"/>
    <w:rsid w:val="00392B8E"/>
    <w:rPr>
      <w:sz w:val="24"/>
      <w:szCs w:val="24"/>
      <w:u w:val="thick"/>
      <w:lang w:val="en-US" w:eastAsia="en-US" w:bidi="ar-SA"/>
    </w:rPr>
  </w:style>
  <w:style w:type="character" w:customStyle="1" w:styleId="Underline21">
    <w:name w:val="Underline 2"/>
    <w:basedOn w:val="DefaultParagraphFont"/>
    <w:uiPriority w:val="1"/>
    <w:qFormat/>
    <w:rsid w:val="00392B8E"/>
    <w:rPr>
      <w:b/>
      <w:u w:val="single"/>
    </w:rPr>
  </w:style>
  <w:style w:type="paragraph" w:customStyle="1" w:styleId="first">
    <w:name w:val="first"/>
    <w:basedOn w:val="Normal"/>
    <w:uiPriority w:val="99"/>
    <w:qFormat/>
    <w:rsid w:val="00392B8E"/>
    <w:pPr>
      <w:spacing w:before="100" w:beforeAutospacing="1" w:after="100" w:afterAutospacing="1"/>
    </w:pPr>
    <w:rPr>
      <w:rFonts w:eastAsia="Times New Roman"/>
      <w:sz w:val="24"/>
    </w:rPr>
  </w:style>
  <w:style w:type="character" w:customStyle="1" w:styleId="tx">
    <w:name w:val="tx"/>
    <w:basedOn w:val="DefaultParagraphFont"/>
    <w:rsid w:val="00392B8E"/>
  </w:style>
  <w:style w:type="character" w:customStyle="1" w:styleId="oneclick-link">
    <w:name w:val="oneclick-link"/>
    <w:basedOn w:val="DefaultParagraphFont"/>
    <w:rsid w:val="00392B8E"/>
  </w:style>
  <w:style w:type="paragraph" w:customStyle="1" w:styleId="StyleHeading4TagsmalltextBigcardbodyNormalTagNotBold">
    <w:name w:val="Style Heading 4Tagsmall textBig cardbodyNormal Tag + Not Bold"/>
    <w:basedOn w:val="Heading4"/>
    <w:uiPriority w:val="99"/>
    <w:qFormat/>
    <w:rsid w:val="00392B8E"/>
    <w:rPr>
      <w:bCs w:val="0"/>
    </w:rPr>
  </w:style>
  <w:style w:type="character" w:customStyle="1" w:styleId="BlockHeadingsCharCharChar">
    <w:name w:val="Block Headings Char Char Char"/>
    <w:locked/>
    <w:rsid w:val="00392B8E"/>
  </w:style>
  <w:style w:type="paragraph" w:customStyle="1" w:styleId="BlockHeadingsCharChar">
    <w:name w:val="Block Headings Char Char"/>
    <w:basedOn w:val="Normal"/>
    <w:qFormat/>
    <w:rsid w:val="00392B8E"/>
  </w:style>
  <w:style w:type="character" w:customStyle="1" w:styleId="CitesCharCharCharChar">
    <w:name w:val="Cites Char Char Char Char"/>
    <w:locked/>
    <w:rsid w:val="00392B8E"/>
  </w:style>
  <w:style w:type="character" w:customStyle="1" w:styleId="TagsChar1CharChar">
    <w:name w:val="Tags Char1 Char Char"/>
    <w:locked/>
    <w:rsid w:val="00392B8E"/>
  </w:style>
  <w:style w:type="paragraph" w:customStyle="1" w:styleId="TagsChar1Char">
    <w:name w:val="Tags Char1 Char"/>
    <w:basedOn w:val="Normal"/>
    <w:qFormat/>
    <w:rsid w:val="00392B8E"/>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92B8E"/>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92B8E"/>
  </w:style>
  <w:style w:type="character" w:customStyle="1" w:styleId="CardsFont6ptCharCharChar">
    <w:name w:val="Cards + Font: 6 pt Char Char Char"/>
    <w:locked/>
    <w:rsid w:val="00392B8E"/>
  </w:style>
  <w:style w:type="character" w:customStyle="1" w:styleId="CardsUnderlineChar">
    <w:name w:val="Cards + Underline Char"/>
    <w:locked/>
    <w:rsid w:val="00392B8E"/>
  </w:style>
  <w:style w:type="paragraph" w:customStyle="1" w:styleId="CardsUnderline">
    <w:name w:val="Cards + Underline"/>
    <w:basedOn w:val="Normal"/>
    <w:next w:val="Style3"/>
    <w:qFormat/>
    <w:rsid w:val="00392B8E"/>
  </w:style>
  <w:style w:type="paragraph" w:customStyle="1" w:styleId="StyleNormalWebNormalWebChar1CharNormalWebCharCharC">
    <w:name w:val="Style Normal (Web)Normal (Web) Char1 CharNormal (Web) Char Char C..."/>
    <w:basedOn w:val="Title"/>
    <w:uiPriority w:val="99"/>
    <w:qFormat/>
    <w:rsid w:val="00392B8E"/>
    <w:pPr>
      <w:widowControl/>
      <w:autoSpaceDE/>
      <w:autoSpaceDN/>
      <w:adjustRightInd/>
      <w:spacing w:before="0" w:after="160"/>
      <w:jc w:val="left"/>
      <w:outlineLvl w:val="9"/>
    </w:pPr>
    <w:rPr>
      <w:rFonts w:ascii="Georgia" w:hAnsi="Georgia"/>
      <w:sz w:val="20"/>
      <w:u w:val="none"/>
    </w:rPr>
  </w:style>
  <w:style w:type="paragraph" w:customStyle="1" w:styleId="Reference">
    <w:name w:val="Reference"/>
    <w:uiPriority w:val="99"/>
    <w:qFormat/>
    <w:rsid w:val="00392B8E"/>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uiPriority w:val="99"/>
    <w:qFormat/>
    <w:rsid w:val="00392B8E"/>
    <w:rPr>
      <w:bCs w:val="0"/>
      <w:caps/>
    </w:rPr>
  </w:style>
  <w:style w:type="paragraph" w:customStyle="1" w:styleId="Blocktitle3">
    <w:name w:val="Block title"/>
    <w:basedOn w:val="Heading1"/>
    <w:next w:val="Debate-EmphasizedText-F5"/>
    <w:autoRedefine/>
    <w:uiPriority w:val="99"/>
    <w:qFormat/>
    <w:rsid w:val="00392B8E"/>
    <w:rPr>
      <w:bCs w:val="0"/>
      <w:caps/>
    </w:rPr>
  </w:style>
  <w:style w:type="paragraph" w:customStyle="1" w:styleId="SmallCite">
    <w:name w:val="Small Cite"/>
    <w:basedOn w:val="Normal"/>
    <w:next w:val="BlockHeading1"/>
    <w:uiPriority w:val="99"/>
    <w:qFormat/>
    <w:rsid w:val="00392B8E"/>
  </w:style>
  <w:style w:type="paragraph" w:customStyle="1" w:styleId="links1">
    <w:name w:val="links1"/>
    <w:basedOn w:val="Normal"/>
    <w:uiPriority w:val="99"/>
    <w:qFormat/>
    <w:rsid w:val="00392B8E"/>
  </w:style>
  <w:style w:type="paragraph" w:customStyle="1" w:styleId="endtext">
    <w:name w:val="endtext"/>
    <w:basedOn w:val="Normal"/>
    <w:next w:val="CardTag"/>
    <w:uiPriority w:val="99"/>
    <w:qFormat/>
    <w:rsid w:val="00392B8E"/>
  </w:style>
  <w:style w:type="paragraph" w:customStyle="1" w:styleId="g">
    <w:name w:val="g"/>
    <w:basedOn w:val="Normal"/>
    <w:next w:val="Paste"/>
    <w:uiPriority w:val="99"/>
    <w:qFormat/>
    <w:rsid w:val="00392B8E"/>
  </w:style>
  <w:style w:type="paragraph" w:customStyle="1" w:styleId="Repeatheader">
    <w:name w:val="Repeat header"/>
    <w:basedOn w:val="Normal"/>
    <w:next w:val="noindent"/>
    <w:autoRedefine/>
    <w:uiPriority w:val="99"/>
    <w:qFormat/>
    <w:rsid w:val="00392B8E"/>
  </w:style>
  <w:style w:type="paragraph" w:customStyle="1" w:styleId="StyleCardNotUnderlined8pt">
    <w:name w:val="Style Card Not Underlined + 8 pt"/>
    <w:basedOn w:val="Debate-CardTextUnderlined-F3"/>
    <w:next w:val="endtext"/>
    <w:uiPriority w:val="99"/>
    <w:qFormat/>
    <w:rsid w:val="00392B8E"/>
    <w:pPr>
      <w:spacing w:line="240" w:lineRule="auto"/>
      <w:contextualSpacing w:val="0"/>
    </w:pPr>
    <w:rPr>
      <w:sz w:val="22"/>
      <w:u w:val="none"/>
    </w:rPr>
  </w:style>
  <w:style w:type="paragraph" w:customStyle="1" w:styleId="CardNotUnderlined3">
    <w:name w:val="Card Not Underlined 3"/>
    <w:basedOn w:val="Debate-CardTextUnderlined-F3"/>
    <w:uiPriority w:val="99"/>
    <w:qFormat/>
    <w:rsid w:val="00392B8E"/>
    <w:pPr>
      <w:spacing w:line="240" w:lineRule="auto"/>
      <w:contextualSpacing w:val="0"/>
    </w:pPr>
    <w:rPr>
      <w:sz w:val="22"/>
      <w:u w:val="none"/>
    </w:rPr>
  </w:style>
  <w:style w:type="paragraph" w:customStyle="1" w:styleId="CardNotUnderlinedFinal">
    <w:name w:val="Card Not Underlined Final"/>
    <w:next w:val="g"/>
    <w:uiPriority w:val="99"/>
    <w:qFormat/>
    <w:rsid w:val="00392B8E"/>
    <w:pPr>
      <w:spacing w:after="160" w:line="259" w:lineRule="auto"/>
    </w:pPr>
    <w:rPr>
      <w:rFonts w:eastAsiaTheme="minorHAnsi"/>
      <w:sz w:val="22"/>
      <w:szCs w:val="22"/>
    </w:rPr>
  </w:style>
  <w:style w:type="paragraph" w:customStyle="1" w:styleId="Numbering">
    <w:name w:val="Numbering"/>
    <w:basedOn w:val="Normal"/>
    <w:next w:val="Normal"/>
    <w:uiPriority w:val="99"/>
    <w:qFormat/>
    <w:rsid w:val="00392B8E"/>
  </w:style>
  <w:style w:type="paragraph" w:customStyle="1" w:styleId="Un-IndexedHeading">
    <w:name w:val="Un-Indexed Heading"/>
    <w:basedOn w:val="Heading1"/>
    <w:next w:val="Normal"/>
    <w:uiPriority w:val="99"/>
    <w:qFormat/>
    <w:rsid w:val="00392B8E"/>
    <w:rPr>
      <w:bCs w:val="0"/>
      <w:caps/>
    </w:rPr>
  </w:style>
  <w:style w:type="paragraph" w:customStyle="1" w:styleId="Circle">
    <w:name w:val="Circle"/>
    <w:basedOn w:val="Normal"/>
    <w:next w:val="Normal"/>
    <w:uiPriority w:val="99"/>
    <w:qFormat/>
    <w:rsid w:val="00392B8E"/>
  </w:style>
  <w:style w:type="paragraph" w:customStyle="1" w:styleId="PageHeader">
    <w:name w:val="Page Header"/>
    <w:basedOn w:val="Normal"/>
    <w:next w:val="CardNotUnderlined3"/>
    <w:link w:val="PageHeaderChar"/>
    <w:uiPriority w:val="99"/>
    <w:qFormat/>
    <w:rsid w:val="00392B8E"/>
  </w:style>
  <w:style w:type="paragraph" w:customStyle="1" w:styleId="IndentedLettering">
    <w:name w:val="Indented Lettering"/>
    <w:basedOn w:val="Small"/>
    <w:next w:val="Normal"/>
    <w:uiPriority w:val="99"/>
    <w:qFormat/>
    <w:rsid w:val="00392B8E"/>
    <w:pPr>
      <w:spacing w:after="0" w:line="240" w:lineRule="auto"/>
    </w:pPr>
    <w:rPr>
      <w:rFonts w:eastAsiaTheme="minorHAnsi"/>
      <w:color w:val="auto"/>
      <w:sz w:val="22"/>
    </w:rPr>
  </w:style>
  <w:style w:type="paragraph" w:customStyle="1" w:styleId="Lettering">
    <w:name w:val="Lettering"/>
    <w:basedOn w:val="Small"/>
    <w:next w:val="Normal"/>
    <w:uiPriority w:val="99"/>
    <w:qFormat/>
    <w:rsid w:val="00392B8E"/>
    <w:pPr>
      <w:spacing w:after="0" w:line="240" w:lineRule="auto"/>
    </w:pPr>
    <w:rPr>
      <w:rFonts w:eastAsiaTheme="minorHAnsi"/>
      <w:color w:val="auto"/>
      <w:sz w:val="22"/>
    </w:rPr>
  </w:style>
  <w:style w:type="paragraph" w:customStyle="1" w:styleId="FileName">
    <w:name w:val="File Name"/>
    <w:basedOn w:val="Normal"/>
    <w:next w:val="Normal"/>
    <w:uiPriority w:val="99"/>
    <w:qFormat/>
    <w:rsid w:val="00392B8E"/>
  </w:style>
  <w:style w:type="paragraph" w:customStyle="1" w:styleId="Pagination">
    <w:name w:val="Pagination"/>
    <w:basedOn w:val="Normal"/>
    <w:next w:val="Normal"/>
    <w:uiPriority w:val="99"/>
    <w:qFormat/>
    <w:rsid w:val="00392B8E"/>
  </w:style>
  <w:style w:type="paragraph" w:customStyle="1" w:styleId="IndentedNumbering">
    <w:name w:val="Indented Numbering"/>
    <w:basedOn w:val="CardNotUnderlinedFinal"/>
    <w:next w:val="Normal"/>
    <w:uiPriority w:val="99"/>
    <w:qFormat/>
    <w:rsid w:val="00392B8E"/>
  </w:style>
  <w:style w:type="paragraph" w:customStyle="1" w:styleId="CardContinued1">
    <w:name w:val="Card Continued 1"/>
    <w:basedOn w:val="Normal"/>
    <w:next w:val="Normal"/>
    <w:uiPriority w:val="99"/>
    <w:qFormat/>
    <w:rsid w:val="00392B8E"/>
  </w:style>
  <w:style w:type="paragraph" w:customStyle="1" w:styleId="CardContinued2">
    <w:name w:val="Card Continued 2"/>
    <w:basedOn w:val="Circle"/>
    <w:next w:val="Normal"/>
    <w:uiPriority w:val="99"/>
    <w:qFormat/>
    <w:rsid w:val="00392B8E"/>
  </w:style>
  <w:style w:type="paragraph" w:customStyle="1" w:styleId="Clearformatting">
    <w:name w:val="Clear formatting"/>
    <w:basedOn w:val="Normal"/>
    <w:next w:val="IndentedLettering"/>
    <w:uiPriority w:val="99"/>
    <w:qFormat/>
    <w:rsid w:val="00392B8E"/>
  </w:style>
  <w:style w:type="paragraph" w:customStyle="1" w:styleId="SmallCardText">
    <w:name w:val="Small Card Text"/>
    <w:basedOn w:val="Lettering"/>
    <w:next w:val="FileName"/>
    <w:uiPriority w:val="99"/>
    <w:qFormat/>
    <w:rsid w:val="00392B8E"/>
  </w:style>
  <w:style w:type="paragraph" w:customStyle="1" w:styleId="TAGFONT">
    <w:name w:val="TAG FONT"/>
    <w:basedOn w:val="Normal"/>
    <w:next w:val="Pagination"/>
    <w:autoRedefine/>
    <w:uiPriority w:val="99"/>
    <w:qFormat/>
    <w:rsid w:val="00392B8E"/>
  </w:style>
  <w:style w:type="paragraph" w:customStyle="1" w:styleId="8point">
    <w:name w:val="8 point"/>
    <w:basedOn w:val="Normal"/>
    <w:next w:val="fullstory"/>
    <w:qFormat/>
    <w:rsid w:val="00392B8E"/>
  </w:style>
  <w:style w:type="paragraph" w:customStyle="1" w:styleId="citationunderline">
    <w:name w:val="citation/underline"/>
    <w:autoRedefine/>
    <w:qFormat/>
    <w:rsid w:val="00392B8E"/>
    <w:pPr>
      <w:spacing w:after="200" w:line="276" w:lineRule="auto"/>
    </w:pPr>
    <w:rPr>
      <w:rFonts w:eastAsiaTheme="minorHAnsi"/>
      <w:sz w:val="22"/>
      <w:szCs w:val="22"/>
    </w:rPr>
  </w:style>
  <w:style w:type="paragraph" w:customStyle="1" w:styleId="Style60">
    <w:name w:val="Style 6"/>
    <w:next w:val="8point"/>
    <w:uiPriority w:val="99"/>
    <w:qFormat/>
    <w:rsid w:val="00392B8E"/>
    <w:pPr>
      <w:spacing w:after="200" w:line="276" w:lineRule="auto"/>
    </w:pPr>
    <w:rPr>
      <w:rFonts w:eastAsiaTheme="minorHAnsi"/>
      <w:sz w:val="22"/>
      <w:szCs w:val="22"/>
    </w:rPr>
  </w:style>
  <w:style w:type="character" w:customStyle="1" w:styleId="DateCitesAuthorCharChar">
    <w:name w:val="DateCitesAuthor Char Char"/>
    <w:locked/>
    <w:rsid w:val="00392B8E"/>
  </w:style>
  <w:style w:type="paragraph" w:customStyle="1" w:styleId="DateCitesAuthorChar">
    <w:name w:val="DateCitesAuthor Char"/>
    <w:basedOn w:val="Normal"/>
    <w:next w:val="Minimize"/>
    <w:qFormat/>
    <w:rsid w:val="00392B8E"/>
  </w:style>
  <w:style w:type="paragraph" w:customStyle="1" w:styleId="articlebodynormaltext">
    <w:name w:val="articlebody_normaltext"/>
    <w:basedOn w:val="Normal"/>
    <w:next w:val="Citation-Complete"/>
    <w:uiPriority w:val="99"/>
    <w:qFormat/>
    <w:rsid w:val="00392B8E"/>
  </w:style>
  <w:style w:type="paragraph" w:customStyle="1" w:styleId="targetcaption">
    <w:name w:val="targetcaption"/>
    <w:basedOn w:val="Normal"/>
    <w:next w:val="2909F619802848F09E01365C32F34654"/>
    <w:uiPriority w:val="99"/>
    <w:qFormat/>
    <w:rsid w:val="00392B8E"/>
  </w:style>
  <w:style w:type="paragraph" w:customStyle="1" w:styleId="Index">
    <w:name w:val="Index"/>
    <w:basedOn w:val="Normal"/>
    <w:next w:val="western"/>
    <w:uiPriority w:val="99"/>
    <w:qFormat/>
    <w:rsid w:val="00392B8E"/>
  </w:style>
  <w:style w:type="paragraph" w:customStyle="1" w:styleId="boldness">
    <w:name w:val="boldness"/>
    <w:basedOn w:val="Normal"/>
    <w:next w:val="TagCite"/>
    <w:uiPriority w:val="99"/>
    <w:qFormat/>
    <w:rsid w:val="00392B8E"/>
  </w:style>
  <w:style w:type="character" w:customStyle="1" w:styleId="UnderlineCardChar0">
    <w:name w:val="UnderlineCard Char"/>
    <w:locked/>
    <w:rsid w:val="00392B8E"/>
  </w:style>
  <w:style w:type="paragraph" w:customStyle="1" w:styleId="UnderlineCard0">
    <w:name w:val="UnderlineCard"/>
    <w:basedOn w:val="Heading4"/>
    <w:next w:val="CM6"/>
    <w:qFormat/>
    <w:rsid w:val="00392B8E"/>
    <w:rPr>
      <w:bCs w:val="0"/>
    </w:rPr>
  </w:style>
  <w:style w:type="paragraph" w:customStyle="1" w:styleId="CM21">
    <w:name w:val="CM21"/>
    <w:basedOn w:val="Normal"/>
    <w:uiPriority w:val="99"/>
    <w:qFormat/>
    <w:rsid w:val="00392B8E"/>
  </w:style>
  <w:style w:type="paragraph" w:customStyle="1" w:styleId="Pa10">
    <w:name w:val="Pa10"/>
    <w:basedOn w:val="Normal"/>
    <w:uiPriority w:val="99"/>
    <w:qFormat/>
    <w:rsid w:val="00392B8E"/>
  </w:style>
  <w:style w:type="paragraph" w:customStyle="1" w:styleId="Pa31">
    <w:name w:val="Pa3+1"/>
    <w:basedOn w:val="Normal"/>
    <w:uiPriority w:val="99"/>
    <w:qFormat/>
    <w:rsid w:val="00392B8E"/>
  </w:style>
  <w:style w:type="paragraph" w:customStyle="1" w:styleId="Pa1">
    <w:name w:val="Pa1"/>
    <w:basedOn w:val="Normal"/>
    <w:uiPriority w:val="99"/>
    <w:qFormat/>
    <w:rsid w:val="00392B8E"/>
  </w:style>
  <w:style w:type="character" w:customStyle="1" w:styleId="CardUpSize-LightChar">
    <w:name w:val="CardUpSize - Light Char"/>
    <w:basedOn w:val="DefaultParagraphFont"/>
    <w:locked/>
    <w:rsid w:val="00392B8E"/>
  </w:style>
  <w:style w:type="paragraph" w:customStyle="1" w:styleId="CardUpSize-Light">
    <w:name w:val="CardUpSize - Light"/>
    <w:basedOn w:val="Normal"/>
    <w:next w:val="Pa2"/>
    <w:qFormat/>
    <w:rsid w:val="00392B8E"/>
  </w:style>
  <w:style w:type="character" w:customStyle="1" w:styleId="CiteCardUpSize-HeavyChar">
    <w:name w:val="Cite // CardUpSize - Heavy Char"/>
    <w:basedOn w:val="DefaultParagraphFont"/>
    <w:locked/>
    <w:rsid w:val="00392B8E"/>
  </w:style>
  <w:style w:type="paragraph" w:customStyle="1" w:styleId="CiteCardUpSize-Heavy">
    <w:name w:val="Cite // CardUpSize - Heavy"/>
    <w:basedOn w:val="Normal"/>
    <w:next w:val="H4Tag"/>
    <w:qFormat/>
    <w:rsid w:val="00392B8E"/>
  </w:style>
  <w:style w:type="character" w:customStyle="1" w:styleId="UnderlineCharCharCharCharCharCharCharChar">
    <w:name w:val="Underline Char Char Char Char Char Char Char Char"/>
    <w:basedOn w:val="DefaultParagraphFont"/>
    <w:locked/>
    <w:rsid w:val="00392B8E"/>
  </w:style>
  <w:style w:type="paragraph" w:customStyle="1" w:styleId="UnderlineCharCharCharCharCharCharChar">
    <w:name w:val="Underline Char Char Char Char Char Char Char"/>
    <w:basedOn w:val="Normal"/>
    <w:qFormat/>
    <w:rsid w:val="00392B8E"/>
  </w:style>
  <w:style w:type="character" w:customStyle="1" w:styleId="SmalltextCharCharCharChar0">
    <w:name w:val="Small text Char Char Char Char"/>
    <w:basedOn w:val="DefaultParagraphFont"/>
    <w:locked/>
    <w:rsid w:val="00392B8E"/>
  </w:style>
  <w:style w:type="paragraph" w:customStyle="1" w:styleId="SmalltextCharCharChar0">
    <w:name w:val="Small text Char Char Char"/>
    <w:basedOn w:val="Normal"/>
    <w:next w:val="Analytics"/>
    <w:qFormat/>
    <w:rsid w:val="00392B8E"/>
  </w:style>
  <w:style w:type="paragraph" w:customStyle="1" w:styleId="Textbody">
    <w:name w:val="Text body"/>
    <w:basedOn w:val="SmalltextCharCharChar0"/>
    <w:next w:val="WW-Default"/>
    <w:uiPriority w:val="99"/>
    <w:qFormat/>
    <w:rsid w:val="00392B8E"/>
  </w:style>
  <w:style w:type="paragraph" w:customStyle="1" w:styleId="Default1">
    <w:name w:val="Default1"/>
    <w:basedOn w:val="Normal"/>
    <w:uiPriority w:val="99"/>
    <w:qFormat/>
    <w:rsid w:val="00392B8E"/>
  </w:style>
  <w:style w:type="paragraph" w:customStyle="1" w:styleId="NFAPWPheader">
    <w:name w:val="NFAP WP header"/>
    <w:basedOn w:val="Normal"/>
    <w:uiPriority w:val="99"/>
    <w:qFormat/>
    <w:rsid w:val="00392B8E"/>
  </w:style>
  <w:style w:type="character" w:customStyle="1" w:styleId="CiteCharCharChar">
    <w:name w:val="Cite Char Char Char"/>
    <w:locked/>
    <w:rsid w:val="00392B8E"/>
  </w:style>
  <w:style w:type="paragraph" w:customStyle="1" w:styleId="CiteCharChar">
    <w:name w:val="Cite Char Char"/>
    <w:basedOn w:val="Normal"/>
    <w:next w:val="Normal"/>
    <w:qFormat/>
    <w:rsid w:val="00392B8E"/>
  </w:style>
  <w:style w:type="paragraph" w:customStyle="1" w:styleId="CiteCardCharChar">
    <w:name w:val="Cite_Card Char Char"/>
    <w:autoRedefine/>
    <w:uiPriority w:val="99"/>
    <w:qFormat/>
    <w:rsid w:val="00392B8E"/>
    <w:pPr>
      <w:spacing w:after="200" w:line="276" w:lineRule="auto"/>
    </w:pPr>
    <w:rPr>
      <w:rFonts w:eastAsiaTheme="minorHAnsi"/>
      <w:sz w:val="22"/>
      <w:szCs w:val="22"/>
    </w:rPr>
  </w:style>
  <w:style w:type="character" w:customStyle="1" w:styleId="CiteCardCharCharCharChar">
    <w:name w:val="Cite_Card Char Char Char Char"/>
    <w:locked/>
    <w:rsid w:val="00392B8E"/>
  </w:style>
  <w:style w:type="paragraph" w:customStyle="1" w:styleId="CiteCardCharCharChar">
    <w:name w:val="Cite_Card Char Char Char"/>
    <w:qFormat/>
    <w:rsid w:val="00392B8E"/>
    <w:pPr>
      <w:spacing w:after="200" w:line="276" w:lineRule="auto"/>
    </w:pPr>
    <w:rPr>
      <w:rFonts w:eastAsiaTheme="minorHAnsi"/>
      <w:sz w:val="22"/>
      <w:szCs w:val="22"/>
    </w:rPr>
  </w:style>
  <w:style w:type="paragraph" w:customStyle="1" w:styleId="heading">
    <w:name w:val="heading"/>
    <w:basedOn w:val="Normal"/>
    <w:qFormat/>
    <w:rsid w:val="00392B8E"/>
  </w:style>
  <w:style w:type="character" w:customStyle="1" w:styleId="LittleChar">
    <w:name w:val="Little Char"/>
    <w:locked/>
    <w:rsid w:val="00392B8E"/>
  </w:style>
  <w:style w:type="character" w:customStyle="1" w:styleId="DebateHeaderChar">
    <w:name w:val="Debate Header Char"/>
    <w:locked/>
    <w:rsid w:val="00392B8E"/>
  </w:style>
  <w:style w:type="character" w:customStyle="1" w:styleId="UnhighlightedChar">
    <w:name w:val="Unhighlighted Char"/>
    <w:locked/>
    <w:rsid w:val="00392B8E"/>
  </w:style>
  <w:style w:type="paragraph" w:customStyle="1" w:styleId="Unhighlighted">
    <w:name w:val="Unhighlighted"/>
    <w:basedOn w:val="Normal"/>
    <w:next w:val="TagCite2"/>
    <w:autoRedefine/>
    <w:qFormat/>
    <w:rsid w:val="00392B8E"/>
  </w:style>
  <w:style w:type="character" w:customStyle="1" w:styleId="StylecardUnderlineChar">
    <w:name w:val="Style card + Underline Char"/>
    <w:locked/>
    <w:rsid w:val="00392B8E"/>
  </w:style>
  <w:style w:type="paragraph" w:customStyle="1" w:styleId="StylecardUnderline">
    <w:name w:val="Style card + Underline"/>
    <w:basedOn w:val="CiteSpacing"/>
    <w:next w:val="Unhighlighted"/>
    <w:qFormat/>
    <w:rsid w:val="00392B8E"/>
  </w:style>
  <w:style w:type="paragraph" w:customStyle="1" w:styleId="TagF3">
    <w:name w:val="Tag (F3)"/>
    <w:uiPriority w:val="99"/>
    <w:qFormat/>
    <w:rsid w:val="00392B8E"/>
    <w:pPr>
      <w:spacing w:after="200" w:line="276" w:lineRule="auto"/>
    </w:pPr>
    <w:rPr>
      <w:rFonts w:eastAsiaTheme="minorHAnsi"/>
      <w:sz w:val="22"/>
      <w:szCs w:val="22"/>
    </w:rPr>
  </w:style>
  <w:style w:type="paragraph" w:customStyle="1" w:styleId="style14">
    <w:name w:val="style14"/>
    <w:basedOn w:val="Normal"/>
    <w:next w:val="cites"/>
    <w:uiPriority w:val="99"/>
    <w:qFormat/>
    <w:rsid w:val="00392B8E"/>
  </w:style>
  <w:style w:type="paragraph" w:customStyle="1" w:styleId="CardTagCite1Char">
    <w:name w:val="Card Tag + Cite #1 Char"/>
    <w:basedOn w:val="Normal"/>
    <w:uiPriority w:val="99"/>
    <w:qFormat/>
    <w:rsid w:val="00392B8E"/>
  </w:style>
  <w:style w:type="paragraph" w:customStyle="1" w:styleId="articlebody">
    <w:name w:val="articlebody"/>
    <w:basedOn w:val="Normal"/>
    <w:next w:val="i1"/>
    <w:uiPriority w:val="99"/>
    <w:qFormat/>
    <w:rsid w:val="00392B8E"/>
  </w:style>
  <w:style w:type="character" w:customStyle="1" w:styleId="CiteCardCharCharCharCharCharCharCharChar">
    <w:name w:val="Cite_Card Char Char Char Char Char Char Char Char"/>
    <w:locked/>
    <w:rsid w:val="00392B8E"/>
  </w:style>
  <w:style w:type="paragraph" w:customStyle="1" w:styleId="CiteCardCharCharCharCharCharCharChar">
    <w:name w:val="Cite_Card Char Char Char Char Char Char Char"/>
    <w:next w:val="CardTagCite1Char"/>
    <w:autoRedefine/>
    <w:qFormat/>
    <w:rsid w:val="00392B8E"/>
    <w:pPr>
      <w:spacing w:after="200" w:line="276" w:lineRule="auto"/>
    </w:pPr>
    <w:rPr>
      <w:rFonts w:eastAsiaTheme="minorHAnsi"/>
      <w:sz w:val="22"/>
      <w:szCs w:val="22"/>
    </w:rPr>
  </w:style>
  <w:style w:type="paragraph" w:customStyle="1" w:styleId="foldie">
    <w:name w:val="foldie"/>
    <w:next w:val="HotRoute0"/>
    <w:uiPriority w:val="99"/>
    <w:qFormat/>
    <w:rsid w:val="00392B8E"/>
    <w:pPr>
      <w:spacing w:after="160" w:line="259" w:lineRule="auto"/>
    </w:pPr>
    <w:rPr>
      <w:rFonts w:eastAsiaTheme="minorHAnsi"/>
      <w:sz w:val="22"/>
      <w:szCs w:val="22"/>
    </w:rPr>
  </w:style>
  <w:style w:type="paragraph" w:customStyle="1" w:styleId="billtextsection">
    <w:name w:val="bill_text_section"/>
    <w:basedOn w:val="Normal"/>
    <w:next w:val="articlebody"/>
    <w:uiPriority w:val="99"/>
    <w:qFormat/>
    <w:rsid w:val="00392B8E"/>
  </w:style>
  <w:style w:type="character" w:customStyle="1" w:styleId="CiteNormalChar">
    <w:name w:val="Cite Normal Char"/>
    <w:locked/>
    <w:rsid w:val="00392B8E"/>
  </w:style>
  <w:style w:type="paragraph" w:customStyle="1" w:styleId="StyleNormalWeb10pt">
    <w:name w:val="Style Normal (Web) + 10 pt"/>
    <w:basedOn w:val="Title"/>
    <w:next w:val="Boldunderline1"/>
    <w:uiPriority w:val="99"/>
    <w:qFormat/>
    <w:rsid w:val="00392B8E"/>
    <w:pPr>
      <w:widowControl/>
      <w:autoSpaceDE/>
      <w:autoSpaceDN/>
      <w:adjustRightInd/>
      <w:spacing w:before="0" w:after="160"/>
      <w:jc w:val="left"/>
      <w:outlineLvl w:val="9"/>
    </w:pPr>
    <w:rPr>
      <w:rFonts w:ascii="Georgia" w:hAnsi="Georgia"/>
      <w:sz w:val="20"/>
      <w:u w:val="none"/>
    </w:rPr>
  </w:style>
  <w:style w:type="character" w:customStyle="1" w:styleId="cardChar2">
    <w:name w:val="%card Char"/>
    <w:locked/>
    <w:rsid w:val="00392B8E"/>
  </w:style>
  <w:style w:type="paragraph" w:customStyle="1" w:styleId="card0">
    <w:name w:val="%card"/>
    <w:basedOn w:val="Normal"/>
    <w:next w:val="BLOCKTITLE0"/>
    <w:qFormat/>
    <w:rsid w:val="00392B8E"/>
  </w:style>
  <w:style w:type="paragraph" w:customStyle="1" w:styleId="p1">
    <w:name w:val="p1"/>
    <w:basedOn w:val="Normal"/>
    <w:next w:val="BlockHeadings"/>
    <w:uiPriority w:val="99"/>
    <w:qFormat/>
    <w:rsid w:val="00392B8E"/>
  </w:style>
  <w:style w:type="character" w:customStyle="1" w:styleId="UnunderlinedTextChar">
    <w:name w:val="Ununderlined Text Char"/>
    <w:locked/>
    <w:rsid w:val="00392B8E"/>
  </w:style>
  <w:style w:type="paragraph" w:customStyle="1" w:styleId="UnunderlinedText">
    <w:name w:val="Ununderlined Text"/>
    <w:basedOn w:val="Normal"/>
    <w:next w:val="card0"/>
    <w:autoRedefine/>
    <w:qFormat/>
    <w:rsid w:val="00392B8E"/>
  </w:style>
  <w:style w:type="character" w:customStyle="1" w:styleId="ReallyfuckingsmallCharCharCharChar">
    <w:name w:val="Really fucking small Char Char Char Char"/>
    <w:locked/>
    <w:rsid w:val="00392B8E"/>
  </w:style>
  <w:style w:type="paragraph" w:customStyle="1" w:styleId="ReallyfuckingsmallCharCharChar">
    <w:name w:val="Really fucking small Char Char Char"/>
    <w:basedOn w:val="Normal"/>
    <w:next w:val="NoSpacing"/>
    <w:qFormat/>
    <w:rsid w:val="00392B8E"/>
  </w:style>
  <w:style w:type="character" w:customStyle="1" w:styleId="CardDownx1Char">
    <w:name w:val="CardDown x1 Char"/>
    <w:locked/>
    <w:rsid w:val="00392B8E"/>
  </w:style>
  <w:style w:type="paragraph" w:customStyle="1" w:styleId="CardDownx1">
    <w:name w:val="CardDown x1"/>
    <w:basedOn w:val="Normal"/>
    <w:next w:val="Regular"/>
    <w:qFormat/>
    <w:rsid w:val="00392B8E"/>
  </w:style>
  <w:style w:type="paragraph" w:customStyle="1" w:styleId="CardDownx15">
    <w:name w:val="CardDown x1.5"/>
    <w:basedOn w:val="Normal"/>
    <w:uiPriority w:val="99"/>
    <w:qFormat/>
    <w:rsid w:val="00392B8E"/>
  </w:style>
  <w:style w:type="paragraph" w:customStyle="1" w:styleId="CiteTag">
    <w:name w:val="Cite/Tag"/>
    <w:basedOn w:val="Normal"/>
    <w:uiPriority w:val="99"/>
    <w:qFormat/>
    <w:rsid w:val="00392B8E"/>
  </w:style>
  <w:style w:type="paragraph" w:customStyle="1" w:styleId="Heading5SizeDown">
    <w:name w:val="Heading 5 Size Down"/>
    <w:basedOn w:val="Normal"/>
    <w:autoRedefine/>
    <w:uiPriority w:val="99"/>
    <w:qFormat/>
    <w:rsid w:val="00392B8E"/>
  </w:style>
  <w:style w:type="character" w:customStyle="1" w:styleId="StyleStyleArialNarrow9ptLeft-075ArialNarrowChar">
    <w:name w:val="Style Style Arial Narrow 9 pt Left:  -0.75&quot; + Arial Narrow Char"/>
    <w:locked/>
    <w:rsid w:val="00392B8E"/>
  </w:style>
  <w:style w:type="paragraph" w:customStyle="1" w:styleId="StyleStyleArialNarrow9ptLeft-075ArialNarrow">
    <w:name w:val="Style Style Arial Narrow 9 pt Left:  -0.75&quot; + Arial Narrow"/>
    <w:basedOn w:val="Normal"/>
    <w:next w:val="Heading5SizeDown"/>
    <w:qFormat/>
    <w:rsid w:val="00392B8E"/>
  </w:style>
  <w:style w:type="character" w:customStyle="1" w:styleId="StyleStyleCardTextLeft-075Right0Char">
    <w:name w:val="Style Style Card Text + Left:  -0.75&quot; + Right:  0&quot; Char"/>
    <w:locked/>
    <w:rsid w:val="00392B8E"/>
  </w:style>
  <w:style w:type="paragraph" w:customStyle="1" w:styleId="StyleStyleCardTextLeft-075Right0">
    <w:name w:val="Style Style Card Text + Left:  -0.75&quot; + Right:  0&quot;"/>
    <w:basedOn w:val="Normal"/>
    <w:next w:val="evidencetext"/>
    <w:autoRedefine/>
    <w:qFormat/>
    <w:rsid w:val="00392B8E"/>
  </w:style>
  <w:style w:type="paragraph" w:customStyle="1" w:styleId="ecxmsonormal">
    <w:name w:val="ecxmsonormal"/>
    <w:basedOn w:val="Normal"/>
    <w:uiPriority w:val="99"/>
    <w:qFormat/>
    <w:rsid w:val="00392B8E"/>
  </w:style>
  <w:style w:type="character" w:customStyle="1" w:styleId="DebateUnderlineBoldChar">
    <w:name w:val="Debate Underline Bold Char"/>
    <w:locked/>
    <w:rsid w:val="00392B8E"/>
  </w:style>
  <w:style w:type="paragraph" w:customStyle="1" w:styleId="DebateUnderlineBold">
    <w:name w:val="Debate Underline Bold"/>
    <w:basedOn w:val="Cardtext4"/>
    <w:uiPriority w:val="99"/>
    <w:qFormat/>
    <w:rsid w:val="00392B8E"/>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392B8E"/>
  </w:style>
  <w:style w:type="paragraph" w:customStyle="1" w:styleId="StyleArialNarrow12ptBoldLeft-075">
    <w:name w:val="Style Arial Narrow 12 pt Bold Left:  -0.75&quot;"/>
    <w:basedOn w:val="Normal"/>
    <w:next w:val="ecxmsonormal"/>
    <w:qFormat/>
    <w:rsid w:val="00392B8E"/>
  </w:style>
  <w:style w:type="character" w:customStyle="1" w:styleId="StyleStyleevidencetextBorderSinglesolidlineAuto05Char">
    <w:name w:val="Style Style evidence text + Border: : (Single solid line Auto  0.5 ... Char"/>
    <w:locked/>
    <w:rsid w:val="00392B8E"/>
  </w:style>
  <w:style w:type="paragraph" w:customStyle="1" w:styleId="StyleStyleevidencetextBorderSinglesolidlineAuto05">
    <w:name w:val="Style Style evidence text + Border: : (Single solid line Auto  0.5 ..."/>
    <w:basedOn w:val="Normal"/>
    <w:next w:val="DebateUnderlineBold"/>
    <w:qFormat/>
    <w:rsid w:val="00392B8E"/>
  </w:style>
  <w:style w:type="paragraph" w:customStyle="1" w:styleId="CiteCharCharCharChar">
    <w:name w:val="Cite Char Char Char Char"/>
    <w:basedOn w:val="Normal"/>
    <w:next w:val="Normal"/>
    <w:uiPriority w:val="99"/>
    <w:qFormat/>
    <w:rsid w:val="00392B8E"/>
  </w:style>
  <w:style w:type="character" w:customStyle="1" w:styleId="UnderliningCharChar1CharCharChar">
    <w:name w:val="Underlining Char Char1 Char Char Char"/>
    <w:locked/>
    <w:rsid w:val="00392B8E"/>
  </w:style>
  <w:style w:type="paragraph" w:customStyle="1" w:styleId="UnderliningCharChar1CharChar">
    <w:name w:val="Underlining Char Char1 Char Char"/>
    <w:basedOn w:val="Normal"/>
    <w:next w:val="Normal"/>
    <w:qFormat/>
    <w:rsid w:val="00392B8E"/>
  </w:style>
  <w:style w:type="paragraph" w:customStyle="1" w:styleId="CiteCharCharCharCharChar">
    <w:name w:val="Cite Char Char Char Char Char"/>
    <w:basedOn w:val="Normal"/>
    <w:next w:val="Normal"/>
    <w:qFormat/>
    <w:rsid w:val="00392B8E"/>
  </w:style>
  <w:style w:type="character" w:customStyle="1" w:styleId="UnderliningCharCharChar">
    <w:name w:val="Underlining Char Char Char"/>
    <w:locked/>
    <w:rsid w:val="00392B8E"/>
  </w:style>
  <w:style w:type="paragraph" w:customStyle="1" w:styleId="Style120">
    <w:name w:val="Style 12"/>
    <w:uiPriority w:val="99"/>
    <w:qFormat/>
    <w:rsid w:val="00392B8E"/>
    <w:pPr>
      <w:spacing w:after="200" w:line="276" w:lineRule="auto"/>
    </w:pPr>
    <w:rPr>
      <w:rFonts w:eastAsiaTheme="minorHAnsi"/>
      <w:sz w:val="22"/>
      <w:szCs w:val="22"/>
    </w:rPr>
  </w:style>
  <w:style w:type="paragraph" w:customStyle="1" w:styleId="Style7">
    <w:name w:val="Style 7"/>
    <w:next w:val="CiteCharCharCharCharChar"/>
    <w:uiPriority w:val="99"/>
    <w:qFormat/>
    <w:rsid w:val="00392B8E"/>
    <w:pPr>
      <w:spacing w:after="200" w:line="276" w:lineRule="auto"/>
    </w:pPr>
    <w:rPr>
      <w:rFonts w:eastAsiaTheme="minorHAnsi"/>
      <w:sz w:val="22"/>
      <w:szCs w:val="22"/>
    </w:rPr>
  </w:style>
  <w:style w:type="paragraph" w:customStyle="1" w:styleId="Style9">
    <w:name w:val="Style 9"/>
    <w:uiPriority w:val="99"/>
    <w:qFormat/>
    <w:rsid w:val="00392B8E"/>
    <w:pPr>
      <w:spacing w:after="200" w:line="276" w:lineRule="auto"/>
    </w:pPr>
    <w:rPr>
      <w:rFonts w:eastAsiaTheme="minorHAnsi"/>
      <w:sz w:val="22"/>
      <w:szCs w:val="22"/>
    </w:rPr>
  </w:style>
  <w:style w:type="paragraph" w:customStyle="1" w:styleId="Emphasis3">
    <w:name w:val="Emphasis3"/>
    <w:uiPriority w:val="99"/>
    <w:qFormat/>
    <w:rsid w:val="00392B8E"/>
    <w:pPr>
      <w:spacing w:after="200" w:line="276" w:lineRule="auto"/>
    </w:pPr>
    <w:rPr>
      <w:rFonts w:eastAsiaTheme="minorHAnsi"/>
      <w:sz w:val="22"/>
      <w:szCs w:val="22"/>
    </w:rPr>
  </w:style>
  <w:style w:type="paragraph" w:customStyle="1" w:styleId="formfldssel">
    <w:name w:val="formfldssel"/>
    <w:basedOn w:val="Normal"/>
    <w:uiPriority w:val="99"/>
    <w:qFormat/>
    <w:rsid w:val="00392B8E"/>
  </w:style>
  <w:style w:type="paragraph" w:customStyle="1" w:styleId="hpleftlk">
    <w:name w:val="hpleftlk"/>
    <w:basedOn w:val="Normal"/>
    <w:next w:val="SmallCard"/>
    <w:uiPriority w:val="99"/>
    <w:qFormat/>
    <w:rsid w:val="00392B8E"/>
  </w:style>
  <w:style w:type="paragraph" w:customStyle="1" w:styleId="lblu">
    <w:name w:val="lblu"/>
    <w:basedOn w:val="Normal"/>
    <w:next w:val="BreifTitle"/>
    <w:uiPriority w:val="99"/>
    <w:qFormat/>
    <w:rsid w:val="00392B8E"/>
  </w:style>
  <w:style w:type="paragraph" w:customStyle="1" w:styleId="Underlinestyle1">
    <w:name w:val="Underlinestyle"/>
    <w:basedOn w:val="Normal"/>
    <w:next w:val="Normal10pt"/>
    <w:uiPriority w:val="99"/>
    <w:qFormat/>
    <w:rsid w:val="00392B8E"/>
  </w:style>
  <w:style w:type="paragraph" w:customStyle="1" w:styleId="OffensiveLanguage">
    <w:name w:val="Offensive Language"/>
    <w:basedOn w:val="Normal"/>
    <w:next w:val="Normal"/>
    <w:uiPriority w:val="99"/>
    <w:qFormat/>
    <w:rsid w:val="00392B8E"/>
  </w:style>
  <w:style w:type="paragraph" w:customStyle="1" w:styleId="clearformatting0">
    <w:name w:val="clear formatting"/>
    <w:basedOn w:val="Normal"/>
    <w:next w:val="Style40"/>
    <w:uiPriority w:val="99"/>
    <w:qFormat/>
    <w:rsid w:val="00392B8E"/>
  </w:style>
  <w:style w:type="paragraph" w:customStyle="1" w:styleId="Style18">
    <w:name w:val="Style 18"/>
    <w:next w:val="CM10"/>
    <w:uiPriority w:val="99"/>
    <w:qFormat/>
    <w:rsid w:val="00392B8E"/>
    <w:pPr>
      <w:spacing w:after="200" w:line="276" w:lineRule="auto"/>
    </w:pPr>
    <w:rPr>
      <w:rFonts w:eastAsiaTheme="minorHAnsi"/>
      <w:sz w:val="22"/>
      <w:szCs w:val="22"/>
    </w:rPr>
  </w:style>
  <w:style w:type="paragraph" w:customStyle="1" w:styleId="formfld">
    <w:name w:val="formfld"/>
    <w:basedOn w:val="Normal"/>
    <w:next w:val="OffensiveLanguage"/>
    <w:uiPriority w:val="99"/>
    <w:qFormat/>
    <w:rsid w:val="00392B8E"/>
  </w:style>
  <w:style w:type="character" w:styleId="BookTitle">
    <w:name w:val="Book Title"/>
    <w:basedOn w:val="DefaultParagraphFont"/>
    <w:qFormat/>
    <w:rsid w:val="00392B8E"/>
    <w:rPr>
      <w:b/>
      <w:bCs/>
      <w:i/>
      <w:iCs/>
      <w:spacing w:val="5"/>
    </w:rPr>
  </w:style>
  <w:style w:type="character" w:customStyle="1" w:styleId="sup1">
    <w:name w:val="sup1"/>
    <w:rsid w:val="00392B8E"/>
  </w:style>
  <w:style w:type="character" w:customStyle="1" w:styleId="pgnum1">
    <w:name w:val="pgnum1"/>
    <w:rsid w:val="00392B8E"/>
  </w:style>
  <w:style w:type="character" w:customStyle="1" w:styleId="apple">
    <w:name w:val="apple"/>
    <w:rsid w:val="00392B8E"/>
  </w:style>
  <w:style w:type="character" w:customStyle="1" w:styleId="inhoud">
    <w:name w:val="inhoud"/>
    <w:rsid w:val="00392B8E"/>
  </w:style>
  <w:style w:type="character" w:customStyle="1" w:styleId="Cites-AuthorDate">
    <w:name w:val="Cites-Author/Date"/>
    <w:qFormat/>
    <w:rsid w:val="00392B8E"/>
  </w:style>
  <w:style w:type="character" w:customStyle="1" w:styleId="StyleCardtextChar10pt">
    <w:name w:val="Style Card text Char + 10 pt"/>
    <w:rsid w:val="00392B8E"/>
  </w:style>
  <w:style w:type="character" w:customStyle="1" w:styleId="smcaps">
    <w:name w:val="smcaps"/>
    <w:rsid w:val="00392B8E"/>
  </w:style>
  <w:style w:type="character" w:customStyle="1" w:styleId="Style1Char2">
    <w:name w:val="Style1 Char2"/>
    <w:rsid w:val="00392B8E"/>
  </w:style>
  <w:style w:type="character" w:customStyle="1" w:styleId="inside-head1">
    <w:name w:val="inside-head1"/>
    <w:rsid w:val="00392B8E"/>
  </w:style>
  <w:style w:type="character" w:customStyle="1" w:styleId="datestamp1">
    <w:name w:val="datestamp1"/>
    <w:rsid w:val="00392B8E"/>
  </w:style>
  <w:style w:type="character" w:customStyle="1" w:styleId="pagetools1">
    <w:name w:val="pagetools1"/>
    <w:rsid w:val="00392B8E"/>
  </w:style>
  <w:style w:type="character" w:customStyle="1" w:styleId="smallredtext">
    <w:name w:val="smallredtext"/>
    <w:rsid w:val="00392B8E"/>
  </w:style>
  <w:style w:type="character" w:customStyle="1" w:styleId="storyheading31">
    <w:name w:val="storyheading31"/>
    <w:rsid w:val="00392B8E"/>
  </w:style>
  <w:style w:type="character" w:customStyle="1" w:styleId="storydeck31">
    <w:name w:val="storydeck31"/>
    <w:rsid w:val="00392B8E"/>
  </w:style>
  <w:style w:type="character" w:customStyle="1" w:styleId="subtitle10">
    <w:name w:val="subtitle1"/>
    <w:rsid w:val="00392B8E"/>
  </w:style>
  <w:style w:type="character" w:customStyle="1" w:styleId="clsbiolink">
    <w:name w:val="clsbiolink"/>
    <w:rsid w:val="00392B8E"/>
  </w:style>
  <w:style w:type="character" w:customStyle="1" w:styleId="clssmaller">
    <w:name w:val="clssmaller"/>
    <w:rsid w:val="00392B8E"/>
  </w:style>
  <w:style w:type="character" w:customStyle="1" w:styleId="sm1">
    <w:name w:val="sm1"/>
    <w:rsid w:val="00392B8E"/>
  </w:style>
  <w:style w:type="character" w:customStyle="1" w:styleId="noindentChar">
    <w:name w:val="noindent Char"/>
    <w:rsid w:val="00392B8E"/>
  </w:style>
  <w:style w:type="character" w:customStyle="1" w:styleId="SmallChar1">
    <w:name w:val="Small Char1"/>
    <w:rsid w:val="00392B8E"/>
  </w:style>
  <w:style w:type="character" w:customStyle="1" w:styleId="fullcite0">
    <w:name w:val="fullcite"/>
    <w:rsid w:val="00392B8E"/>
  </w:style>
  <w:style w:type="character" w:customStyle="1" w:styleId="Style9ptThickunderline">
    <w:name w:val="Style 9 pt Thick underline"/>
    <w:rsid w:val="00392B8E"/>
  </w:style>
  <w:style w:type="character" w:customStyle="1" w:styleId="CardNotUnderlinedChar">
    <w:name w:val="Card Not Underlined Char"/>
    <w:rsid w:val="00392B8E"/>
  </w:style>
  <w:style w:type="character" w:customStyle="1" w:styleId="IndexHeadersCharChar">
    <w:name w:val="Index Headers Char Char"/>
    <w:rsid w:val="00392B8E"/>
  </w:style>
  <w:style w:type="character" w:customStyle="1" w:styleId="CircleChar1">
    <w:name w:val="Circle Char1"/>
    <w:rsid w:val="00392B8E"/>
  </w:style>
  <w:style w:type="character" w:customStyle="1" w:styleId="justify">
    <w:name w:val="justify"/>
    <w:rsid w:val="00392B8E"/>
  </w:style>
  <w:style w:type="character" w:customStyle="1" w:styleId="SmallCardTextChar">
    <w:name w:val="Small Card Text Char"/>
    <w:rsid w:val="00392B8E"/>
  </w:style>
  <w:style w:type="character" w:customStyle="1" w:styleId="tagChar30">
    <w:name w:val="tag Char3"/>
    <w:rsid w:val="00392B8E"/>
  </w:style>
  <w:style w:type="character" w:customStyle="1" w:styleId="awtw">
    <w:name w:val="awtw"/>
    <w:rsid w:val="00392B8E"/>
  </w:style>
  <w:style w:type="character" w:customStyle="1" w:styleId="ld3">
    <w:name w:val="ld3"/>
    <w:rsid w:val="00392B8E"/>
  </w:style>
  <w:style w:type="character" w:customStyle="1" w:styleId="5Notunderlined">
    <w:name w:val="5 Not underlined"/>
    <w:rsid w:val="00392B8E"/>
  </w:style>
  <w:style w:type="character" w:customStyle="1" w:styleId="externaledithide">
    <w:name w:val="external_edit_hide"/>
    <w:rsid w:val="00392B8E"/>
  </w:style>
  <w:style w:type="character" w:customStyle="1" w:styleId="CharacterStyle20">
    <w:name w:val="Character Style 20"/>
    <w:rsid w:val="00392B8E"/>
  </w:style>
  <w:style w:type="character" w:customStyle="1" w:styleId="A9">
    <w:name w:val="A9"/>
    <w:uiPriority w:val="99"/>
    <w:rsid w:val="00392B8E"/>
  </w:style>
  <w:style w:type="character" w:customStyle="1" w:styleId="centerheadlines">
    <w:name w:val="centerheadlines"/>
    <w:rsid w:val="00392B8E"/>
  </w:style>
  <w:style w:type="character" w:customStyle="1" w:styleId="datetime">
    <w:name w:val="datetime"/>
    <w:rsid w:val="00392B8E"/>
  </w:style>
  <w:style w:type="character" w:customStyle="1" w:styleId="info">
    <w:name w:val="info"/>
    <w:rsid w:val="00392B8E"/>
  </w:style>
  <w:style w:type="character" w:customStyle="1" w:styleId="datestory">
    <w:name w:val="datestory"/>
    <w:rsid w:val="00392B8E"/>
  </w:style>
  <w:style w:type="character" w:customStyle="1" w:styleId="goohl1">
    <w:name w:val="goohl1"/>
    <w:rsid w:val="00392B8E"/>
  </w:style>
  <w:style w:type="character" w:customStyle="1" w:styleId="StyleUnderlineBorderSinglesolidlineAuto05ptLinew">
    <w:name w:val="Style Underline Border: : (Single solid line Auto  0.5 pt Line w..."/>
    <w:basedOn w:val="DefaultParagraphFont"/>
    <w:rsid w:val="00392B8E"/>
  </w:style>
  <w:style w:type="character" w:customStyle="1" w:styleId="citeschar10">
    <w:name w:val="citeschar1"/>
    <w:basedOn w:val="DefaultParagraphFont"/>
    <w:rsid w:val="00392B8E"/>
  </w:style>
  <w:style w:type="character" w:customStyle="1" w:styleId="cardunderlinedchar1">
    <w:name w:val="cardunderlinedchar"/>
    <w:basedOn w:val="DefaultParagraphFont"/>
    <w:rsid w:val="00392B8E"/>
  </w:style>
  <w:style w:type="character" w:customStyle="1" w:styleId="Style1CharCharChar">
    <w:name w:val="Style1 Char Char Char"/>
    <w:locked/>
    <w:rsid w:val="00392B8E"/>
  </w:style>
  <w:style w:type="character" w:customStyle="1" w:styleId="provider">
    <w:name w:val="provider"/>
    <w:basedOn w:val="DefaultParagraphFont"/>
    <w:rsid w:val="00392B8E"/>
  </w:style>
  <w:style w:type="character" w:customStyle="1" w:styleId="vitstorybyline">
    <w:name w:val="vitstorybyline"/>
    <w:rsid w:val="00392B8E"/>
  </w:style>
  <w:style w:type="character" w:customStyle="1" w:styleId="yahoobuzzbadge-form">
    <w:name w:val="yahoobuzzbadge-form"/>
    <w:rsid w:val="00392B8E"/>
  </w:style>
  <w:style w:type="character" w:customStyle="1" w:styleId="tickerlinx">
    <w:name w:val="tickerlinx"/>
    <w:rsid w:val="00392B8E"/>
  </w:style>
  <w:style w:type="character" w:customStyle="1" w:styleId="post-author">
    <w:name w:val="post-author"/>
    <w:rsid w:val="00392B8E"/>
  </w:style>
  <w:style w:type="character" w:customStyle="1" w:styleId="post-timestamp">
    <w:name w:val="post-timestamp"/>
    <w:rsid w:val="00392B8E"/>
  </w:style>
  <w:style w:type="character" w:customStyle="1" w:styleId="mw-headline">
    <w:name w:val="mw-headline"/>
    <w:rsid w:val="00392B8E"/>
  </w:style>
  <w:style w:type="character" w:customStyle="1" w:styleId="month">
    <w:name w:val="month"/>
    <w:rsid w:val="00392B8E"/>
  </w:style>
  <w:style w:type="character" w:customStyle="1" w:styleId="texttitlebigred">
    <w:name w:val="texttitlebigred"/>
    <w:rsid w:val="00392B8E"/>
  </w:style>
  <w:style w:type="character" w:customStyle="1" w:styleId="subtitles">
    <w:name w:val="subtitles"/>
    <w:rsid w:val="00392B8E"/>
  </w:style>
  <w:style w:type="character" w:customStyle="1" w:styleId="CiteCardChar1">
    <w:name w:val="Cite_Card Char1"/>
    <w:rsid w:val="00392B8E"/>
  </w:style>
  <w:style w:type="character" w:customStyle="1" w:styleId="ptitleinside">
    <w:name w:val="p_title_inside"/>
    <w:rsid w:val="00392B8E"/>
  </w:style>
  <w:style w:type="character" w:customStyle="1" w:styleId="paramv">
    <w:name w:val="paramv"/>
    <w:rsid w:val="00392B8E"/>
  </w:style>
  <w:style w:type="character" w:customStyle="1" w:styleId="symbol">
    <w:name w:val="symbol"/>
    <w:rsid w:val="00392B8E"/>
  </w:style>
  <w:style w:type="character" w:customStyle="1" w:styleId="data">
    <w:name w:val="data"/>
    <w:rsid w:val="00392B8E"/>
  </w:style>
  <w:style w:type="character" w:customStyle="1" w:styleId="pub-date">
    <w:name w:val="pub-date"/>
    <w:rsid w:val="00392B8E"/>
  </w:style>
  <w:style w:type="character" w:customStyle="1" w:styleId="AuthorDateF4">
    <w:name w:val="Author Date (F4)"/>
    <w:rsid w:val="00392B8E"/>
  </w:style>
  <w:style w:type="character" w:customStyle="1" w:styleId="BoldUnderlineF6">
    <w:name w:val="Bold Underline (F6)"/>
    <w:rsid w:val="00392B8E"/>
  </w:style>
  <w:style w:type="character" w:customStyle="1" w:styleId="grouptext">
    <w:name w:val="group_text"/>
    <w:rsid w:val="00392B8E"/>
  </w:style>
  <w:style w:type="character" w:customStyle="1" w:styleId="authors">
    <w:name w:val="authors"/>
    <w:rsid w:val="00392B8E"/>
  </w:style>
  <w:style w:type="character" w:customStyle="1" w:styleId="StyleArial12ptBoldItalic">
    <w:name w:val="Style Arial 12 pt Bold Italic"/>
    <w:rsid w:val="00392B8E"/>
  </w:style>
  <w:style w:type="character" w:customStyle="1" w:styleId="verdana12grey1">
    <w:name w:val="verdana12grey1"/>
    <w:rsid w:val="00392B8E"/>
  </w:style>
  <w:style w:type="character" w:customStyle="1" w:styleId="verdana9grey1a">
    <w:name w:val="verdana9grey1a"/>
    <w:rsid w:val="00392B8E"/>
  </w:style>
  <w:style w:type="character" w:customStyle="1" w:styleId="nn-twttr-share-btn">
    <w:name w:val="nn-twttr-share-btn"/>
    <w:rsid w:val="00392B8E"/>
  </w:style>
  <w:style w:type="character" w:customStyle="1" w:styleId="count">
    <w:name w:val="count"/>
    <w:rsid w:val="00392B8E"/>
  </w:style>
  <w:style w:type="character" w:customStyle="1" w:styleId="comment-count">
    <w:name w:val="comment-count"/>
    <w:rsid w:val="00392B8E"/>
  </w:style>
  <w:style w:type="character" w:customStyle="1" w:styleId="comment-count-text">
    <w:name w:val="comment-count-text"/>
    <w:rsid w:val="00392B8E"/>
  </w:style>
  <w:style w:type="character" w:customStyle="1" w:styleId="lightheader">
    <w:name w:val="lightheader"/>
    <w:rsid w:val="00392B8E"/>
  </w:style>
  <w:style w:type="character" w:customStyle="1" w:styleId="CiteCardCharCharCharCharChar">
    <w:name w:val="Cite_Card Char Char Char Char Char"/>
    <w:rsid w:val="00392B8E"/>
  </w:style>
  <w:style w:type="character" w:customStyle="1" w:styleId="CiteCardCharCharCharCharCharChar">
    <w:name w:val="Cite_Card Char Char Char Char Char Char"/>
    <w:rsid w:val="00392B8E"/>
  </w:style>
  <w:style w:type="character" w:customStyle="1" w:styleId="yahoobuzzbadge">
    <w:name w:val="yahoobuzzbadge"/>
    <w:rsid w:val="00392B8E"/>
  </w:style>
  <w:style w:type="character" w:customStyle="1" w:styleId="StrongEmphasis">
    <w:name w:val="Strong Emphasis"/>
    <w:rsid w:val="00392B8E"/>
  </w:style>
  <w:style w:type="character" w:customStyle="1" w:styleId="article-articlebody">
    <w:name w:val="article-articlebody"/>
    <w:basedOn w:val="DefaultParagraphFont"/>
    <w:rsid w:val="00392B8E"/>
  </w:style>
  <w:style w:type="character" w:customStyle="1" w:styleId="pageheader0">
    <w:name w:val="pageheader"/>
    <w:basedOn w:val="DefaultParagraphFont"/>
    <w:rsid w:val="00392B8E"/>
  </w:style>
  <w:style w:type="character" w:customStyle="1" w:styleId="AuthorCharChar">
    <w:name w:val="Author Char Char"/>
    <w:rsid w:val="00392B8E"/>
  </w:style>
  <w:style w:type="character" w:customStyle="1" w:styleId="smallchar0">
    <w:name w:val="smallchar"/>
    <w:basedOn w:val="DefaultParagraphFont"/>
    <w:rsid w:val="00392B8E"/>
  </w:style>
  <w:style w:type="character" w:customStyle="1" w:styleId="Shortcite">
    <w:name w:val="Shortcite"/>
    <w:rsid w:val="00392B8E"/>
  </w:style>
  <w:style w:type="character" w:customStyle="1" w:styleId="Longcite">
    <w:name w:val="Longcite"/>
    <w:rsid w:val="00392B8E"/>
  </w:style>
  <w:style w:type="character" w:customStyle="1" w:styleId="address">
    <w:name w:val="address"/>
    <w:rsid w:val="00392B8E"/>
  </w:style>
  <w:style w:type="character" w:customStyle="1" w:styleId="NormalizationChar">
    <w:name w:val="Normalization Char"/>
    <w:rsid w:val="00392B8E"/>
  </w:style>
  <w:style w:type="character" w:customStyle="1" w:styleId="Shrinker">
    <w:name w:val="Shrinker"/>
    <w:rsid w:val="00392B8E"/>
  </w:style>
  <w:style w:type="character" w:customStyle="1" w:styleId="heading2char1">
    <w:name w:val="heading2char"/>
    <w:basedOn w:val="DefaultParagraphFont"/>
    <w:rsid w:val="00392B8E"/>
  </w:style>
  <w:style w:type="character" w:customStyle="1" w:styleId="heading3char1">
    <w:name w:val="heading3char1"/>
    <w:basedOn w:val="DefaultParagraphFont"/>
    <w:rsid w:val="00392B8E"/>
  </w:style>
  <w:style w:type="character" w:customStyle="1" w:styleId="underlinea">
    <w:name w:val="underlinea"/>
    <w:basedOn w:val="DefaultParagraphFont"/>
    <w:rsid w:val="00392B8E"/>
  </w:style>
  <w:style w:type="character" w:customStyle="1" w:styleId="StyleUnderlineChar9pt2">
    <w:name w:val="Style Underline Char + 9 pt2"/>
    <w:rsid w:val="00392B8E"/>
  </w:style>
  <w:style w:type="character" w:customStyle="1" w:styleId="StyleUnderlineChar9ptBold1">
    <w:name w:val="Style Underline Char + 9 pt Bold1"/>
    <w:rsid w:val="00392B8E"/>
  </w:style>
  <w:style w:type="character" w:customStyle="1" w:styleId="FontStyle329">
    <w:name w:val="Font Style329"/>
    <w:uiPriority w:val="99"/>
    <w:rsid w:val="00392B8E"/>
  </w:style>
  <w:style w:type="character" w:customStyle="1" w:styleId="FontStyle232">
    <w:name w:val="Font Style232"/>
    <w:uiPriority w:val="99"/>
    <w:rsid w:val="00392B8E"/>
  </w:style>
  <w:style w:type="character" w:customStyle="1" w:styleId="MicroTextCharChar">
    <w:name w:val="MicroText Char Char"/>
    <w:rsid w:val="00392B8E"/>
  </w:style>
  <w:style w:type="character" w:customStyle="1" w:styleId="style61">
    <w:name w:val="style6"/>
    <w:rsid w:val="00392B8E"/>
  </w:style>
  <w:style w:type="character" w:customStyle="1" w:styleId="Title2">
    <w:name w:val="Title2"/>
    <w:basedOn w:val="DefaultParagraphFont"/>
    <w:rsid w:val="00392B8E"/>
  </w:style>
  <w:style w:type="character" w:customStyle="1" w:styleId="pmterms2">
    <w:name w:val="pmterms2"/>
    <w:basedOn w:val="DefaultParagraphFont"/>
    <w:rsid w:val="00392B8E"/>
  </w:style>
  <w:style w:type="character" w:customStyle="1" w:styleId="BoldandUnderlineChar1Char2CharChar">
    <w:name w:val="Bold and Underline Char1 Char2 Char Char"/>
    <w:basedOn w:val="DefaultParagraphFont"/>
    <w:rsid w:val="00392B8E"/>
  </w:style>
  <w:style w:type="character" w:customStyle="1" w:styleId="UnderlineChar1Char1">
    <w:name w:val="Underline Char1 Char1"/>
    <w:basedOn w:val="DefaultParagraphFont"/>
    <w:rsid w:val="00392B8E"/>
  </w:style>
  <w:style w:type="character" w:customStyle="1" w:styleId="featurecontentgray1">
    <w:name w:val="featurecontentgray1"/>
    <w:basedOn w:val="DefaultParagraphFont"/>
    <w:rsid w:val="00392B8E"/>
  </w:style>
  <w:style w:type="character" w:customStyle="1" w:styleId="CardCharCharChar0">
    <w:name w:val="Card Char Char Char"/>
    <w:basedOn w:val="DefaultParagraphFont"/>
    <w:rsid w:val="00392B8E"/>
  </w:style>
  <w:style w:type="character" w:customStyle="1" w:styleId="big1">
    <w:name w:val="big1"/>
    <w:basedOn w:val="DefaultParagraphFont"/>
    <w:rsid w:val="00392B8E"/>
  </w:style>
  <w:style w:type="character" w:customStyle="1" w:styleId="articletitle1">
    <w:name w:val="articletitle1"/>
    <w:basedOn w:val="DefaultParagraphFont"/>
    <w:rsid w:val="00392B8E"/>
  </w:style>
  <w:style w:type="character" w:customStyle="1" w:styleId="prodgeneral">
    <w:name w:val="prodgeneral"/>
    <w:basedOn w:val="DefaultParagraphFont"/>
    <w:rsid w:val="00392B8E"/>
  </w:style>
  <w:style w:type="character" w:customStyle="1" w:styleId="Style10pt">
    <w:name w:val="Style 10 pt"/>
    <w:basedOn w:val="DefaultParagraphFont"/>
    <w:rsid w:val="00392B8E"/>
  </w:style>
  <w:style w:type="character" w:customStyle="1" w:styleId="StyleUnderlineChar0">
    <w:name w:val="Style Underline + Char"/>
    <w:basedOn w:val="DefaultParagraphFont"/>
    <w:rsid w:val="00392B8E"/>
  </w:style>
  <w:style w:type="character" w:customStyle="1" w:styleId="highlightChar">
    <w:name w:val="highlight Char"/>
    <w:basedOn w:val="DefaultParagraphFont"/>
    <w:rsid w:val="00392B8E"/>
  </w:style>
  <w:style w:type="character" w:customStyle="1" w:styleId="citeChar1">
    <w:name w:val="cite Char"/>
    <w:basedOn w:val="DefaultParagraphFont"/>
    <w:rsid w:val="00392B8E"/>
  </w:style>
  <w:style w:type="character" w:customStyle="1" w:styleId="OffensiveLanguageChar">
    <w:name w:val="Offensive Language Char"/>
    <w:rsid w:val="00392B8E"/>
  </w:style>
  <w:style w:type="character" w:customStyle="1" w:styleId="yellowfadeinnerspan">
    <w:name w:val="yellowfadeinnerspan"/>
    <w:rsid w:val="00392B8E"/>
  </w:style>
  <w:style w:type="character" w:customStyle="1" w:styleId="ipa">
    <w:name w:val="ipa"/>
    <w:basedOn w:val="DefaultParagraphFont"/>
    <w:rsid w:val="00392B8E"/>
  </w:style>
  <w:style w:type="table" w:customStyle="1" w:styleId="TableGrid1">
    <w:name w:val="Table Grid1"/>
    <w:basedOn w:val="TableNormal"/>
    <w:rsid w:val="00392B8E"/>
    <w:pPr>
      <w:spacing w:after="200" w:line="276" w:lineRule="auto"/>
    </w:pPr>
    <w:rPr>
      <w:rFonts w:eastAsiaTheme="minorHAnsi"/>
      <w:sz w:val="22"/>
      <w:szCs w:val="22"/>
    </w:rPr>
    <w:tblPr/>
  </w:style>
  <w:style w:type="character" w:customStyle="1" w:styleId="StyleciteChar">
    <w:name w:val="Style cite + Char"/>
    <w:basedOn w:val="DefaultParagraphFont"/>
    <w:rsid w:val="00392B8E"/>
  </w:style>
  <w:style w:type="character" w:customStyle="1" w:styleId="DebateUnderlinedChar">
    <w:name w:val="Debate Underlined Char"/>
    <w:locked/>
    <w:rsid w:val="00392B8E"/>
  </w:style>
  <w:style w:type="paragraph" w:customStyle="1" w:styleId="DebateUnderlined">
    <w:name w:val="Debate Underlined"/>
    <w:basedOn w:val="Normal"/>
    <w:next w:val="about"/>
    <w:qFormat/>
    <w:rsid w:val="00392B8E"/>
  </w:style>
  <w:style w:type="character" w:customStyle="1" w:styleId="Card10f2Char">
    <w:name w:val="Card.10.f2 Char"/>
    <w:locked/>
    <w:rsid w:val="00392B8E"/>
  </w:style>
  <w:style w:type="paragraph" w:customStyle="1" w:styleId="Card10f2">
    <w:name w:val="Card.10.f2"/>
    <w:basedOn w:val="Normal"/>
    <w:next w:val="thumbnail"/>
    <w:autoRedefine/>
    <w:qFormat/>
    <w:rsid w:val="00392B8E"/>
  </w:style>
  <w:style w:type="character" w:customStyle="1" w:styleId="Bodytext5">
    <w:name w:val="Body text_"/>
    <w:basedOn w:val="DefaultParagraphFont"/>
    <w:locked/>
    <w:rsid w:val="00392B8E"/>
    <w:rPr>
      <w:shd w:val="clear" w:color="auto" w:fill="FFFFFF"/>
    </w:rPr>
  </w:style>
  <w:style w:type="paragraph" w:customStyle="1" w:styleId="BodyText50">
    <w:name w:val="Body Text5"/>
    <w:basedOn w:val="Normal"/>
    <w:next w:val="wallacepara"/>
    <w:qFormat/>
    <w:rsid w:val="00392B8E"/>
  </w:style>
  <w:style w:type="paragraph" w:customStyle="1" w:styleId="user">
    <w:name w:val="user"/>
    <w:basedOn w:val="Normal"/>
    <w:next w:val="morelink"/>
    <w:uiPriority w:val="99"/>
    <w:qFormat/>
    <w:rsid w:val="00392B8E"/>
  </w:style>
  <w:style w:type="paragraph" w:customStyle="1" w:styleId="about">
    <w:name w:val="about"/>
    <w:basedOn w:val="Normal"/>
    <w:next w:val="audiolink"/>
    <w:uiPriority w:val="99"/>
    <w:qFormat/>
    <w:rsid w:val="00392B8E"/>
  </w:style>
  <w:style w:type="paragraph" w:customStyle="1" w:styleId="t6">
    <w:name w:val="t6"/>
    <w:basedOn w:val="Normal"/>
    <w:next w:val="nav1"/>
    <w:uiPriority w:val="99"/>
    <w:qFormat/>
    <w:rsid w:val="00392B8E"/>
  </w:style>
  <w:style w:type="paragraph" w:customStyle="1" w:styleId="thumbnail">
    <w:name w:val="thumbnail"/>
    <w:basedOn w:val="Normal"/>
    <w:next w:val="nav2"/>
    <w:uiPriority w:val="99"/>
    <w:qFormat/>
    <w:rsid w:val="00392B8E"/>
  </w:style>
  <w:style w:type="paragraph" w:customStyle="1" w:styleId="stand-first-alone">
    <w:name w:val="stand-first-alone"/>
    <w:basedOn w:val="Normal"/>
    <w:next w:val="Pa0"/>
    <w:uiPriority w:val="99"/>
    <w:qFormat/>
    <w:rsid w:val="00392B8E"/>
  </w:style>
  <w:style w:type="paragraph" w:customStyle="1" w:styleId="wallacepara">
    <w:name w:val="wallacepara"/>
    <w:basedOn w:val="Normal"/>
    <w:next w:val="CM45"/>
    <w:uiPriority w:val="99"/>
    <w:qFormat/>
    <w:rsid w:val="00392B8E"/>
  </w:style>
  <w:style w:type="paragraph" w:customStyle="1" w:styleId="morelink">
    <w:name w:val="morelink"/>
    <w:basedOn w:val="Normal"/>
    <w:next w:val="CM46"/>
    <w:uiPriority w:val="99"/>
    <w:qFormat/>
    <w:rsid w:val="00392B8E"/>
  </w:style>
  <w:style w:type="paragraph" w:customStyle="1" w:styleId="audiolink">
    <w:name w:val="audiolink"/>
    <w:basedOn w:val="Normal"/>
    <w:next w:val="F4-NormalText"/>
    <w:uiPriority w:val="99"/>
    <w:qFormat/>
    <w:rsid w:val="00392B8E"/>
  </w:style>
  <w:style w:type="paragraph" w:customStyle="1" w:styleId="titlestyle1">
    <w:name w:val="titlestyle1"/>
    <w:basedOn w:val="Normal"/>
    <w:next w:val="FullText"/>
    <w:uiPriority w:val="99"/>
    <w:qFormat/>
    <w:rsid w:val="00392B8E"/>
  </w:style>
  <w:style w:type="paragraph" w:customStyle="1" w:styleId="nav1">
    <w:name w:val="nav1"/>
    <w:basedOn w:val="Normal"/>
    <w:next w:val="TagLine"/>
    <w:uiPriority w:val="99"/>
    <w:qFormat/>
    <w:rsid w:val="00392B8E"/>
  </w:style>
  <w:style w:type="paragraph" w:customStyle="1" w:styleId="nav2">
    <w:name w:val="nav2"/>
    <w:basedOn w:val="Normal"/>
    <w:uiPriority w:val="99"/>
    <w:qFormat/>
    <w:rsid w:val="00392B8E"/>
  </w:style>
  <w:style w:type="paragraph" w:customStyle="1" w:styleId="Pa0">
    <w:name w:val="Pa0"/>
    <w:basedOn w:val="Normal"/>
    <w:uiPriority w:val="99"/>
    <w:qFormat/>
    <w:rsid w:val="00392B8E"/>
  </w:style>
  <w:style w:type="paragraph" w:customStyle="1" w:styleId="CM45">
    <w:name w:val="CM45"/>
    <w:basedOn w:val="Normal"/>
    <w:uiPriority w:val="99"/>
    <w:qFormat/>
    <w:rsid w:val="00392B8E"/>
  </w:style>
  <w:style w:type="paragraph" w:customStyle="1" w:styleId="CM46">
    <w:name w:val="CM46"/>
    <w:basedOn w:val="Normal"/>
    <w:uiPriority w:val="99"/>
    <w:qFormat/>
    <w:rsid w:val="00392B8E"/>
  </w:style>
  <w:style w:type="character" w:customStyle="1" w:styleId="Heading18">
    <w:name w:val="Heading #18_"/>
    <w:basedOn w:val="DefaultParagraphFont"/>
    <w:locked/>
    <w:rsid w:val="00392B8E"/>
  </w:style>
  <w:style w:type="paragraph" w:customStyle="1" w:styleId="Heading180">
    <w:name w:val="Heading #18"/>
    <w:basedOn w:val="Normal"/>
    <w:qFormat/>
    <w:rsid w:val="00392B8E"/>
  </w:style>
  <w:style w:type="character" w:customStyle="1" w:styleId="Picturecaption2">
    <w:name w:val="Picture caption (2)_"/>
    <w:basedOn w:val="DefaultParagraphFont"/>
    <w:locked/>
    <w:rsid w:val="00392B8E"/>
  </w:style>
  <w:style w:type="paragraph" w:customStyle="1" w:styleId="Picturecaption20">
    <w:name w:val="Picture caption (2)"/>
    <w:basedOn w:val="Normal"/>
    <w:qFormat/>
    <w:rsid w:val="00392B8E"/>
  </w:style>
  <w:style w:type="character" w:customStyle="1" w:styleId="Picturecaption">
    <w:name w:val="Picture caption_"/>
    <w:basedOn w:val="DefaultParagraphFont"/>
    <w:locked/>
    <w:rsid w:val="00392B8E"/>
  </w:style>
  <w:style w:type="paragraph" w:customStyle="1" w:styleId="Picturecaption0">
    <w:name w:val="Picture caption"/>
    <w:basedOn w:val="Normal"/>
    <w:qFormat/>
    <w:rsid w:val="00392B8E"/>
  </w:style>
  <w:style w:type="character" w:customStyle="1" w:styleId="Bodytext31">
    <w:name w:val="Body text (31)_"/>
    <w:basedOn w:val="DefaultParagraphFont"/>
    <w:locked/>
    <w:rsid w:val="00392B8E"/>
  </w:style>
  <w:style w:type="paragraph" w:customStyle="1" w:styleId="Bodytext310">
    <w:name w:val="Body text (31)"/>
    <w:basedOn w:val="Normal"/>
    <w:qFormat/>
    <w:rsid w:val="00392B8E"/>
  </w:style>
  <w:style w:type="character" w:customStyle="1" w:styleId="Heading22">
    <w:name w:val="Heading #22_"/>
    <w:basedOn w:val="DefaultParagraphFont"/>
    <w:locked/>
    <w:rsid w:val="00392B8E"/>
  </w:style>
  <w:style w:type="paragraph" w:customStyle="1" w:styleId="Heading220">
    <w:name w:val="Heading #22"/>
    <w:basedOn w:val="Normal"/>
    <w:qFormat/>
    <w:rsid w:val="00392B8E"/>
  </w:style>
  <w:style w:type="character" w:customStyle="1" w:styleId="Bodytext131">
    <w:name w:val="Body text (131)_"/>
    <w:basedOn w:val="DefaultParagraphFont"/>
    <w:locked/>
    <w:rsid w:val="00392B8E"/>
  </w:style>
  <w:style w:type="paragraph" w:customStyle="1" w:styleId="Bodytext1310">
    <w:name w:val="Body text (131)"/>
    <w:basedOn w:val="Normal"/>
    <w:qFormat/>
    <w:rsid w:val="00392B8E"/>
  </w:style>
  <w:style w:type="character" w:customStyle="1" w:styleId="Bodytext140">
    <w:name w:val="Body text (140)_"/>
    <w:basedOn w:val="DefaultParagraphFont"/>
    <w:locked/>
    <w:rsid w:val="00392B8E"/>
  </w:style>
  <w:style w:type="paragraph" w:customStyle="1" w:styleId="Bodytext1400">
    <w:name w:val="Body text (140)"/>
    <w:basedOn w:val="Normal"/>
    <w:qFormat/>
    <w:rsid w:val="00392B8E"/>
  </w:style>
  <w:style w:type="character" w:customStyle="1" w:styleId="Bodytext141">
    <w:name w:val="Body text (141)_"/>
    <w:basedOn w:val="DefaultParagraphFont"/>
    <w:locked/>
    <w:rsid w:val="00392B8E"/>
  </w:style>
  <w:style w:type="paragraph" w:customStyle="1" w:styleId="Bodytext1410">
    <w:name w:val="Body text (141)"/>
    <w:basedOn w:val="Normal"/>
    <w:qFormat/>
    <w:rsid w:val="00392B8E"/>
  </w:style>
  <w:style w:type="character" w:customStyle="1" w:styleId="Tableofcontents20">
    <w:name w:val="Table of contents (20)_"/>
    <w:basedOn w:val="DefaultParagraphFont"/>
    <w:locked/>
    <w:rsid w:val="00392B8E"/>
  </w:style>
  <w:style w:type="paragraph" w:customStyle="1" w:styleId="Tableofcontents200">
    <w:name w:val="Table of contents (20)"/>
    <w:basedOn w:val="Normal"/>
    <w:qFormat/>
    <w:rsid w:val="00392B8E"/>
  </w:style>
  <w:style w:type="character" w:customStyle="1" w:styleId="Tableofcontents21">
    <w:name w:val="Table of contents (21)_"/>
    <w:basedOn w:val="DefaultParagraphFont"/>
    <w:locked/>
    <w:rsid w:val="00392B8E"/>
  </w:style>
  <w:style w:type="paragraph" w:customStyle="1" w:styleId="Tableofcontents210">
    <w:name w:val="Table of contents (21)"/>
    <w:basedOn w:val="Normal"/>
    <w:qFormat/>
    <w:rsid w:val="00392B8E"/>
  </w:style>
  <w:style w:type="character" w:customStyle="1" w:styleId="Tableofcontents22">
    <w:name w:val="Table of contents (22)_"/>
    <w:basedOn w:val="DefaultParagraphFont"/>
    <w:locked/>
    <w:rsid w:val="00392B8E"/>
  </w:style>
  <w:style w:type="paragraph" w:customStyle="1" w:styleId="Tableofcontents220">
    <w:name w:val="Table of contents (22)"/>
    <w:basedOn w:val="Normal"/>
    <w:qFormat/>
    <w:rsid w:val="00392B8E"/>
  </w:style>
  <w:style w:type="character" w:customStyle="1" w:styleId="Bodytext142">
    <w:name w:val="Body text (142)_"/>
    <w:basedOn w:val="DefaultParagraphFont"/>
    <w:locked/>
    <w:rsid w:val="00392B8E"/>
  </w:style>
  <w:style w:type="paragraph" w:customStyle="1" w:styleId="Bodytext1420">
    <w:name w:val="Body text (142)"/>
    <w:basedOn w:val="Normal"/>
    <w:qFormat/>
    <w:rsid w:val="00392B8E"/>
  </w:style>
  <w:style w:type="character" w:customStyle="1" w:styleId="Bodytext143">
    <w:name w:val="Body text (143)_"/>
    <w:basedOn w:val="DefaultParagraphFont"/>
    <w:locked/>
    <w:rsid w:val="00392B8E"/>
  </w:style>
  <w:style w:type="paragraph" w:customStyle="1" w:styleId="Bodytext1430">
    <w:name w:val="Body text (143)"/>
    <w:basedOn w:val="Normal"/>
    <w:qFormat/>
    <w:rsid w:val="00392B8E"/>
  </w:style>
  <w:style w:type="character" w:customStyle="1" w:styleId="Bodytext144Exact">
    <w:name w:val="Body text (144) Exact"/>
    <w:basedOn w:val="DefaultParagraphFont"/>
    <w:locked/>
    <w:rsid w:val="00392B8E"/>
  </w:style>
  <w:style w:type="paragraph" w:customStyle="1" w:styleId="Bodytext144">
    <w:name w:val="Body text (144)"/>
    <w:basedOn w:val="Normal"/>
    <w:qFormat/>
    <w:rsid w:val="00392B8E"/>
  </w:style>
  <w:style w:type="character" w:customStyle="1" w:styleId="Bodytext145Exact">
    <w:name w:val="Body text (145) Exact"/>
    <w:basedOn w:val="DefaultParagraphFont"/>
    <w:locked/>
    <w:rsid w:val="00392B8E"/>
  </w:style>
  <w:style w:type="paragraph" w:customStyle="1" w:styleId="Bodytext145">
    <w:name w:val="Body text (145)"/>
    <w:basedOn w:val="Normal"/>
    <w:qFormat/>
    <w:rsid w:val="00392B8E"/>
  </w:style>
  <w:style w:type="character" w:customStyle="1" w:styleId="Bodytext146">
    <w:name w:val="Body text (146)_"/>
    <w:basedOn w:val="DefaultParagraphFont"/>
    <w:locked/>
    <w:rsid w:val="00392B8E"/>
  </w:style>
  <w:style w:type="paragraph" w:customStyle="1" w:styleId="Bodytext1460">
    <w:name w:val="Body text (146)"/>
    <w:basedOn w:val="Normal"/>
    <w:qFormat/>
    <w:rsid w:val="00392B8E"/>
  </w:style>
  <w:style w:type="character" w:customStyle="1" w:styleId="Heading230">
    <w:name w:val="Heading #23_"/>
    <w:basedOn w:val="DefaultParagraphFont"/>
    <w:locked/>
    <w:rsid w:val="00392B8E"/>
  </w:style>
  <w:style w:type="paragraph" w:customStyle="1" w:styleId="Heading231">
    <w:name w:val="Heading #23"/>
    <w:basedOn w:val="Normal"/>
    <w:qFormat/>
    <w:rsid w:val="00392B8E"/>
  </w:style>
  <w:style w:type="character" w:customStyle="1" w:styleId="Picturecaption36">
    <w:name w:val="Picture caption (36)_"/>
    <w:basedOn w:val="DefaultParagraphFont"/>
    <w:locked/>
    <w:rsid w:val="00392B8E"/>
  </w:style>
  <w:style w:type="paragraph" w:customStyle="1" w:styleId="Picturecaption360">
    <w:name w:val="Picture caption (36)"/>
    <w:basedOn w:val="Normal"/>
    <w:qFormat/>
    <w:rsid w:val="00392B8E"/>
  </w:style>
  <w:style w:type="character" w:customStyle="1" w:styleId="Picturecaption42">
    <w:name w:val="Picture caption (42)_"/>
    <w:basedOn w:val="DefaultParagraphFont"/>
    <w:locked/>
    <w:rsid w:val="00392B8E"/>
  </w:style>
  <w:style w:type="paragraph" w:customStyle="1" w:styleId="Picturecaption420">
    <w:name w:val="Picture caption (42)"/>
    <w:basedOn w:val="Normal"/>
    <w:qFormat/>
    <w:rsid w:val="00392B8E"/>
  </w:style>
  <w:style w:type="character" w:customStyle="1" w:styleId="Bodytext154">
    <w:name w:val="Body text (154)_"/>
    <w:basedOn w:val="DefaultParagraphFont"/>
    <w:locked/>
    <w:rsid w:val="00392B8E"/>
  </w:style>
  <w:style w:type="paragraph" w:customStyle="1" w:styleId="Bodytext1540">
    <w:name w:val="Body text (154)"/>
    <w:basedOn w:val="Normal"/>
    <w:qFormat/>
    <w:rsid w:val="00392B8E"/>
  </w:style>
  <w:style w:type="character" w:customStyle="1" w:styleId="Bodytext155">
    <w:name w:val="Body text (155)_"/>
    <w:basedOn w:val="DefaultParagraphFont"/>
    <w:locked/>
    <w:rsid w:val="00392B8E"/>
  </w:style>
  <w:style w:type="paragraph" w:customStyle="1" w:styleId="Bodytext1550">
    <w:name w:val="Body text (155)"/>
    <w:basedOn w:val="Normal"/>
    <w:qFormat/>
    <w:rsid w:val="00392B8E"/>
  </w:style>
  <w:style w:type="character" w:customStyle="1" w:styleId="Bodytext156">
    <w:name w:val="Body text (156)_"/>
    <w:basedOn w:val="DefaultParagraphFont"/>
    <w:locked/>
    <w:rsid w:val="00392B8E"/>
  </w:style>
  <w:style w:type="paragraph" w:customStyle="1" w:styleId="Bodytext1560">
    <w:name w:val="Body text (156)"/>
    <w:basedOn w:val="Normal"/>
    <w:qFormat/>
    <w:rsid w:val="00392B8E"/>
  </w:style>
  <w:style w:type="character" w:customStyle="1" w:styleId="Bodytext60">
    <w:name w:val="Body text (60)_"/>
    <w:basedOn w:val="DefaultParagraphFont"/>
    <w:locked/>
    <w:rsid w:val="00392B8E"/>
  </w:style>
  <w:style w:type="paragraph" w:customStyle="1" w:styleId="Bodytext600">
    <w:name w:val="Body text (60)"/>
    <w:basedOn w:val="Normal"/>
    <w:qFormat/>
    <w:rsid w:val="00392B8E"/>
  </w:style>
  <w:style w:type="character" w:customStyle="1" w:styleId="Bodytext158">
    <w:name w:val="Body text (158)_"/>
    <w:basedOn w:val="DefaultParagraphFont"/>
    <w:locked/>
    <w:rsid w:val="00392B8E"/>
  </w:style>
  <w:style w:type="paragraph" w:customStyle="1" w:styleId="Bodytext1580">
    <w:name w:val="Body text (158)"/>
    <w:basedOn w:val="Normal"/>
    <w:qFormat/>
    <w:rsid w:val="00392B8E"/>
  </w:style>
  <w:style w:type="character" w:customStyle="1" w:styleId="Bodytext159">
    <w:name w:val="Body text (159)_"/>
    <w:basedOn w:val="DefaultParagraphFont"/>
    <w:locked/>
    <w:rsid w:val="00392B8E"/>
  </w:style>
  <w:style w:type="paragraph" w:customStyle="1" w:styleId="Bodytext1590">
    <w:name w:val="Body text (159)"/>
    <w:basedOn w:val="Normal"/>
    <w:qFormat/>
    <w:rsid w:val="00392B8E"/>
  </w:style>
  <w:style w:type="character" w:customStyle="1" w:styleId="Bodytext160">
    <w:name w:val="Body text (160)_"/>
    <w:basedOn w:val="DefaultParagraphFont"/>
    <w:locked/>
    <w:rsid w:val="00392B8E"/>
  </w:style>
  <w:style w:type="paragraph" w:customStyle="1" w:styleId="Bodytext1600">
    <w:name w:val="Body text (160)"/>
    <w:basedOn w:val="Normal"/>
    <w:qFormat/>
    <w:rsid w:val="00392B8E"/>
  </w:style>
  <w:style w:type="character" w:customStyle="1" w:styleId="Picturecaption4">
    <w:name w:val="Picture caption (4)_"/>
    <w:basedOn w:val="DefaultParagraphFont"/>
    <w:locked/>
    <w:rsid w:val="00392B8E"/>
  </w:style>
  <w:style w:type="paragraph" w:customStyle="1" w:styleId="Picturecaption40">
    <w:name w:val="Picture caption (4)"/>
    <w:basedOn w:val="Normal"/>
    <w:qFormat/>
    <w:rsid w:val="00392B8E"/>
  </w:style>
  <w:style w:type="character" w:customStyle="1" w:styleId="Heading10">
    <w:name w:val="Heading #10_"/>
    <w:basedOn w:val="DefaultParagraphFont"/>
    <w:locked/>
    <w:rsid w:val="00392B8E"/>
  </w:style>
  <w:style w:type="paragraph" w:customStyle="1" w:styleId="Heading100">
    <w:name w:val="Heading #10"/>
    <w:basedOn w:val="Normal"/>
    <w:qFormat/>
    <w:rsid w:val="00392B8E"/>
  </w:style>
  <w:style w:type="character" w:customStyle="1" w:styleId="Picturecaption3">
    <w:name w:val="Picture caption (3)_"/>
    <w:basedOn w:val="DefaultParagraphFont"/>
    <w:locked/>
    <w:rsid w:val="00392B8E"/>
  </w:style>
  <w:style w:type="paragraph" w:customStyle="1" w:styleId="Picturecaption30">
    <w:name w:val="Picture caption (3)"/>
    <w:basedOn w:val="Normal"/>
    <w:qFormat/>
    <w:rsid w:val="00392B8E"/>
  </w:style>
  <w:style w:type="character" w:customStyle="1" w:styleId="Heading13">
    <w:name w:val="Heading #13_"/>
    <w:basedOn w:val="DefaultParagraphFont"/>
    <w:locked/>
    <w:rsid w:val="00392B8E"/>
  </w:style>
  <w:style w:type="paragraph" w:customStyle="1" w:styleId="Heading130">
    <w:name w:val="Heading #13"/>
    <w:basedOn w:val="Normal"/>
    <w:qFormat/>
    <w:rsid w:val="00392B8E"/>
  </w:style>
  <w:style w:type="character" w:customStyle="1" w:styleId="Heading92">
    <w:name w:val="Heading #9 (2)_"/>
    <w:basedOn w:val="DefaultParagraphFont"/>
    <w:locked/>
    <w:rsid w:val="00392B8E"/>
  </w:style>
  <w:style w:type="paragraph" w:customStyle="1" w:styleId="Heading920">
    <w:name w:val="Heading #9 (2)"/>
    <w:basedOn w:val="Normal"/>
    <w:qFormat/>
    <w:rsid w:val="00392B8E"/>
  </w:style>
  <w:style w:type="character" w:customStyle="1" w:styleId="Heading15">
    <w:name w:val="Heading #15_"/>
    <w:basedOn w:val="DefaultParagraphFont"/>
    <w:locked/>
    <w:rsid w:val="00392B8E"/>
  </w:style>
  <w:style w:type="paragraph" w:customStyle="1" w:styleId="Heading150">
    <w:name w:val="Heading #15"/>
    <w:basedOn w:val="Normal"/>
    <w:qFormat/>
    <w:rsid w:val="00392B8E"/>
  </w:style>
  <w:style w:type="character" w:customStyle="1" w:styleId="Bodytext38">
    <w:name w:val="Body text (38)_"/>
    <w:basedOn w:val="DefaultParagraphFont"/>
    <w:locked/>
    <w:rsid w:val="00392B8E"/>
  </w:style>
  <w:style w:type="paragraph" w:customStyle="1" w:styleId="Bodytext380">
    <w:name w:val="Body text (38)"/>
    <w:basedOn w:val="Normal"/>
    <w:qFormat/>
    <w:rsid w:val="00392B8E"/>
  </w:style>
  <w:style w:type="character" w:customStyle="1" w:styleId="Heading17">
    <w:name w:val="Heading #17_"/>
    <w:basedOn w:val="DefaultParagraphFont"/>
    <w:locked/>
    <w:rsid w:val="00392B8E"/>
  </w:style>
  <w:style w:type="paragraph" w:customStyle="1" w:styleId="Heading170">
    <w:name w:val="Heading #17"/>
    <w:basedOn w:val="Normal"/>
    <w:qFormat/>
    <w:rsid w:val="00392B8E"/>
  </w:style>
  <w:style w:type="character" w:customStyle="1" w:styleId="Bodytext97Exact">
    <w:name w:val="Body text (97) Exact"/>
    <w:basedOn w:val="DefaultParagraphFont"/>
    <w:locked/>
    <w:rsid w:val="00392B8E"/>
  </w:style>
  <w:style w:type="paragraph" w:customStyle="1" w:styleId="Bodytext97">
    <w:name w:val="Body text (97)"/>
    <w:basedOn w:val="Normal"/>
    <w:qFormat/>
    <w:rsid w:val="00392B8E"/>
  </w:style>
  <w:style w:type="character" w:customStyle="1" w:styleId="Bodytext42">
    <w:name w:val="Body text (42)_"/>
    <w:basedOn w:val="DefaultParagraphFont"/>
    <w:locked/>
    <w:rsid w:val="00392B8E"/>
  </w:style>
  <w:style w:type="paragraph" w:customStyle="1" w:styleId="Bodytext420">
    <w:name w:val="Body text (42)"/>
    <w:basedOn w:val="Normal"/>
    <w:qFormat/>
    <w:rsid w:val="00392B8E"/>
  </w:style>
  <w:style w:type="character" w:customStyle="1" w:styleId="Picturecaption9">
    <w:name w:val="Picture caption (9)_"/>
    <w:basedOn w:val="DefaultParagraphFont"/>
    <w:locked/>
    <w:rsid w:val="00392B8E"/>
  </w:style>
  <w:style w:type="paragraph" w:customStyle="1" w:styleId="Picturecaption90">
    <w:name w:val="Picture caption (9)"/>
    <w:basedOn w:val="Normal"/>
    <w:qFormat/>
    <w:rsid w:val="00392B8E"/>
  </w:style>
  <w:style w:type="character" w:customStyle="1" w:styleId="Bodytext96Exact">
    <w:name w:val="Body text (96) Exact"/>
    <w:basedOn w:val="DefaultParagraphFont"/>
    <w:locked/>
    <w:rsid w:val="00392B8E"/>
  </w:style>
  <w:style w:type="paragraph" w:customStyle="1" w:styleId="Bodytext96">
    <w:name w:val="Body text (96)"/>
    <w:basedOn w:val="Normal"/>
    <w:qFormat/>
    <w:rsid w:val="00392B8E"/>
  </w:style>
  <w:style w:type="character" w:customStyle="1" w:styleId="Heading142">
    <w:name w:val="Heading #14 (2)_"/>
    <w:basedOn w:val="DefaultParagraphFont"/>
    <w:locked/>
    <w:rsid w:val="00392B8E"/>
  </w:style>
  <w:style w:type="paragraph" w:customStyle="1" w:styleId="Heading1420">
    <w:name w:val="Heading #14 (2)"/>
    <w:basedOn w:val="Normal"/>
    <w:qFormat/>
    <w:rsid w:val="00392B8E"/>
  </w:style>
  <w:style w:type="character" w:customStyle="1" w:styleId="Picturecaption31">
    <w:name w:val="Picture caption (31)_"/>
    <w:basedOn w:val="DefaultParagraphFont"/>
    <w:locked/>
    <w:rsid w:val="00392B8E"/>
  </w:style>
  <w:style w:type="paragraph" w:customStyle="1" w:styleId="Picturecaption310">
    <w:name w:val="Picture caption (31)"/>
    <w:basedOn w:val="Normal"/>
    <w:qFormat/>
    <w:rsid w:val="00392B8E"/>
  </w:style>
  <w:style w:type="character" w:customStyle="1" w:styleId="Picturecaption27">
    <w:name w:val="Picture caption (27)_"/>
    <w:basedOn w:val="DefaultParagraphFont"/>
    <w:locked/>
    <w:rsid w:val="00392B8E"/>
  </w:style>
  <w:style w:type="paragraph" w:customStyle="1" w:styleId="Picturecaption270">
    <w:name w:val="Picture caption (27)"/>
    <w:basedOn w:val="Normal"/>
    <w:qFormat/>
    <w:rsid w:val="00392B8E"/>
  </w:style>
  <w:style w:type="character" w:customStyle="1" w:styleId="Bodytext43Exact">
    <w:name w:val="Body text (43) Exact"/>
    <w:basedOn w:val="DefaultParagraphFont"/>
    <w:locked/>
    <w:rsid w:val="00392B8E"/>
  </w:style>
  <w:style w:type="paragraph" w:customStyle="1" w:styleId="Bodytext43">
    <w:name w:val="Body text (43)"/>
    <w:basedOn w:val="Normal"/>
    <w:qFormat/>
    <w:rsid w:val="00392B8E"/>
  </w:style>
  <w:style w:type="character" w:customStyle="1" w:styleId="Bodytext109">
    <w:name w:val="Body text (109)_"/>
    <w:basedOn w:val="DefaultParagraphFont"/>
    <w:locked/>
    <w:rsid w:val="00392B8E"/>
  </w:style>
  <w:style w:type="paragraph" w:customStyle="1" w:styleId="Bodytext1090">
    <w:name w:val="Body text (109)"/>
    <w:basedOn w:val="Normal"/>
    <w:qFormat/>
    <w:rsid w:val="00392B8E"/>
  </w:style>
  <w:style w:type="character" w:customStyle="1" w:styleId="Bodytext110">
    <w:name w:val="Body text (110)_"/>
    <w:basedOn w:val="DefaultParagraphFont"/>
    <w:locked/>
    <w:rsid w:val="00392B8E"/>
  </w:style>
  <w:style w:type="paragraph" w:customStyle="1" w:styleId="Bodytext1100">
    <w:name w:val="Body text (110)"/>
    <w:basedOn w:val="Normal"/>
    <w:qFormat/>
    <w:rsid w:val="00392B8E"/>
  </w:style>
  <w:style w:type="character" w:customStyle="1" w:styleId="Bodytext111">
    <w:name w:val="Body text (111)_"/>
    <w:basedOn w:val="DefaultParagraphFont"/>
    <w:locked/>
    <w:rsid w:val="00392B8E"/>
  </w:style>
  <w:style w:type="paragraph" w:customStyle="1" w:styleId="Bodytext1110">
    <w:name w:val="Body text (111)"/>
    <w:basedOn w:val="Normal"/>
    <w:qFormat/>
    <w:rsid w:val="00392B8E"/>
  </w:style>
  <w:style w:type="character" w:customStyle="1" w:styleId="Tablecaption7">
    <w:name w:val="Table caption (7)_"/>
    <w:basedOn w:val="DefaultParagraphFont"/>
    <w:locked/>
    <w:rsid w:val="00392B8E"/>
  </w:style>
  <w:style w:type="paragraph" w:customStyle="1" w:styleId="Tablecaption70">
    <w:name w:val="Table caption (7)"/>
    <w:basedOn w:val="Normal"/>
    <w:qFormat/>
    <w:rsid w:val="00392B8E"/>
  </w:style>
  <w:style w:type="character" w:customStyle="1" w:styleId="Bodytext112">
    <w:name w:val="Body text (112)_"/>
    <w:basedOn w:val="DefaultParagraphFont"/>
    <w:locked/>
    <w:rsid w:val="00392B8E"/>
  </w:style>
  <w:style w:type="paragraph" w:customStyle="1" w:styleId="Bodytext1120">
    <w:name w:val="Body text (112)"/>
    <w:basedOn w:val="Normal"/>
    <w:qFormat/>
    <w:rsid w:val="00392B8E"/>
  </w:style>
  <w:style w:type="character" w:customStyle="1" w:styleId="Bodytext113">
    <w:name w:val="Body text (113)_"/>
    <w:basedOn w:val="DefaultParagraphFont"/>
    <w:locked/>
    <w:rsid w:val="00392B8E"/>
  </w:style>
  <w:style w:type="paragraph" w:customStyle="1" w:styleId="Bodytext1130">
    <w:name w:val="Body text (113)"/>
    <w:basedOn w:val="Normal"/>
    <w:qFormat/>
    <w:rsid w:val="00392B8E"/>
  </w:style>
  <w:style w:type="character" w:customStyle="1" w:styleId="Tableofcontents10">
    <w:name w:val="Table of contents (10)_"/>
    <w:basedOn w:val="DefaultParagraphFont"/>
    <w:locked/>
    <w:rsid w:val="00392B8E"/>
  </w:style>
  <w:style w:type="paragraph" w:customStyle="1" w:styleId="Tableofcontents100">
    <w:name w:val="Table of contents (10)"/>
    <w:basedOn w:val="Normal"/>
    <w:qFormat/>
    <w:rsid w:val="00392B8E"/>
  </w:style>
  <w:style w:type="character" w:customStyle="1" w:styleId="Tableofcontents12">
    <w:name w:val="Table of contents (12)_"/>
    <w:basedOn w:val="DefaultParagraphFont"/>
    <w:locked/>
    <w:rsid w:val="00392B8E"/>
  </w:style>
  <w:style w:type="paragraph" w:customStyle="1" w:styleId="Tableofcontents120">
    <w:name w:val="Table of contents (12)"/>
    <w:basedOn w:val="Normal"/>
    <w:qFormat/>
    <w:rsid w:val="00392B8E"/>
  </w:style>
  <w:style w:type="character" w:customStyle="1" w:styleId="Tableofcontents14">
    <w:name w:val="Table of contents (14)_"/>
    <w:basedOn w:val="DefaultParagraphFont"/>
    <w:locked/>
    <w:rsid w:val="00392B8E"/>
  </w:style>
  <w:style w:type="paragraph" w:customStyle="1" w:styleId="Tableofcontents140">
    <w:name w:val="Table of contents (14)"/>
    <w:basedOn w:val="Normal"/>
    <w:qFormat/>
    <w:rsid w:val="00392B8E"/>
  </w:style>
  <w:style w:type="character" w:customStyle="1" w:styleId="Heading162">
    <w:name w:val="Heading #16 (2)_"/>
    <w:basedOn w:val="DefaultParagraphFont"/>
    <w:locked/>
    <w:rsid w:val="00392B8E"/>
  </w:style>
  <w:style w:type="paragraph" w:customStyle="1" w:styleId="Heading1620">
    <w:name w:val="Heading #16 (2)"/>
    <w:basedOn w:val="Normal"/>
    <w:qFormat/>
    <w:rsid w:val="00392B8E"/>
  </w:style>
  <w:style w:type="paragraph" w:customStyle="1" w:styleId="txgreen">
    <w:name w:val="txgreen"/>
    <w:basedOn w:val="Normal"/>
    <w:uiPriority w:val="99"/>
    <w:qFormat/>
    <w:rsid w:val="00392B8E"/>
  </w:style>
  <w:style w:type="paragraph" w:customStyle="1" w:styleId="rtecenter">
    <w:name w:val="rtecenter"/>
    <w:basedOn w:val="Normal"/>
    <w:uiPriority w:val="99"/>
    <w:qFormat/>
    <w:rsid w:val="00392B8E"/>
  </w:style>
  <w:style w:type="paragraph" w:customStyle="1" w:styleId="StyleHeading4TagBigcardNotBold">
    <w:name w:val="Style Heading 4TagBig card + Not Bold"/>
    <w:basedOn w:val="Heading4"/>
    <w:uiPriority w:val="99"/>
    <w:qFormat/>
    <w:rsid w:val="00392B8E"/>
    <w:rPr>
      <w:bCs w:val="0"/>
    </w:rPr>
  </w:style>
  <w:style w:type="paragraph" w:customStyle="1" w:styleId="Stylecardtext8pt">
    <w:name w:val="Style card text + 8 pt"/>
    <w:basedOn w:val="Normal"/>
    <w:uiPriority w:val="99"/>
    <w:qFormat/>
    <w:rsid w:val="00392B8E"/>
  </w:style>
  <w:style w:type="paragraph" w:customStyle="1" w:styleId="Stylecardtext5pt">
    <w:name w:val="Style card text + 5 pt"/>
    <w:basedOn w:val="Normal"/>
    <w:uiPriority w:val="99"/>
    <w:qFormat/>
    <w:rsid w:val="00392B8E"/>
  </w:style>
  <w:style w:type="character" w:customStyle="1" w:styleId="StyleLatinGaramond9ptUnderline">
    <w:name w:val="Style (Latin) Garamond 9 pt Underline"/>
    <w:rsid w:val="00392B8E"/>
  </w:style>
  <w:style w:type="character" w:customStyle="1" w:styleId="l9">
    <w:name w:val="l9"/>
    <w:basedOn w:val="DefaultParagraphFont"/>
    <w:rsid w:val="00392B8E"/>
  </w:style>
  <w:style w:type="character" w:customStyle="1" w:styleId="l8">
    <w:name w:val="l8"/>
    <w:basedOn w:val="DefaultParagraphFont"/>
    <w:rsid w:val="00392B8E"/>
  </w:style>
  <w:style w:type="character" w:customStyle="1" w:styleId="l6">
    <w:name w:val="l6"/>
    <w:basedOn w:val="DefaultParagraphFont"/>
    <w:rsid w:val="00392B8E"/>
  </w:style>
  <w:style w:type="character" w:customStyle="1" w:styleId="l7">
    <w:name w:val="l7"/>
    <w:basedOn w:val="DefaultParagraphFont"/>
    <w:rsid w:val="00392B8E"/>
  </w:style>
  <w:style w:type="character" w:customStyle="1" w:styleId="ellipsistext">
    <w:name w:val="ellipsis_text"/>
    <w:basedOn w:val="DefaultParagraphFont"/>
    <w:rsid w:val="00392B8E"/>
  </w:style>
  <w:style w:type="character" w:customStyle="1" w:styleId="referencediv">
    <w:name w:val="referencediv"/>
    <w:basedOn w:val="DefaultParagraphFont"/>
    <w:rsid w:val="00392B8E"/>
  </w:style>
  <w:style w:type="character" w:customStyle="1" w:styleId="cite0">
    <w:name w:val="cite0"/>
    <w:rsid w:val="00392B8E"/>
  </w:style>
  <w:style w:type="character" w:customStyle="1" w:styleId="Aunderline1">
    <w:name w:val="Aunderline"/>
    <w:uiPriority w:val="1"/>
    <w:qFormat/>
    <w:rsid w:val="00392B8E"/>
  </w:style>
  <w:style w:type="character" w:customStyle="1" w:styleId="desc">
    <w:name w:val="desc"/>
    <w:basedOn w:val="DefaultParagraphFont"/>
    <w:rsid w:val="00392B8E"/>
  </w:style>
  <w:style w:type="character" w:customStyle="1" w:styleId="in-top">
    <w:name w:val="in-top"/>
    <w:rsid w:val="00392B8E"/>
  </w:style>
  <w:style w:type="character" w:customStyle="1" w:styleId="nukeled">
    <w:name w:val="nukeled"/>
    <w:rsid w:val="00392B8E"/>
  </w:style>
  <w:style w:type="character" w:customStyle="1" w:styleId="contextlyrelated">
    <w:name w:val="contextly_related"/>
    <w:rsid w:val="00392B8E"/>
  </w:style>
  <w:style w:type="character" w:customStyle="1" w:styleId="in-right">
    <w:name w:val="in-right"/>
    <w:rsid w:val="00392B8E"/>
  </w:style>
  <w:style w:type="character" w:customStyle="1" w:styleId="adtext">
    <w:name w:val="ad_text"/>
    <w:rsid w:val="00392B8E"/>
  </w:style>
  <w:style w:type="character" w:customStyle="1" w:styleId="linkrow">
    <w:name w:val="link_row"/>
    <w:rsid w:val="00392B8E"/>
  </w:style>
  <w:style w:type="character" w:customStyle="1" w:styleId="revision-date">
    <w:name w:val="revision-date"/>
    <w:rsid w:val="00392B8E"/>
  </w:style>
  <w:style w:type="character" w:customStyle="1" w:styleId="facebook-share">
    <w:name w:val="facebook-share"/>
    <w:rsid w:val="00392B8E"/>
  </w:style>
  <w:style w:type="character" w:customStyle="1" w:styleId="facebook-share-label">
    <w:name w:val="facebook-share-label"/>
    <w:rsid w:val="00392B8E"/>
  </w:style>
  <w:style w:type="character" w:customStyle="1" w:styleId="ata11y">
    <w:name w:val="at_a11y"/>
    <w:rsid w:val="00392B8E"/>
  </w:style>
  <w:style w:type="character" w:customStyle="1" w:styleId="tpk">
    <w:name w:val="tpk"/>
    <w:rsid w:val="00392B8E"/>
  </w:style>
  <w:style w:type="character" w:customStyle="1" w:styleId="A24">
    <w:name w:val="A24"/>
    <w:uiPriority w:val="99"/>
    <w:rsid w:val="00392B8E"/>
  </w:style>
  <w:style w:type="character" w:customStyle="1" w:styleId="A25">
    <w:name w:val="A25"/>
    <w:uiPriority w:val="99"/>
    <w:rsid w:val="00392B8E"/>
  </w:style>
  <w:style w:type="character" w:customStyle="1" w:styleId="Headerorfooter">
    <w:name w:val="Header or footer_"/>
    <w:basedOn w:val="DefaultParagraphFont"/>
    <w:rsid w:val="00392B8E"/>
  </w:style>
  <w:style w:type="character" w:customStyle="1" w:styleId="Bodytext21">
    <w:name w:val="Body text (2)_"/>
    <w:basedOn w:val="DefaultParagraphFont"/>
    <w:rsid w:val="00392B8E"/>
  </w:style>
  <w:style w:type="character" w:customStyle="1" w:styleId="Bodytext22">
    <w:name w:val="Body text (2)"/>
    <w:basedOn w:val="Bodytext32"/>
    <w:rsid w:val="00392B8E"/>
  </w:style>
  <w:style w:type="character" w:customStyle="1" w:styleId="Headerorfooter0">
    <w:name w:val="Header or footer"/>
    <w:basedOn w:val="Bodytext100"/>
    <w:rsid w:val="00392B8E"/>
  </w:style>
  <w:style w:type="character" w:customStyle="1" w:styleId="Bodytext33">
    <w:name w:val="Body text (3)_"/>
    <w:basedOn w:val="DefaultParagraphFont"/>
    <w:rsid w:val="00392B8E"/>
  </w:style>
  <w:style w:type="character" w:customStyle="1" w:styleId="Bodytext31Exact">
    <w:name w:val="Body text (31) Exact"/>
    <w:basedOn w:val="DefaultParagraphFont"/>
    <w:rsid w:val="00392B8E"/>
  </w:style>
  <w:style w:type="character" w:customStyle="1" w:styleId="Bodytext100">
    <w:name w:val="Body text (10)_"/>
    <w:basedOn w:val="DefaultParagraphFont"/>
    <w:rsid w:val="00392B8E"/>
  </w:style>
  <w:style w:type="character" w:customStyle="1" w:styleId="Bodytext32">
    <w:name w:val="Body text (3)"/>
    <w:basedOn w:val="Bodytext3Spacing0ptExact"/>
    <w:rsid w:val="00392B8E"/>
  </w:style>
  <w:style w:type="character" w:customStyle="1" w:styleId="Bodytext46">
    <w:name w:val="Body text (46)_"/>
    <w:basedOn w:val="DefaultParagraphFont"/>
    <w:rsid w:val="00392B8E"/>
  </w:style>
  <w:style w:type="character" w:customStyle="1" w:styleId="Bodytext51">
    <w:name w:val="Body text (51)_"/>
    <w:basedOn w:val="DefaultParagraphFont"/>
    <w:rsid w:val="00392B8E"/>
  </w:style>
  <w:style w:type="character" w:customStyle="1" w:styleId="Bodytext34">
    <w:name w:val="Body text (34)_"/>
    <w:basedOn w:val="DefaultParagraphFont"/>
    <w:rsid w:val="00392B8E"/>
  </w:style>
  <w:style w:type="character" w:customStyle="1" w:styleId="Bodytext3Spacing0ptExact">
    <w:name w:val="Body text (3) + Spacing 0 pt Exact"/>
    <w:rsid w:val="00392B8E"/>
  </w:style>
  <w:style w:type="character" w:customStyle="1" w:styleId="Bodytext82">
    <w:name w:val="Body text (82)_"/>
    <w:basedOn w:val="DefaultParagraphFont"/>
    <w:rsid w:val="00392B8E"/>
  </w:style>
  <w:style w:type="character" w:customStyle="1" w:styleId="PicturecaptionSpacing0ptExact">
    <w:name w:val="Picture caption + Spacing 0 pt Exact"/>
    <w:basedOn w:val="DefaultParagraphFont"/>
    <w:rsid w:val="00392B8E"/>
  </w:style>
  <w:style w:type="character" w:customStyle="1" w:styleId="Tableofcontents13">
    <w:name w:val="Table of contents (13)_"/>
    <w:basedOn w:val="DefaultParagraphFont"/>
    <w:rsid w:val="00392B8E"/>
  </w:style>
  <w:style w:type="character" w:customStyle="1" w:styleId="Bodytext114">
    <w:name w:val="Body text (114)_"/>
    <w:basedOn w:val="DefaultParagraphFont"/>
    <w:rsid w:val="00392B8E"/>
  </w:style>
  <w:style w:type="character" w:customStyle="1" w:styleId="Bodytext115">
    <w:name w:val="Body text (115)_"/>
    <w:basedOn w:val="DefaultParagraphFont"/>
    <w:rsid w:val="00392B8E"/>
  </w:style>
  <w:style w:type="character" w:customStyle="1" w:styleId="Bodytext1150">
    <w:name w:val="Body text (115)"/>
    <w:basedOn w:val="Picturecaption2Spacing0ptExact"/>
    <w:rsid w:val="00392B8E"/>
  </w:style>
  <w:style w:type="character" w:customStyle="1" w:styleId="Bodytext820">
    <w:name w:val="Body text (82)"/>
    <w:rsid w:val="00392B8E"/>
  </w:style>
  <w:style w:type="character" w:customStyle="1" w:styleId="Bodytext101">
    <w:name w:val="Body text (10)"/>
    <w:basedOn w:val="PicturecaptionSpacing0ptExact"/>
    <w:rsid w:val="00392B8E"/>
  </w:style>
  <w:style w:type="character" w:customStyle="1" w:styleId="Bodytext82Spacing0ptExact">
    <w:name w:val="Body text (82) + Spacing 0 pt Exact"/>
    <w:basedOn w:val="Bodytext820"/>
    <w:rsid w:val="00392B8E"/>
  </w:style>
  <w:style w:type="character" w:customStyle="1" w:styleId="Bodytext131Exact">
    <w:name w:val="Body text (131) Exact"/>
    <w:basedOn w:val="DefaultParagraphFont"/>
    <w:rsid w:val="00392B8E"/>
  </w:style>
  <w:style w:type="character" w:customStyle="1" w:styleId="Picturecaption2Spacing0ptExact">
    <w:name w:val="Picture caption (2) + Spacing 0 pt Exact"/>
    <w:basedOn w:val="DefaultParagraphFont"/>
    <w:rsid w:val="00392B8E"/>
  </w:style>
  <w:style w:type="character" w:customStyle="1" w:styleId="Bodytext114Exact">
    <w:name w:val="Body text (114) Exact"/>
    <w:basedOn w:val="Bodytext131Exact"/>
    <w:rsid w:val="00392B8E"/>
  </w:style>
  <w:style w:type="character" w:customStyle="1" w:styleId="Bodytext340">
    <w:name w:val="Body text (34)"/>
    <w:basedOn w:val="BodyText4"/>
    <w:rsid w:val="00392B8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392B8E"/>
  </w:style>
  <w:style w:type="character" w:customStyle="1" w:styleId="Bodytext510">
    <w:name w:val="Body text (51)"/>
    <w:basedOn w:val="Bodytext115"/>
    <w:rsid w:val="00392B8E"/>
  </w:style>
  <w:style w:type="character" w:customStyle="1" w:styleId="Bodytext1140">
    <w:name w:val="Body text (114)"/>
    <w:basedOn w:val="Bodytext131Exact"/>
    <w:rsid w:val="00392B8E"/>
  </w:style>
  <w:style w:type="character" w:customStyle="1" w:styleId="Tableofcontents130">
    <w:name w:val="Table of contents (13)"/>
    <w:basedOn w:val="Bodytext82Spacing0ptExact"/>
    <w:rsid w:val="00392B8E"/>
  </w:style>
  <w:style w:type="character" w:customStyle="1" w:styleId="Bodytext460">
    <w:name w:val="Body text (46)"/>
    <w:basedOn w:val="Bodytext114"/>
    <w:rsid w:val="00392B8E"/>
  </w:style>
  <w:style w:type="character" w:customStyle="1" w:styleId="Bodytext46NotBold">
    <w:name w:val="Body text (46) + Not Bold"/>
    <w:basedOn w:val="Bodytext114"/>
    <w:rsid w:val="00392B8E"/>
  </w:style>
  <w:style w:type="character" w:customStyle="1" w:styleId="Bodytext46SegoeUI">
    <w:name w:val="Body text (46) + Segoe UI"/>
    <w:basedOn w:val="Bodytext114"/>
    <w:rsid w:val="00392B8E"/>
  </w:style>
  <w:style w:type="character" w:customStyle="1" w:styleId="Bodytext115Spacing0ptExact">
    <w:name w:val="Body text (115) + Spacing 0 pt Exact"/>
    <w:basedOn w:val="Picturecaption2Spacing0ptExact"/>
    <w:rsid w:val="00392B8E"/>
  </w:style>
  <w:style w:type="character" w:customStyle="1" w:styleId="Picturecaption42SmallCaps">
    <w:name w:val="Picture caption (42) + Small Caps"/>
    <w:basedOn w:val="DefaultParagraphFont"/>
    <w:rsid w:val="00392B8E"/>
  </w:style>
  <w:style w:type="character" w:customStyle="1" w:styleId="Bodytext155Exact">
    <w:name w:val="Body text (155) Exact"/>
    <w:basedOn w:val="DefaultParagraphFont"/>
    <w:rsid w:val="00392B8E"/>
  </w:style>
  <w:style w:type="character" w:customStyle="1" w:styleId="Bodytext157">
    <w:name w:val="Body text (157)_"/>
    <w:basedOn w:val="DefaultParagraphFont"/>
    <w:rsid w:val="00392B8E"/>
  </w:style>
  <w:style w:type="character" w:customStyle="1" w:styleId="Bodytext157Spacing0pt">
    <w:name w:val="Body text (157) + Spacing 0 pt"/>
    <w:basedOn w:val="Bodytext39"/>
    <w:rsid w:val="00392B8E"/>
  </w:style>
  <w:style w:type="character" w:customStyle="1" w:styleId="Bodytext1570">
    <w:name w:val="Body text (157)"/>
    <w:basedOn w:val="Bodytext39"/>
    <w:rsid w:val="00392B8E"/>
  </w:style>
  <w:style w:type="character" w:customStyle="1" w:styleId="Heading2213pt">
    <w:name w:val="Heading #22 + 13 pt"/>
    <w:basedOn w:val="DefaultParagraphFont"/>
    <w:rsid w:val="00392B8E"/>
  </w:style>
  <w:style w:type="character" w:customStyle="1" w:styleId="Heading22125pt">
    <w:name w:val="Heading #22 + 12.5 pt"/>
    <w:basedOn w:val="DefaultParagraphFont"/>
    <w:rsid w:val="00392B8E"/>
  </w:style>
  <w:style w:type="character" w:customStyle="1" w:styleId="Bodytext300">
    <w:name w:val="Body text (30)_"/>
    <w:basedOn w:val="DefaultParagraphFont"/>
    <w:rsid w:val="00392B8E"/>
  </w:style>
  <w:style w:type="character" w:customStyle="1" w:styleId="Bodytext301">
    <w:name w:val="Body text (30)"/>
    <w:basedOn w:val="Bodytext3TimesNewRoman"/>
    <w:rsid w:val="00392B8E"/>
  </w:style>
  <w:style w:type="character" w:customStyle="1" w:styleId="Bodytext39">
    <w:name w:val="Body text (39)_"/>
    <w:basedOn w:val="DefaultParagraphFont"/>
    <w:rsid w:val="00392B8E"/>
  </w:style>
  <w:style w:type="character" w:customStyle="1" w:styleId="Bodytext390">
    <w:name w:val="Body text (39)"/>
    <w:basedOn w:val="BodytextExact"/>
    <w:rsid w:val="00392B8E"/>
  </w:style>
  <w:style w:type="character" w:customStyle="1" w:styleId="Bodytext159Exact">
    <w:name w:val="Body text (159) Exact"/>
    <w:basedOn w:val="DefaultParagraphFont"/>
    <w:rsid w:val="00392B8E"/>
  </w:style>
  <w:style w:type="character" w:customStyle="1" w:styleId="Bodytext60Spacing0pt">
    <w:name w:val="Body text (60) + Spacing 0 pt"/>
    <w:basedOn w:val="DefaultParagraphFont"/>
    <w:rsid w:val="00392B8E"/>
  </w:style>
  <w:style w:type="character" w:customStyle="1" w:styleId="Bodytext3Spacing-1pt">
    <w:name w:val="Body text (3) + Spacing -1 pt"/>
    <w:basedOn w:val="Bodytext3Spacing0ptExact"/>
    <w:rsid w:val="00392B8E"/>
  </w:style>
  <w:style w:type="character" w:customStyle="1" w:styleId="Bodytext3TimesNewRoman">
    <w:name w:val="Body text (3) + Times New Roman"/>
    <w:aliases w:val="11.5 pt"/>
    <w:basedOn w:val="Bodytext3Spacing0ptExact"/>
    <w:rsid w:val="00392B8E"/>
  </w:style>
  <w:style w:type="character" w:customStyle="1" w:styleId="Bodytext2NotBold">
    <w:name w:val="Body text (2) + Not Bold"/>
    <w:basedOn w:val="Bodytext32"/>
    <w:rsid w:val="00392B8E"/>
  </w:style>
  <w:style w:type="character" w:customStyle="1" w:styleId="BodytextExact">
    <w:name w:val="Body text Exact"/>
    <w:basedOn w:val="DefaultParagraphFont"/>
    <w:rsid w:val="00392B8E"/>
  </w:style>
  <w:style w:type="character" w:customStyle="1" w:styleId="Heading13Italic">
    <w:name w:val="Heading #13 + Italic"/>
    <w:basedOn w:val="DefaultParagraphFont"/>
    <w:rsid w:val="00392B8E"/>
  </w:style>
  <w:style w:type="character" w:customStyle="1" w:styleId="Heading92Spacing2pt">
    <w:name w:val="Heading #9 (2) + Spacing 2 pt"/>
    <w:basedOn w:val="DefaultParagraphFont"/>
    <w:rsid w:val="00392B8E"/>
  </w:style>
  <w:style w:type="character" w:customStyle="1" w:styleId="Bodytext38Spacing0pt">
    <w:name w:val="Body text (38) + Spacing 0 pt"/>
    <w:basedOn w:val="DefaultParagraphFont"/>
    <w:rsid w:val="00392B8E"/>
  </w:style>
  <w:style w:type="character" w:customStyle="1" w:styleId="Bodytext42Spacing-1pt">
    <w:name w:val="Body text (42) + Spacing -1 pt"/>
    <w:basedOn w:val="DefaultParagraphFont"/>
    <w:rsid w:val="00392B8E"/>
  </w:style>
  <w:style w:type="character" w:customStyle="1" w:styleId="Bodytext35">
    <w:name w:val="Body text (35)_"/>
    <w:basedOn w:val="DefaultParagraphFont"/>
    <w:rsid w:val="00392B8E"/>
  </w:style>
  <w:style w:type="character" w:customStyle="1" w:styleId="Picturecaption19">
    <w:name w:val="Picture caption (19)_"/>
    <w:basedOn w:val="DefaultParagraphFont"/>
    <w:rsid w:val="00392B8E"/>
  </w:style>
  <w:style w:type="character" w:customStyle="1" w:styleId="Picturecaption9Exact">
    <w:name w:val="Picture caption (9) Exact"/>
    <w:basedOn w:val="DefaultParagraphFont"/>
    <w:rsid w:val="00392B8E"/>
  </w:style>
  <w:style w:type="character" w:customStyle="1" w:styleId="Bodytext87">
    <w:name w:val="Body text (87)_"/>
    <w:basedOn w:val="DefaultParagraphFont"/>
    <w:rsid w:val="00392B8E"/>
  </w:style>
  <w:style w:type="character" w:customStyle="1" w:styleId="Bodytext6">
    <w:name w:val="Body text (6)_"/>
    <w:basedOn w:val="DefaultParagraphFont"/>
    <w:rsid w:val="00392B8E"/>
  </w:style>
  <w:style w:type="character" w:customStyle="1" w:styleId="Heading142SmallCaps">
    <w:name w:val="Heading #14 (2) + Small Caps"/>
    <w:basedOn w:val="DefaultParagraphFont"/>
    <w:rsid w:val="00392B8E"/>
  </w:style>
  <w:style w:type="character" w:customStyle="1" w:styleId="Bodytext350">
    <w:name w:val="Body text (35)"/>
    <w:basedOn w:val="Picturecaption190"/>
    <w:rsid w:val="00392B8E"/>
  </w:style>
  <w:style w:type="character" w:customStyle="1" w:styleId="Picturecaption190">
    <w:name w:val="Picture caption (19)"/>
    <w:basedOn w:val="Picturecaption27Spacing0pt"/>
    <w:rsid w:val="00392B8E"/>
  </w:style>
  <w:style w:type="character" w:customStyle="1" w:styleId="Picturecaption27Spacing0pt">
    <w:name w:val="Picture caption (27) + Spacing 0 pt"/>
    <w:basedOn w:val="DefaultParagraphFont"/>
    <w:rsid w:val="00392B8E"/>
  </w:style>
  <w:style w:type="character" w:customStyle="1" w:styleId="Bodytext43Spacing0ptExact">
    <w:name w:val="Body text (43) + Spacing 0 pt Exact"/>
    <w:basedOn w:val="DefaultParagraphFont"/>
    <w:rsid w:val="00392B8E"/>
  </w:style>
  <w:style w:type="character" w:customStyle="1" w:styleId="Bodytext61">
    <w:name w:val="Body text (6)"/>
    <w:basedOn w:val="Bodytext870"/>
    <w:rsid w:val="00392B8E"/>
  </w:style>
  <w:style w:type="character" w:customStyle="1" w:styleId="Bodytext870">
    <w:name w:val="Body text (87)"/>
    <w:basedOn w:val="DefaultParagraphFont"/>
    <w:rsid w:val="00392B8E"/>
  </w:style>
  <w:style w:type="character" w:customStyle="1" w:styleId="BodytextSegoeUI">
    <w:name w:val="Body text + Segoe UI"/>
    <w:aliases w:val="21.5 pt"/>
    <w:basedOn w:val="DefaultParagraphFont"/>
    <w:rsid w:val="00392B8E"/>
  </w:style>
  <w:style w:type="character" w:customStyle="1" w:styleId="Bodytext68">
    <w:name w:val="Body text (68)_"/>
    <w:basedOn w:val="DefaultParagraphFont"/>
    <w:rsid w:val="00392B8E"/>
  </w:style>
  <w:style w:type="character" w:customStyle="1" w:styleId="Bodytext112SmallCaps">
    <w:name w:val="Body text (112) + Small Caps"/>
    <w:basedOn w:val="DefaultParagraphFont"/>
    <w:rsid w:val="00392B8E"/>
  </w:style>
  <w:style w:type="character" w:customStyle="1" w:styleId="Bodytext680">
    <w:name w:val="Body text (68)"/>
    <w:basedOn w:val="Heading162SmallCaps"/>
    <w:rsid w:val="00392B8E"/>
  </w:style>
  <w:style w:type="character" w:customStyle="1" w:styleId="Tableofcontents11">
    <w:name w:val="Table of contents (11)_"/>
    <w:basedOn w:val="DefaultParagraphFont"/>
    <w:rsid w:val="00392B8E"/>
  </w:style>
  <w:style w:type="character" w:customStyle="1" w:styleId="Tableofcontents110">
    <w:name w:val="Table of contents (11)"/>
    <w:basedOn w:val="article-quote-right"/>
    <w:rsid w:val="00392B8E"/>
  </w:style>
  <w:style w:type="character" w:customStyle="1" w:styleId="Tableofcontents15">
    <w:name w:val="Table of contents (15)_"/>
    <w:basedOn w:val="DefaultParagraphFont"/>
    <w:rsid w:val="00392B8E"/>
  </w:style>
  <w:style w:type="character" w:customStyle="1" w:styleId="Tableofcontents150">
    <w:name w:val="Table of contents (15)"/>
    <w:basedOn w:val="StyleBox12pt"/>
    <w:rsid w:val="00392B8E"/>
  </w:style>
  <w:style w:type="character" w:customStyle="1" w:styleId="Heading162SmallCaps">
    <w:name w:val="Heading #16 (2) + Small Caps"/>
    <w:basedOn w:val="DefaultParagraphFont"/>
    <w:rsid w:val="00392B8E"/>
  </w:style>
  <w:style w:type="character" w:customStyle="1" w:styleId="amp">
    <w:name w:val="amp"/>
    <w:basedOn w:val="DefaultParagraphFont"/>
    <w:rsid w:val="00392B8E"/>
  </w:style>
  <w:style w:type="character" w:customStyle="1" w:styleId="article-quote-right">
    <w:name w:val="article-quote-right"/>
    <w:basedOn w:val="DefaultParagraphFont"/>
    <w:rsid w:val="00392B8E"/>
  </w:style>
  <w:style w:type="character" w:customStyle="1" w:styleId="StyleBox12ptBold">
    <w:name w:val="Style Box + 12 pt Bold"/>
    <w:basedOn w:val="DefaultParagraphFont"/>
    <w:rsid w:val="00392B8E"/>
  </w:style>
  <w:style w:type="character" w:customStyle="1" w:styleId="StyleBox12pt">
    <w:name w:val="Style Box + 12 pt"/>
    <w:basedOn w:val="DefaultParagraphFont"/>
    <w:rsid w:val="00392B8E"/>
  </w:style>
  <w:style w:type="character" w:customStyle="1" w:styleId="commentstext0">
    <w:name w:val="commentstext"/>
    <w:rsid w:val="00392B8E"/>
  </w:style>
  <w:style w:type="character" w:customStyle="1" w:styleId="wikicreatelink">
    <w:name w:val="wikicreatelink"/>
    <w:basedOn w:val="DefaultParagraphFont"/>
    <w:rsid w:val="00392B8E"/>
  </w:style>
  <w:style w:type="character" w:customStyle="1" w:styleId="facebook-share-count">
    <w:name w:val="facebook-share-count"/>
    <w:basedOn w:val="DefaultParagraphFont"/>
    <w:rsid w:val="00392B8E"/>
  </w:style>
  <w:style w:type="character" w:customStyle="1" w:styleId="tickerwrap">
    <w:name w:val="ticker_wrap"/>
    <w:basedOn w:val="DefaultParagraphFont"/>
    <w:rsid w:val="00392B8E"/>
  </w:style>
  <w:style w:type="character" w:customStyle="1" w:styleId="smallcaps0">
    <w:name w:val="small_caps"/>
    <w:basedOn w:val="DefaultParagraphFont"/>
    <w:rsid w:val="00392B8E"/>
  </w:style>
  <w:style w:type="character" w:customStyle="1" w:styleId="StyleGaramondText1">
    <w:name w:val="Style Garamond Text 1"/>
    <w:basedOn w:val="DefaultParagraphFont"/>
    <w:rsid w:val="00392B8E"/>
  </w:style>
  <w:style w:type="character" w:customStyle="1" w:styleId="StyleGaramondText1Underline">
    <w:name w:val="Style Garamond Text 1 Underline"/>
    <w:basedOn w:val="DefaultParagraphFont"/>
    <w:rsid w:val="00392B8E"/>
  </w:style>
  <w:style w:type="character" w:customStyle="1" w:styleId="StyleBoldUnderlineBorderSinglesolidlineAuto05pt">
    <w:name w:val="Style Bold Underline Border: : (Single solid line Auto  0.5 pt ..."/>
    <w:basedOn w:val="DefaultParagraphFont"/>
    <w:rsid w:val="00392B8E"/>
  </w:style>
  <w:style w:type="character" w:customStyle="1" w:styleId="StyleStyleBoldUnderlineUnderlineIntenseEmphasisIntenseEmpha">
    <w:name w:val="Style Style Bold UnderlineUnderlineIntense EmphasisIntense Empha..."/>
    <w:basedOn w:val="DefaultParagraphFont"/>
    <w:rsid w:val="00392B8E"/>
  </w:style>
  <w:style w:type="character" w:customStyle="1" w:styleId="Style7ptBold">
    <w:name w:val="Style 7 pt Bold"/>
    <w:basedOn w:val="DefaultParagraphFont"/>
    <w:rsid w:val="00392B8E"/>
  </w:style>
  <w:style w:type="character" w:styleId="HTMLAcronym">
    <w:name w:val="HTML Acronym"/>
    <w:basedOn w:val="DefaultParagraphFont"/>
    <w:uiPriority w:val="99"/>
    <w:semiHidden/>
    <w:unhideWhenUsed/>
    <w:rsid w:val="00392B8E"/>
  </w:style>
  <w:style w:type="paragraph" w:styleId="HTMLAddress">
    <w:name w:val="HTML Address"/>
    <w:basedOn w:val="Normal"/>
    <w:link w:val="HTMLAddressChar"/>
    <w:uiPriority w:val="99"/>
    <w:unhideWhenUsed/>
    <w:rsid w:val="00392B8E"/>
    <w:rPr>
      <w:i/>
      <w:iCs/>
    </w:rPr>
  </w:style>
  <w:style w:type="character" w:customStyle="1" w:styleId="HTMLAddressChar">
    <w:name w:val="HTML Address Char"/>
    <w:basedOn w:val="DefaultParagraphFont"/>
    <w:link w:val="HTMLAddress"/>
    <w:uiPriority w:val="99"/>
    <w:rsid w:val="00392B8E"/>
    <w:rPr>
      <w:rFonts w:ascii="Calibri" w:hAnsi="Calibri" w:cs="Calibri"/>
      <w:i/>
      <w:iCs/>
      <w:sz w:val="22"/>
    </w:rPr>
  </w:style>
  <w:style w:type="paragraph" w:styleId="Index1">
    <w:name w:val="index 1"/>
    <w:basedOn w:val="Normal"/>
    <w:next w:val="Normal"/>
    <w:autoRedefine/>
    <w:unhideWhenUsed/>
    <w:rsid w:val="00392B8E"/>
    <w:pPr>
      <w:ind w:left="220" w:hanging="220"/>
    </w:pPr>
  </w:style>
  <w:style w:type="character" w:customStyle="1" w:styleId="cardunderlineChar0">
    <w:name w:val="card underline Char"/>
    <w:locked/>
    <w:rsid w:val="00392B8E"/>
  </w:style>
  <w:style w:type="paragraph" w:customStyle="1" w:styleId="cardunderline">
    <w:name w:val="card underline"/>
    <w:basedOn w:val="Normal"/>
    <w:next w:val="GAUnderline"/>
    <w:qFormat/>
    <w:rsid w:val="00392B8E"/>
  </w:style>
  <w:style w:type="paragraph" w:customStyle="1" w:styleId="Hat1">
    <w:name w:val="Hat1"/>
    <w:basedOn w:val="Normal"/>
    <w:next w:val="Normal"/>
    <w:uiPriority w:val="2"/>
    <w:qFormat/>
    <w:rsid w:val="00392B8E"/>
  </w:style>
  <w:style w:type="paragraph" w:customStyle="1" w:styleId="post-subtitle">
    <w:name w:val="post-subtitle"/>
    <w:basedOn w:val="Normal"/>
    <w:qFormat/>
    <w:rsid w:val="00392B8E"/>
  </w:style>
  <w:style w:type="paragraph" w:customStyle="1" w:styleId="para">
    <w:name w:val="para"/>
    <w:basedOn w:val="Normal"/>
    <w:next w:val="ReallySamllText"/>
    <w:uiPriority w:val="99"/>
    <w:qFormat/>
    <w:rsid w:val="00392B8E"/>
  </w:style>
  <w:style w:type="paragraph" w:customStyle="1" w:styleId="noindent0">
    <w:name w:val="no_indent"/>
    <w:basedOn w:val="Normal"/>
    <w:next w:val="NormalWeb3"/>
    <w:uiPriority w:val="99"/>
    <w:qFormat/>
    <w:rsid w:val="00392B8E"/>
  </w:style>
  <w:style w:type="paragraph" w:customStyle="1" w:styleId="tagline1">
    <w:name w:val="tagline"/>
    <w:basedOn w:val="Normal"/>
    <w:next w:val="cardCharCharCharCharChar"/>
    <w:qFormat/>
    <w:rsid w:val="00392B8E"/>
  </w:style>
  <w:style w:type="paragraph" w:customStyle="1" w:styleId="Block1">
    <w:name w:val="Block1"/>
    <w:basedOn w:val="Normal"/>
    <w:next w:val="Normal"/>
    <w:uiPriority w:val="3"/>
    <w:qFormat/>
    <w:rsid w:val="00392B8E"/>
  </w:style>
  <w:style w:type="paragraph" w:customStyle="1" w:styleId="TOCHeading1">
    <w:name w:val="TOC Heading1"/>
    <w:basedOn w:val="Heading1"/>
    <w:next w:val="Normal"/>
    <w:uiPriority w:val="39"/>
    <w:qFormat/>
    <w:rsid w:val="00392B8E"/>
    <w:rPr>
      <w:bCs w:val="0"/>
      <w:caps/>
    </w:rPr>
  </w:style>
  <w:style w:type="paragraph" w:customStyle="1" w:styleId="NoteLevel11">
    <w:name w:val="Note Level 11"/>
    <w:basedOn w:val="Normal"/>
    <w:next w:val="HeaderFooter"/>
    <w:uiPriority w:val="99"/>
    <w:qFormat/>
    <w:rsid w:val="00392B8E"/>
  </w:style>
  <w:style w:type="character" w:customStyle="1" w:styleId="ReallySamllTextChar">
    <w:name w:val="ReallySamllText Char"/>
    <w:locked/>
    <w:rsid w:val="00392B8E"/>
  </w:style>
  <w:style w:type="paragraph" w:customStyle="1" w:styleId="ReallySamllText">
    <w:name w:val="ReallySamllText"/>
    <w:basedOn w:val="Normal"/>
    <w:next w:val="CardTextUnderlined"/>
    <w:autoRedefine/>
    <w:qFormat/>
    <w:rsid w:val="00392B8E"/>
  </w:style>
  <w:style w:type="paragraph" w:customStyle="1" w:styleId="NormalWeb3">
    <w:name w:val="Normal (Web)3"/>
    <w:basedOn w:val="Normal"/>
    <w:next w:val="CardTagCharChar"/>
    <w:qFormat/>
    <w:rsid w:val="00392B8E"/>
  </w:style>
  <w:style w:type="paragraph" w:customStyle="1" w:styleId="cardCharCharCharCharChar">
    <w:name w:val="card Char Char Char Char Char"/>
    <w:basedOn w:val="Normal"/>
    <w:next w:val="fixed"/>
    <w:qFormat/>
    <w:rsid w:val="00392B8E"/>
  </w:style>
  <w:style w:type="paragraph" w:customStyle="1" w:styleId="TagCiteChar4">
    <w:name w:val="Tag / Cite Char"/>
    <w:basedOn w:val="Normal"/>
    <w:next w:val="textonormal"/>
    <w:qFormat/>
    <w:rsid w:val="00392B8E"/>
  </w:style>
  <w:style w:type="paragraph" w:customStyle="1" w:styleId="PageNumber2">
    <w:name w:val="Page Number2"/>
    <w:basedOn w:val="Normal"/>
    <w:next w:val="Normal"/>
    <w:qFormat/>
    <w:rsid w:val="00392B8E"/>
  </w:style>
  <w:style w:type="paragraph" w:customStyle="1" w:styleId="HeaderFooter">
    <w:name w:val="Header &amp; Footer"/>
    <w:next w:val="ExecutiveSummarytext"/>
    <w:qFormat/>
    <w:rsid w:val="00392B8E"/>
    <w:pPr>
      <w:spacing w:after="200" w:line="276" w:lineRule="auto"/>
    </w:pPr>
    <w:rPr>
      <w:rFonts w:eastAsiaTheme="minorHAnsi"/>
      <w:sz w:val="22"/>
      <w:szCs w:val="22"/>
    </w:rPr>
  </w:style>
  <w:style w:type="paragraph" w:customStyle="1" w:styleId="CardTextSmall0">
    <w:name w:val="Card Text Small"/>
    <w:basedOn w:val="Normal"/>
    <w:qFormat/>
    <w:rsid w:val="00392B8E"/>
  </w:style>
  <w:style w:type="paragraph" w:customStyle="1" w:styleId="CardTextUnderlined">
    <w:name w:val="Card Text Underlined"/>
    <w:basedOn w:val="Normal"/>
    <w:next w:val="NormalUnderline"/>
    <w:uiPriority w:val="99"/>
    <w:qFormat/>
    <w:rsid w:val="00392B8E"/>
  </w:style>
  <w:style w:type="paragraph" w:customStyle="1" w:styleId="HeaderDebate">
    <w:name w:val="Header Debate"/>
    <w:basedOn w:val="Normal"/>
    <w:next w:val="byline1"/>
    <w:qFormat/>
    <w:rsid w:val="00392B8E"/>
  </w:style>
  <w:style w:type="paragraph" w:customStyle="1" w:styleId="NormalWeb1">
    <w:name w:val="Normal (Web)1"/>
    <w:basedOn w:val="Normal"/>
    <w:next w:val="PlaceholderText1"/>
    <w:qFormat/>
    <w:rsid w:val="00392B8E"/>
  </w:style>
  <w:style w:type="paragraph" w:customStyle="1" w:styleId="CardTagCharChar">
    <w:name w:val="Card Tag Char Char"/>
    <w:basedOn w:val="Normal"/>
    <w:next w:val="NoteLevel31"/>
    <w:qFormat/>
    <w:rsid w:val="00392B8E"/>
  </w:style>
  <w:style w:type="paragraph" w:customStyle="1" w:styleId="fixed">
    <w:name w:val="fixed"/>
    <w:basedOn w:val="Normal"/>
    <w:next w:val="NoteLevel41"/>
    <w:qFormat/>
    <w:rsid w:val="00392B8E"/>
  </w:style>
  <w:style w:type="paragraph" w:customStyle="1" w:styleId="textonormal">
    <w:name w:val="textonormal"/>
    <w:basedOn w:val="Normal"/>
    <w:next w:val="NoteLevel51"/>
    <w:qFormat/>
    <w:rsid w:val="00392B8E"/>
  </w:style>
  <w:style w:type="paragraph" w:customStyle="1" w:styleId="ExecutiveSummarytext">
    <w:name w:val="Executive Summary text"/>
    <w:basedOn w:val="Normal"/>
    <w:next w:val="Normal"/>
    <w:qFormat/>
    <w:rsid w:val="00392B8E"/>
  </w:style>
  <w:style w:type="character" w:customStyle="1" w:styleId="NormalUnderlineChar1">
    <w:name w:val="Normal Underline Char1"/>
    <w:locked/>
    <w:rsid w:val="00392B8E"/>
  </w:style>
  <w:style w:type="paragraph" w:customStyle="1" w:styleId="byline1">
    <w:name w:val="byline1"/>
    <w:basedOn w:val="Normal"/>
    <w:qFormat/>
    <w:rsid w:val="00392B8E"/>
  </w:style>
  <w:style w:type="paragraph" w:customStyle="1" w:styleId="PlaceholderText1">
    <w:name w:val="Placeholder Text1"/>
    <w:basedOn w:val="Normal"/>
    <w:next w:val="ImportantText"/>
    <w:qFormat/>
    <w:rsid w:val="00392B8E"/>
  </w:style>
  <w:style w:type="paragraph" w:customStyle="1" w:styleId="NoteLevel31">
    <w:name w:val="Note Level 31"/>
    <w:basedOn w:val="Normal"/>
    <w:qFormat/>
    <w:rsid w:val="00392B8E"/>
  </w:style>
  <w:style w:type="paragraph" w:customStyle="1" w:styleId="NoteLevel41">
    <w:name w:val="Note Level 41"/>
    <w:basedOn w:val="Normal"/>
    <w:next w:val="StyleBodyText11ptBlackUnderline"/>
    <w:qFormat/>
    <w:rsid w:val="00392B8E"/>
  </w:style>
  <w:style w:type="paragraph" w:customStyle="1" w:styleId="NoteLevel51">
    <w:name w:val="Note Level 51"/>
    <w:basedOn w:val="Normal"/>
    <w:qFormat/>
    <w:rsid w:val="00392B8E"/>
  </w:style>
  <w:style w:type="paragraph" w:customStyle="1" w:styleId="NoteLevel61">
    <w:name w:val="Note Level 61"/>
    <w:basedOn w:val="Normal"/>
    <w:next w:val="StyleBodyText11ptBoldBlack"/>
    <w:qFormat/>
    <w:rsid w:val="00392B8E"/>
  </w:style>
  <w:style w:type="paragraph" w:customStyle="1" w:styleId="NoteLevel71">
    <w:name w:val="Note Level 71"/>
    <w:basedOn w:val="Normal"/>
    <w:qFormat/>
    <w:rsid w:val="00392B8E"/>
  </w:style>
  <w:style w:type="paragraph" w:customStyle="1" w:styleId="NoteLevel81">
    <w:name w:val="Note Level 81"/>
    <w:basedOn w:val="Normal"/>
    <w:next w:val="StyletinyBold"/>
    <w:qFormat/>
    <w:rsid w:val="00392B8E"/>
  </w:style>
  <w:style w:type="paragraph" w:customStyle="1" w:styleId="NoteLevel91">
    <w:name w:val="Note Level 91"/>
    <w:basedOn w:val="Normal"/>
    <w:qFormat/>
    <w:rsid w:val="00392B8E"/>
  </w:style>
  <w:style w:type="character" w:customStyle="1" w:styleId="ImportantTextChar">
    <w:name w:val="Important Text Char"/>
    <w:locked/>
    <w:rsid w:val="00392B8E"/>
  </w:style>
  <w:style w:type="paragraph" w:customStyle="1" w:styleId="ImportantText">
    <w:name w:val="Important Text"/>
    <w:basedOn w:val="Normal"/>
    <w:next w:val="Normal"/>
    <w:qFormat/>
    <w:rsid w:val="00392B8E"/>
  </w:style>
  <w:style w:type="character" w:customStyle="1" w:styleId="StyleBodyText11ptBlackUnderlineChar">
    <w:name w:val="Style Body Text + 11 pt Black Underline Char"/>
    <w:locked/>
    <w:rsid w:val="00392B8E"/>
  </w:style>
  <w:style w:type="paragraph" w:customStyle="1" w:styleId="StyleBodyText11ptBlackUnderline">
    <w:name w:val="Style Body Text + 11 pt Black Underline"/>
    <w:basedOn w:val="Normal"/>
    <w:next w:val="ListContents"/>
    <w:qFormat/>
    <w:rsid w:val="00392B8E"/>
  </w:style>
  <w:style w:type="character" w:customStyle="1" w:styleId="StyleBodyText11ptBoldBlackChar">
    <w:name w:val="Style Body Text + 11 pt Bold Black Char"/>
    <w:locked/>
    <w:rsid w:val="00392B8E"/>
  </w:style>
  <w:style w:type="paragraph" w:customStyle="1" w:styleId="StyleBodyText11ptBoldBlack">
    <w:name w:val="Style Body Text + 11 pt Bold Black"/>
    <w:basedOn w:val="Normal"/>
    <w:next w:val="StyleListContents11ptCustomColorRGB353132Underline"/>
    <w:qFormat/>
    <w:rsid w:val="00392B8E"/>
  </w:style>
  <w:style w:type="character" w:customStyle="1" w:styleId="StyletinyBoldChar">
    <w:name w:val="Style tiny + Bold Char"/>
    <w:locked/>
    <w:rsid w:val="00392B8E"/>
  </w:style>
  <w:style w:type="paragraph" w:customStyle="1" w:styleId="StyletinyBold">
    <w:name w:val="Style tiny + Bold"/>
    <w:basedOn w:val="TagF3"/>
    <w:qFormat/>
    <w:rsid w:val="00392B8E"/>
  </w:style>
  <w:style w:type="character" w:customStyle="1" w:styleId="Heading5SizeDownChar">
    <w:name w:val="Heading 5 Size Down Char"/>
    <w:locked/>
    <w:rsid w:val="00392B8E"/>
  </w:style>
  <w:style w:type="character" w:customStyle="1" w:styleId="Normal2BoldChar">
    <w:name w:val="Normal2 + Bold Char"/>
    <w:locked/>
    <w:rsid w:val="00392B8E"/>
  </w:style>
  <w:style w:type="paragraph" w:customStyle="1" w:styleId="Normal2Bold">
    <w:name w:val="Normal2 + Bold"/>
    <w:basedOn w:val="Normal"/>
    <w:next w:val="Unimportant"/>
    <w:qFormat/>
    <w:rsid w:val="00392B8E"/>
  </w:style>
  <w:style w:type="character" w:customStyle="1" w:styleId="ListContentsChar">
    <w:name w:val="List Contents Char"/>
    <w:locked/>
    <w:rsid w:val="00392B8E"/>
  </w:style>
  <w:style w:type="paragraph" w:customStyle="1" w:styleId="ListContents">
    <w:name w:val="List Contents"/>
    <w:basedOn w:val="Normal"/>
    <w:next w:val="Ununderlined"/>
    <w:qFormat/>
    <w:rsid w:val="00392B8E"/>
  </w:style>
  <w:style w:type="character" w:customStyle="1" w:styleId="StyleListContents11ptCustomColorRGB353132UnderlineChar">
    <w:name w:val="Style List Contents + 11 pt Custom Color(RGB(353132)) Underline Char"/>
    <w:locked/>
    <w:rsid w:val="00392B8E"/>
  </w:style>
  <w:style w:type="paragraph" w:customStyle="1" w:styleId="StyleListContents11ptCustomColorRGB353132Underline">
    <w:name w:val="Style List Contents + 11 pt Custom Color(RGB(353132)) Underline"/>
    <w:basedOn w:val="Ununderlined"/>
    <w:qFormat/>
    <w:rsid w:val="00392B8E"/>
    <w:pPr>
      <w:jc w:val="left"/>
    </w:pPr>
    <w:rPr>
      <w:rFonts w:eastAsiaTheme="minorHAnsi"/>
      <w:sz w:val="20"/>
    </w:rPr>
  </w:style>
  <w:style w:type="character" w:customStyle="1" w:styleId="StyleCards12ptThickunderlineChar2">
    <w:name w:val="Style Cards + 12 pt Thick underline Char2"/>
    <w:locked/>
    <w:rsid w:val="00392B8E"/>
  </w:style>
  <w:style w:type="paragraph" w:customStyle="1" w:styleId="StyleCards12ptThickunderline">
    <w:name w:val="Style Cards + 12 pt Thick underline"/>
    <w:basedOn w:val="Normal"/>
    <w:qFormat/>
    <w:rsid w:val="00392B8E"/>
  </w:style>
  <w:style w:type="character" w:customStyle="1" w:styleId="UnimportantCharChar">
    <w:name w:val="Unimportant Char Char"/>
    <w:locked/>
    <w:rsid w:val="00392B8E"/>
  </w:style>
  <w:style w:type="paragraph" w:customStyle="1" w:styleId="Unimportant">
    <w:name w:val="Unimportant"/>
    <w:basedOn w:val="Normal"/>
    <w:next w:val="DebateCite"/>
    <w:qFormat/>
    <w:rsid w:val="00392B8E"/>
  </w:style>
  <w:style w:type="paragraph" w:customStyle="1" w:styleId="StyleHeading1Justified">
    <w:name w:val="Style Heading 1 + Justified"/>
    <w:basedOn w:val="Normal"/>
    <w:next w:val="Normal"/>
    <w:qFormat/>
    <w:rsid w:val="00392B8E"/>
  </w:style>
  <w:style w:type="paragraph" w:customStyle="1" w:styleId="textunderline0">
    <w:name w:val="text underline"/>
    <w:basedOn w:val="Normal"/>
    <w:next w:val="Heading4Cite"/>
    <w:autoRedefine/>
    <w:qFormat/>
    <w:rsid w:val="00392B8E"/>
  </w:style>
  <w:style w:type="character" w:customStyle="1" w:styleId="DebateTagChar">
    <w:name w:val="Debate Tag Char"/>
    <w:locked/>
    <w:rsid w:val="00392B8E"/>
  </w:style>
  <w:style w:type="paragraph" w:customStyle="1" w:styleId="DebateTag">
    <w:name w:val="Debate Tag"/>
    <w:basedOn w:val="Normal"/>
    <w:autoRedefine/>
    <w:uiPriority w:val="99"/>
    <w:qFormat/>
    <w:rsid w:val="00392B8E"/>
  </w:style>
  <w:style w:type="paragraph" w:customStyle="1" w:styleId="DebateCite">
    <w:name w:val="Debate Cite"/>
    <w:basedOn w:val="Normal"/>
    <w:next w:val="Normaltag"/>
    <w:autoRedefine/>
    <w:qFormat/>
    <w:rsid w:val="00392B8E"/>
  </w:style>
  <w:style w:type="paragraph" w:customStyle="1" w:styleId="PreformattedText">
    <w:name w:val="Preformatted Text"/>
    <w:basedOn w:val="Normal"/>
    <w:next w:val="Cardnon-underlined"/>
    <w:qFormat/>
    <w:rsid w:val="00392B8E"/>
  </w:style>
  <w:style w:type="paragraph" w:customStyle="1" w:styleId="MaggieTag">
    <w:name w:val="MaggieTag"/>
    <w:basedOn w:val="Heading2"/>
    <w:next w:val="BlockTitle4"/>
    <w:qFormat/>
    <w:rsid w:val="00392B8E"/>
    <w:rPr>
      <w:bCs w:val="0"/>
      <w:caps/>
    </w:rPr>
  </w:style>
  <w:style w:type="paragraph" w:customStyle="1" w:styleId="4">
    <w:name w:val="4"/>
    <w:basedOn w:val="Normal"/>
    <w:next w:val="DottedUnderline1"/>
    <w:qFormat/>
    <w:rsid w:val="00392B8E"/>
  </w:style>
  <w:style w:type="paragraph" w:customStyle="1" w:styleId="BlockTitle4">
    <w:name w:val="%Block Title"/>
    <w:basedOn w:val="Heading1"/>
    <w:next w:val="PageNumber4"/>
    <w:qFormat/>
    <w:rsid w:val="00392B8E"/>
    <w:rPr>
      <w:bCs w:val="0"/>
      <w:caps/>
    </w:rPr>
  </w:style>
  <w:style w:type="paragraph" w:customStyle="1" w:styleId="HiddenBlockHeader">
    <w:name w:val="Hidden Block Header"/>
    <w:basedOn w:val="Normal"/>
    <w:next w:val="Cardtext4"/>
    <w:link w:val="HiddenBlockHeaderChar"/>
    <w:qFormat/>
    <w:rsid w:val="00392B8E"/>
  </w:style>
  <w:style w:type="paragraph" w:customStyle="1" w:styleId="ThickUnderline">
    <w:name w:val="ThickUnderline"/>
    <w:qFormat/>
    <w:rsid w:val="00392B8E"/>
    <w:pPr>
      <w:spacing w:after="200" w:line="276" w:lineRule="auto"/>
    </w:pPr>
    <w:rPr>
      <w:rFonts w:eastAsiaTheme="minorHAnsi"/>
      <w:sz w:val="22"/>
      <w:szCs w:val="22"/>
    </w:rPr>
  </w:style>
  <w:style w:type="paragraph" w:customStyle="1" w:styleId="DottedUnderline1">
    <w:name w:val="DottedUnderline"/>
    <w:basedOn w:val="Normal"/>
    <w:qFormat/>
    <w:rsid w:val="00392B8E"/>
  </w:style>
  <w:style w:type="character" w:customStyle="1" w:styleId="Card-UnderlineChar">
    <w:name w:val="Card-Underline Char"/>
    <w:locked/>
    <w:rsid w:val="00392B8E"/>
  </w:style>
  <w:style w:type="paragraph" w:customStyle="1" w:styleId="Card-Underline0">
    <w:name w:val="Card-Underline"/>
    <w:basedOn w:val="Normal"/>
    <w:next w:val="read"/>
    <w:qFormat/>
    <w:rsid w:val="00392B8E"/>
  </w:style>
  <w:style w:type="paragraph" w:customStyle="1" w:styleId="PageNumber3">
    <w:name w:val="Page Number3"/>
    <w:basedOn w:val="Normal"/>
    <w:next w:val="Normal"/>
    <w:qFormat/>
    <w:rsid w:val="00392B8E"/>
  </w:style>
  <w:style w:type="paragraph" w:customStyle="1" w:styleId="PageNumber4">
    <w:name w:val="Page Number4"/>
    <w:basedOn w:val="Normal"/>
    <w:next w:val="Normal"/>
    <w:qFormat/>
    <w:rsid w:val="00392B8E"/>
  </w:style>
  <w:style w:type="paragraph" w:customStyle="1" w:styleId="PageNumber5">
    <w:name w:val="Page Number5"/>
    <w:basedOn w:val="Normal"/>
    <w:next w:val="Normal"/>
    <w:qFormat/>
    <w:rsid w:val="00392B8E"/>
  </w:style>
  <w:style w:type="paragraph" w:customStyle="1" w:styleId="smalltext1">
    <w:name w:val="small text1"/>
    <w:basedOn w:val="Normal"/>
    <w:next w:val="Normal"/>
    <w:uiPriority w:val="4"/>
    <w:qFormat/>
    <w:rsid w:val="00392B8E"/>
  </w:style>
  <w:style w:type="character" w:customStyle="1" w:styleId="CircleChar">
    <w:name w:val="Circle Char"/>
    <w:locked/>
    <w:rsid w:val="00392B8E"/>
  </w:style>
  <w:style w:type="paragraph" w:customStyle="1" w:styleId="PageNumber6">
    <w:name w:val="Page Number6"/>
    <w:basedOn w:val="Normal"/>
    <w:next w:val="Normal"/>
    <w:qFormat/>
    <w:rsid w:val="00392B8E"/>
  </w:style>
  <w:style w:type="paragraph" w:customStyle="1" w:styleId="lastupdated">
    <w:name w:val="lastupdated"/>
    <w:basedOn w:val="Normal"/>
    <w:uiPriority w:val="99"/>
    <w:qFormat/>
    <w:rsid w:val="00392B8E"/>
  </w:style>
  <w:style w:type="paragraph" w:customStyle="1" w:styleId="hn-byline">
    <w:name w:val="hn-byline"/>
    <w:basedOn w:val="Normal"/>
    <w:next w:val="bodyintro"/>
    <w:qFormat/>
    <w:rsid w:val="00392B8E"/>
  </w:style>
  <w:style w:type="paragraph" w:customStyle="1" w:styleId="articleinfo">
    <w:name w:val="articleinfo"/>
    <w:basedOn w:val="Normal"/>
    <w:next w:val="indent"/>
    <w:qFormat/>
    <w:rsid w:val="00392B8E"/>
  </w:style>
  <w:style w:type="character" w:customStyle="1" w:styleId="StyleStyle16ptChar">
    <w:name w:val="Style Style1 + 6 pt Char"/>
    <w:locked/>
    <w:rsid w:val="00392B8E"/>
  </w:style>
  <w:style w:type="paragraph" w:customStyle="1" w:styleId="StyleStyle16pt">
    <w:name w:val="Style Style1 + 6 pt"/>
    <w:basedOn w:val="Normal"/>
    <w:qFormat/>
    <w:rsid w:val="00392B8E"/>
  </w:style>
  <w:style w:type="paragraph" w:customStyle="1" w:styleId="PageNumber7">
    <w:name w:val="Page Number7"/>
    <w:basedOn w:val="Normal"/>
    <w:next w:val="Normal"/>
    <w:qFormat/>
    <w:rsid w:val="00392B8E"/>
  </w:style>
  <w:style w:type="paragraph" w:customStyle="1" w:styleId="OmniPage4">
    <w:name w:val="OmniPage #4"/>
    <w:basedOn w:val="Normal"/>
    <w:uiPriority w:val="99"/>
    <w:qFormat/>
    <w:rsid w:val="00392B8E"/>
  </w:style>
  <w:style w:type="paragraph" w:customStyle="1" w:styleId="OmniPage10">
    <w:name w:val="OmniPage #10"/>
    <w:basedOn w:val="Normal"/>
    <w:uiPriority w:val="99"/>
    <w:qFormat/>
    <w:rsid w:val="00392B8E"/>
  </w:style>
  <w:style w:type="paragraph" w:customStyle="1" w:styleId="PageNumber8">
    <w:name w:val="Page Number8"/>
    <w:basedOn w:val="Normal"/>
    <w:next w:val="Normal"/>
    <w:qFormat/>
    <w:rsid w:val="00392B8E"/>
  </w:style>
  <w:style w:type="paragraph" w:customStyle="1" w:styleId="bodyintro">
    <w:name w:val="bodyintro"/>
    <w:basedOn w:val="Normal"/>
    <w:uiPriority w:val="99"/>
    <w:qFormat/>
    <w:rsid w:val="00392B8E"/>
  </w:style>
  <w:style w:type="paragraph" w:customStyle="1" w:styleId="indent">
    <w:name w:val="indent"/>
    <w:basedOn w:val="Normal"/>
    <w:uiPriority w:val="99"/>
    <w:qFormat/>
    <w:rsid w:val="00392B8E"/>
  </w:style>
  <w:style w:type="paragraph" w:customStyle="1" w:styleId="center">
    <w:name w:val="center"/>
    <w:basedOn w:val="Normal"/>
    <w:uiPriority w:val="99"/>
    <w:qFormat/>
    <w:rsid w:val="00392B8E"/>
  </w:style>
  <w:style w:type="character" w:customStyle="1" w:styleId="Style8ptChar">
    <w:name w:val="Style 8 pt Char"/>
    <w:rsid w:val="00392B8E"/>
  </w:style>
  <w:style w:type="character" w:customStyle="1" w:styleId="message-item">
    <w:name w:val="message-item"/>
    <w:rsid w:val="00392B8E"/>
  </w:style>
  <w:style w:type="character" w:customStyle="1" w:styleId="datestamp">
    <w:name w:val="datestamp"/>
    <w:rsid w:val="00392B8E"/>
  </w:style>
  <w:style w:type="character" w:customStyle="1" w:styleId="i">
    <w:name w:val="i"/>
    <w:uiPriority w:val="99"/>
    <w:rsid w:val="00392B8E"/>
  </w:style>
  <w:style w:type="character" w:customStyle="1" w:styleId="forenames">
    <w:name w:val="forenames"/>
    <w:rsid w:val="00392B8E"/>
  </w:style>
  <w:style w:type="character" w:customStyle="1" w:styleId="surname">
    <w:name w:val="surname"/>
    <w:rsid w:val="00392B8E"/>
  </w:style>
  <w:style w:type="character" w:customStyle="1" w:styleId="medium-font">
    <w:name w:val="medium-font"/>
    <w:rsid w:val="00392B8E"/>
  </w:style>
  <w:style w:type="character" w:customStyle="1" w:styleId="title-link-wrapper">
    <w:name w:val="title-link-wrapper"/>
    <w:rsid w:val="00392B8E"/>
  </w:style>
  <w:style w:type="character" w:customStyle="1" w:styleId="refpreview">
    <w:name w:val="refpreview"/>
    <w:rsid w:val="00392B8E"/>
  </w:style>
  <w:style w:type="character" w:customStyle="1" w:styleId="loose1">
    <w:name w:val="loose1"/>
    <w:rsid w:val="00392B8E"/>
  </w:style>
  <w:style w:type="character" w:customStyle="1" w:styleId="email">
    <w:name w:val="email"/>
    <w:rsid w:val="00392B8E"/>
  </w:style>
  <w:style w:type="character" w:customStyle="1" w:styleId="gsa">
    <w:name w:val="gs_a"/>
    <w:rsid w:val="00392B8E"/>
  </w:style>
  <w:style w:type="character" w:customStyle="1" w:styleId="mainarttitle">
    <w:name w:val="mainarttitle"/>
    <w:rsid w:val="00392B8E"/>
  </w:style>
  <w:style w:type="character" w:customStyle="1" w:styleId="mainartauthor">
    <w:name w:val="mainartauthor"/>
    <w:rsid w:val="00392B8E"/>
  </w:style>
  <w:style w:type="character" w:customStyle="1" w:styleId="mainartdate">
    <w:name w:val="mainartdate"/>
    <w:rsid w:val="00392B8E"/>
  </w:style>
  <w:style w:type="character" w:customStyle="1" w:styleId="gsggs">
    <w:name w:val="gs_ggs"/>
    <w:rsid w:val="00392B8E"/>
  </w:style>
  <w:style w:type="character" w:customStyle="1" w:styleId="ahead">
    <w:name w:val="a_head"/>
    <w:rsid w:val="00392B8E"/>
  </w:style>
  <w:style w:type="character" w:customStyle="1" w:styleId="footnote">
    <w:name w:val="footnote"/>
    <w:rsid w:val="00392B8E"/>
  </w:style>
  <w:style w:type="character" w:customStyle="1" w:styleId="docbody">
    <w:name w:val="docbody"/>
    <w:rsid w:val="00392B8E"/>
  </w:style>
  <w:style w:type="character" w:customStyle="1" w:styleId="superscript">
    <w:name w:val="superscript"/>
    <w:rsid w:val="00392B8E"/>
  </w:style>
  <w:style w:type="character" w:customStyle="1" w:styleId="bwxsm">
    <w:name w:val="b w xsm"/>
    <w:rsid w:val="00392B8E"/>
  </w:style>
  <w:style w:type="character" w:customStyle="1" w:styleId="fstd">
    <w:name w:val="f std"/>
    <w:rsid w:val="00392B8E"/>
  </w:style>
  <w:style w:type="character" w:customStyle="1" w:styleId="gl">
    <w:name w:val="gl"/>
    <w:rsid w:val="00392B8E"/>
  </w:style>
  <w:style w:type="character" w:customStyle="1" w:styleId="bio1">
    <w:name w:val="bio1"/>
    <w:rsid w:val="00392B8E"/>
  </w:style>
  <w:style w:type="character" w:customStyle="1" w:styleId="cardCharCharCharCharCharChar">
    <w:name w:val="card Char Char Char Char Char Char"/>
    <w:rsid w:val="00392B8E"/>
  </w:style>
  <w:style w:type="character" w:customStyle="1" w:styleId="Style24ptBoldUnderlineCenteredCharChar">
    <w:name w:val="Style 24 pt Bold Underline Centered Char Char"/>
    <w:rsid w:val="00392B8E"/>
  </w:style>
  <w:style w:type="character" w:customStyle="1" w:styleId="TagCiteCharChar0">
    <w:name w:val="Tag / Cite Char Char"/>
    <w:rsid w:val="00392B8E"/>
  </w:style>
  <w:style w:type="character" w:customStyle="1" w:styleId="CardTextUnderlinedCharChar">
    <w:name w:val="Card Text Underlined Char Char"/>
    <w:rsid w:val="00392B8E"/>
  </w:style>
  <w:style w:type="character" w:customStyle="1" w:styleId="CardTagCharCharChar">
    <w:name w:val="Card Tag Char Char Char"/>
    <w:rsid w:val="00392B8E"/>
  </w:style>
  <w:style w:type="character" w:customStyle="1" w:styleId="mainbody">
    <w:name w:val="mainbody"/>
    <w:basedOn w:val="DefaultParagraphFont"/>
    <w:rsid w:val="00392B8E"/>
  </w:style>
  <w:style w:type="character" w:customStyle="1" w:styleId="UnderlineStyleChar2">
    <w:name w:val="Underline Style Char2"/>
    <w:rsid w:val="00392B8E"/>
  </w:style>
  <w:style w:type="character" w:customStyle="1" w:styleId="t13">
    <w:name w:val="t13"/>
    <w:basedOn w:val="DefaultParagraphFont"/>
    <w:rsid w:val="00392B8E"/>
  </w:style>
  <w:style w:type="character" w:customStyle="1" w:styleId="SmallFont7pt">
    <w:name w:val="Small Font (7 pt)"/>
    <w:qFormat/>
    <w:rsid w:val="00392B8E"/>
  </w:style>
  <w:style w:type="character" w:customStyle="1" w:styleId="CharChar17">
    <w:name w:val="Char Char17"/>
    <w:locked/>
    <w:rsid w:val="00392B8E"/>
  </w:style>
  <w:style w:type="character" w:customStyle="1" w:styleId="ilspan">
    <w:name w:val="il_span"/>
    <w:basedOn w:val="DefaultParagraphFont"/>
    <w:rsid w:val="00392B8E"/>
  </w:style>
  <w:style w:type="character" w:customStyle="1" w:styleId="leftidx1">
    <w:name w:val="leftidx1"/>
    <w:rsid w:val="00392B8E"/>
  </w:style>
  <w:style w:type="character" w:customStyle="1" w:styleId="blue1">
    <w:name w:val="blue1"/>
    <w:rsid w:val="00392B8E"/>
  </w:style>
  <w:style w:type="character" w:customStyle="1" w:styleId="author-link1">
    <w:name w:val="author-link1"/>
    <w:rsid w:val="00392B8E"/>
  </w:style>
  <w:style w:type="character" w:customStyle="1" w:styleId="black1">
    <w:name w:val="black1"/>
    <w:rsid w:val="00392B8E"/>
  </w:style>
  <w:style w:type="character" w:customStyle="1" w:styleId="StyleunderlinedCharBold">
    <w:name w:val="Style underlined Char + Bold"/>
    <w:rsid w:val="00392B8E"/>
  </w:style>
  <w:style w:type="character" w:customStyle="1" w:styleId="CardUnderline0">
    <w:name w:val="Card Underline"/>
    <w:rsid w:val="00392B8E"/>
  </w:style>
  <w:style w:type="character" w:customStyle="1" w:styleId="lingoregion">
    <w:name w:val="lingo_region"/>
    <w:basedOn w:val="DefaultParagraphFont"/>
    <w:rsid w:val="00392B8E"/>
  </w:style>
  <w:style w:type="character" w:customStyle="1" w:styleId="cite3">
    <w:name w:val="%cite"/>
    <w:rsid w:val="00392B8E"/>
  </w:style>
  <w:style w:type="character" w:customStyle="1" w:styleId="Emphasis21">
    <w:name w:val="%Emphasis2"/>
    <w:rsid w:val="00392B8E"/>
  </w:style>
  <w:style w:type="character" w:customStyle="1" w:styleId="bodycontentlink">
    <w:name w:val="bodycontentlink"/>
    <w:basedOn w:val="DefaultParagraphFont"/>
    <w:rsid w:val="00392B8E"/>
  </w:style>
  <w:style w:type="character" w:customStyle="1" w:styleId="AAAcite">
    <w:name w:val="AAAcite"/>
    <w:rsid w:val="00392B8E"/>
  </w:style>
  <w:style w:type="character" w:customStyle="1" w:styleId="tmplheaderlink">
    <w:name w:val="tmplheaderlink"/>
    <w:rsid w:val="00392B8E"/>
  </w:style>
  <w:style w:type="character" w:customStyle="1" w:styleId="StyleStyleUnderlineUnderlineStyleBoldUnderlineIntenseEmphas">
    <w:name w:val="Style Style UnderlineUnderlineStyle Bold UnderlineIntense Emphas..."/>
    <w:basedOn w:val="DefaultParagraphFont"/>
    <w:rsid w:val="00392B8E"/>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92B8E"/>
    <w:rPr>
      <w:b w:val="0"/>
      <w:sz w:val="24"/>
      <w:u w:val="single"/>
      <w:bdr w:val="none" w:sz="0" w:space="0" w:color="auto"/>
    </w:rPr>
  </w:style>
  <w:style w:type="character" w:customStyle="1" w:styleId="Bodytext11">
    <w:name w:val="Body text (11)"/>
    <w:rsid w:val="00392B8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92B8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92B8E"/>
  </w:style>
  <w:style w:type="paragraph" w:customStyle="1" w:styleId="StyleJustified">
    <w:name w:val="Style Justified"/>
    <w:basedOn w:val="Normal"/>
    <w:qFormat/>
    <w:rsid w:val="00392B8E"/>
    <w:rPr>
      <w:rFonts w:eastAsia="Times New Roman"/>
      <w:szCs w:val="20"/>
    </w:rPr>
  </w:style>
  <w:style w:type="paragraph" w:customStyle="1" w:styleId="Style5">
    <w:name w:val="Style5"/>
    <w:basedOn w:val="Normal"/>
    <w:link w:val="Style5Char"/>
    <w:uiPriority w:val="99"/>
    <w:qFormat/>
    <w:rsid w:val="00392B8E"/>
    <w:pPr>
      <w:ind w:left="432" w:right="432"/>
      <w:jc w:val="both"/>
    </w:pPr>
    <w:rPr>
      <w:rFonts w:eastAsia="Times New Roman"/>
    </w:rPr>
  </w:style>
  <w:style w:type="character" w:customStyle="1" w:styleId="Style5Char">
    <w:name w:val="Style5 Char"/>
    <w:link w:val="Style5"/>
    <w:uiPriority w:val="99"/>
    <w:rsid w:val="00392B8E"/>
    <w:rPr>
      <w:rFonts w:ascii="Calibri" w:eastAsia="Times New Roman" w:hAnsi="Calibri" w:cs="Calibri"/>
      <w:sz w:val="22"/>
    </w:rPr>
  </w:style>
  <w:style w:type="paragraph" w:customStyle="1" w:styleId="Style100">
    <w:name w:val="Style10"/>
    <w:basedOn w:val="Normal"/>
    <w:link w:val="Style10Char"/>
    <w:uiPriority w:val="99"/>
    <w:qFormat/>
    <w:rsid w:val="00392B8E"/>
    <w:pPr>
      <w:ind w:right="432"/>
    </w:pPr>
    <w:rPr>
      <w:rFonts w:eastAsia="Times New Roman"/>
      <w:b/>
      <w:sz w:val="24"/>
    </w:rPr>
  </w:style>
  <w:style w:type="character" w:customStyle="1" w:styleId="Style10Char">
    <w:name w:val="Style10 Char"/>
    <w:link w:val="Style100"/>
    <w:uiPriority w:val="99"/>
    <w:rsid w:val="00392B8E"/>
    <w:rPr>
      <w:rFonts w:ascii="Calibri" w:eastAsia="Times New Roman" w:hAnsi="Calibri" w:cs="Calibri"/>
      <w:b/>
    </w:rPr>
  </w:style>
  <w:style w:type="character" w:customStyle="1" w:styleId="StyleStyleBoldUnderlineUnderlineapple-style-span6ptBoldK">
    <w:name w:val="Style Style Bold UnderlineUnderlineapple-style-span + 6 ptBoldK..."/>
    <w:basedOn w:val="DefaultParagraphFont"/>
    <w:rsid w:val="00392B8E"/>
    <w:rPr>
      <w:b w:val="0"/>
      <w:bCs w:val="0"/>
      <w:sz w:val="22"/>
      <w:u w:val="single"/>
      <w:bdr w:val="none" w:sz="0" w:space="0" w:color="auto"/>
    </w:rPr>
  </w:style>
  <w:style w:type="paragraph" w:customStyle="1" w:styleId="UnderlinedEv">
    <w:name w:val="Underlined Ev"/>
    <w:basedOn w:val="Normal"/>
    <w:next w:val="Normal"/>
    <w:link w:val="UnderlinedEvChar"/>
    <w:qFormat/>
    <w:rsid w:val="00392B8E"/>
    <w:rPr>
      <w:rFonts w:ascii="Times New Roman" w:eastAsia="Times New Roman" w:hAnsi="Times New Roman" w:cstheme="minorBidi"/>
      <w:sz w:val="24"/>
      <w:u w:val="single"/>
    </w:rPr>
  </w:style>
  <w:style w:type="character" w:customStyle="1" w:styleId="StyleUnderlineBorderSinglesolidlineAuto225ptLine">
    <w:name w:val="Style Underline Border: : (Single solid line Auto  2.25 pt Line ..."/>
    <w:basedOn w:val="DefaultParagraphFont"/>
    <w:rsid w:val="00392B8E"/>
    <w:rPr>
      <w:u w:val="single"/>
      <w:bdr w:val="none" w:sz="0" w:space="0" w:color="auto"/>
    </w:rPr>
  </w:style>
  <w:style w:type="character" w:customStyle="1" w:styleId="UnderlinedEvidenceCharChar">
    <w:name w:val="Underlined Evidence Char Char"/>
    <w:rsid w:val="00392B8E"/>
    <w:rPr>
      <w:rFonts w:ascii="Verdana" w:hAnsi="Verdana" w:hint="default"/>
      <w:sz w:val="21"/>
      <w:szCs w:val="21"/>
      <w:u w:val="thick"/>
      <w:lang w:val="en-US" w:eastAsia="en-US" w:bidi="ar-SA"/>
    </w:rPr>
  </w:style>
  <w:style w:type="character" w:customStyle="1" w:styleId="role">
    <w:name w:val="role"/>
    <w:rsid w:val="00392B8E"/>
  </w:style>
  <w:style w:type="character" w:customStyle="1" w:styleId="pagination0">
    <w:name w:val="pagination"/>
    <w:basedOn w:val="DefaultParagraphFont"/>
    <w:rsid w:val="00392B8E"/>
  </w:style>
  <w:style w:type="character" w:customStyle="1" w:styleId="doi">
    <w:name w:val="doi"/>
    <w:basedOn w:val="DefaultParagraphFont"/>
    <w:rsid w:val="00392B8E"/>
  </w:style>
  <w:style w:type="character" w:customStyle="1" w:styleId="bodycontents">
    <w:name w:val="bodycontents"/>
    <w:basedOn w:val="DefaultParagraphFont"/>
    <w:rsid w:val="00392B8E"/>
  </w:style>
  <w:style w:type="character" w:customStyle="1" w:styleId="comma">
    <w:name w:val="comma"/>
    <w:basedOn w:val="DefaultParagraphFont"/>
    <w:rsid w:val="00392B8E"/>
  </w:style>
  <w:style w:type="character" w:customStyle="1" w:styleId="pad5right">
    <w:name w:val="pad5right"/>
    <w:basedOn w:val="DefaultParagraphFont"/>
    <w:rsid w:val="00392B8E"/>
  </w:style>
  <w:style w:type="character" w:customStyle="1" w:styleId="divider">
    <w:name w:val="divider"/>
    <w:basedOn w:val="DefaultParagraphFont"/>
    <w:rsid w:val="00392B8E"/>
  </w:style>
  <w:style w:type="character" w:customStyle="1" w:styleId="blogdate">
    <w:name w:val="blogdate"/>
    <w:basedOn w:val="DefaultParagraphFont"/>
    <w:rsid w:val="00392B8E"/>
  </w:style>
  <w:style w:type="character" w:customStyle="1" w:styleId="ticker">
    <w:name w:val="ticker"/>
    <w:basedOn w:val="DefaultParagraphFont"/>
    <w:rsid w:val="00392B8E"/>
  </w:style>
  <w:style w:type="character" w:customStyle="1" w:styleId="posted">
    <w:name w:val="posted"/>
    <w:basedOn w:val="DefaultParagraphFont"/>
    <w:rsid w:val="00392B8E"/>
  </w:style>
  <w:style w:type="character" w:customStyle="1" w:styleId="time">
    <w:name w:val="time"/>
    <w:basedOn w:val="DefaultParagraphFont"/>
    <w:rsid w:val="00392B8E"/>
  </w:style>
  <w:style w:type="character" w:customStyle="1" w:styleId="dot">
    <w:name w:val="dot"/>
    <w:basedOn w:val="DefaultParagraphFont"/>
    <w:rsid w:val="00392B8E"/>
  </w:style>
  <w:style w:type="character" w:customStyle="1" w:styleId="hn-date">
    <w:name w:val="hn-date"/>
    <w:basedOn w:val="DefaultParagraphFont"/>
    <w:rsid w:val="00392B8E"/>
  </w:style>
  <w:style w:type="character" w:customStyle="1" w:styleId="location">
    <w:name w:val="location"/>
    <w:basedOn w:val="DefaultParagraphFont"/>
    <w:rsid w:val="00392B8E"/>
  </w:style>
  <w:style w:type="character" w:customStyle="1" w:styleId="dropcap-letter">
    <w:name w:val="dropcap-letter"/>
    <w:basedOn w:val="DefaultParagraphFont"/>
    <w:rsid w:val="00392B8E"/>
  </w:style>
  <w:style w:type="character" w:customStyle="1" w:styleId="offscreen">
    <w:name w:val="offscreen"/>
    <w:basedOn w:val="DefaultParagraphFont"/>
    <w:rsid w:val="00392B8E"/>
  </w:style>
  <w:style w:type="character" w:customStyle="1" w:styleId="linked-in">
    <w:name w:val="linked-in"/>
    <w:basedOn w:val="DefaultParagraphFont"/>
    <w:rsid w:val="00392B8E"/>
  </w:style>
  <w:style w:type="character" w:customStyle="1" w:styleId="divs">
    <w:name w:val="divs"/>
    <w:basedOn w:val="DefaultParagraphFont"/>
    <w:rsid w:val="00392B8E"/>
  </w:style>
  <w:style w:type="character" w:customStyle="1" w:styleId="h4">
    <w:name w:val="h4"/>
    <w:rsid w:val="00392B8E"/>
  </w:style>
  <w:style w:type="character" w:customStyle="1" w:styleId="postheader">
    <w:name w:val="postheader"/>
    <w:basedOn w:val="DefaultParagraphFont"/>
    <w:rsid w:val="00392B8E"/>
  </w:style>
  <w:style w:type="numbering" w:customStyle="1" w:styleId="1ai1">
    <w:name w:val="1 / a / i1"/>
    <w:rsid w:val="00392B8E"/>
    <w:pPr>
      <w:numPr>
        <w:numId w:val="23"/>
      </w:numPr>
    </w:pPr>
  </w:style>
  <w:style w:type="numbering" w:styleId="1ai">
    <w:name w:val="Outline List 1"/>
    <w:basedOn w:val="NoList"/>
    <w:unhideWhenUsed/>
    <w:rsid w:val="00392B8E"/>
    <w:pPr>
      <w:numPr>
        <w:numId w:val="24"/>
      </w:numPr>
    </w:pPr>
  </w:style>
  <w:style w:type="paragraph" w:styleId="Index2">
    <w:name w:val="index 2"/>
    <w:basedOn w:val="Normal"/>
    <w:next w:val="Normal"/>
    <w:autoRedefine/>
    <w:rsid w:val="00392B8E"/>
    <w:pPr>
      <w:spacing w:after="200" w:line="276" w:lineRule="auto"/>
      <w:ind w:left="400" w:hanging="200"/>
    </w:pPr>
    <w:rPr>
      <w:bCs/>
    </w:rPr>
  </w:style>
  <w:style w:type="paragraph" w:styleId="Index3">
    <w:name w:val="index 3"/>
    <w:basedOn w:val="Normal"/>
    <w:next w:val="Normal"/>
    <w:autoRedefine/>
    <w:rsid w:val="00392B8E"/>
    <w:pPr>
      <w:spacing w:after="200" w:line="276" w:lineRule="auto"/>
      <w:ind w:left="600" w:hanging="200"/>
    </w:pPr>
    <w:rPr>
      <w:bCs/>
    </w:rPr>
  </w:style>
  <w:style w:type="paragraph" w:styleId="Index4">
    <w:name w:val="index 4"/>
    <w:basedOn w:val="Normal"/>
    <w:next w:val="Normal"/>
    <w:autoRedefine/>
    <w:rsid w:val="00392B8E"/>
    <w:pPr>
      <w:spacing w:after="200" w:line="276" w:lineRule="auto"/>
      <w:ind w:left="800" w:hanging="200"/>
    </w:pPr>
    <w:rPr>
      <w:bCs/>
    </w:rPr>
  </w:style>
  <w:style w:type="paragraph" w:styleId="Index5">
    <w:name w:val="index 5"/>
    <w:basedOn w:val="Normal"/>
    <w:next w:val="Normal"/>
    <w:autoRedefine/>
    <w:rsid w:val="00392B8E"/>
    <w:pPr>
      <w:spacing w:after="200" w:line="276" w:lineRule="auto"/>
      <w:ind w:left="1000" w:hanging="200"/>
    </w:pPr>
    <w:rPr>
      <w:bCs/>
    </w:rPr>
  </w:style>
  <w:style w:type="paragraph" w:styleId="Index6">
    <w:name w:val="index 6"/>
    <w:basedOn w:val="Normal"/>
    <w:next w:val="Normal"/>
    <w:autoRedefine/>
    <w:rsid w:val="00392B8E"/>
    <w:pPr>
      <w:spacing w:after="200" w:line="276" w:lineRule="auto"/>
      <w:ind w:left="1200" w:hanging="200"/>
    </w:pPr>
    <w:rPr>
      <w:bCs/>
    </w:rPr>
  </w:style>
  <w:style w:type="paragraph" w:styleId="Index7">
    <w:name w:val="index 7"/>
    <w:basedOn w:val="Normal"/>
    <w:next w:val="Normal"/>
    <w:autoRedefine/>
    <w:rsid w:val="00392B8E"/>
    <w:pPr>
      <w:spacing w:after="200" w:line="276" w:lineRule="auto"/>
      <w:ind w:left="1400" w:hanging="200"/>
    </w:pPr>
    <w:rPr>
      <w:bCs/>
    </w:rPr>
  </w:style>
  <w:style w:type="paragraph" w:styleId="Index8">
    <w:name w:val="index 8"/>
    <w:basedOn w:val="Normal"/>
    <w:next w:val="Normal"/>
    <w:autoRedefine/>
    <w:rsid w:val="00392B8E"/>
    <w:pPr>
      <w:spacing w:after="200" w:line="276" w:lineRule="auto"/>
      <w:ind w:left="1600" w:hanging="200"/>
    </w:pPr>
    <w:rPr>
      <w:bCs/>
    </w:rPr>
  </w:style>
  <w:style w:type="paragraph" w:styleId="Index9">
    <w:name w:val="index 9"/>
    <w:basedOn w:val="Normal"/>
    <w:next w:val="Normal"/>
    <w:autoRedefine/>
    <w:rsid w:val="00392B8E"/>
    <w:pPr>
      <w:spacing w:after="200" w:line="276" w:lineRule="auto"/>
      <w:ind w:left="1800" w:hanging="200"/>
    </w:pPr>
    <w:rPr>
      <w:bCs/>
    </w:rPr>
  </w:style>
  <w:style w:type="paragraph" w:styleId="IndexHeading">
    <w:name w:val="index heading"/>
    <w:basedOn w:val="Normal"/>
    <w:next w:val="Index1"/>
    <w:rsid w:val="00392B8E"/>
    <w:pPr>
      <w:spacing w:after="200" w:line="276" w:lineRule="auto"/>
    </w:pPr>
    <w:rPr>
      <w:bCs/>
    </w:rPr>
  </w:style>
  <w:style w:type="numbering" w:customStyle="1" w:styleId="NoList8">
    <w:name w:val="No List8"/>
    <w:next w:val="NoList"/>
    <w:semiHidden/>
    <w:unhideWhenUsed/>
    <w:rsid w:val="00392B8E"/>
  </w:style>
  <w:style w:type="numbering" w:customStyle="1" w:styleId="NoList9">
    <w:name w:val="No List9"/>
    <w:next w:val="NoList"/>
    <w:semiHidden/>
    <w:unhideWhenUsed/>
    <w:rsid w:val="00392B8E"/>
  </w:style>
  <w:style w:type="numbering" w:customStyle="1" w:styleId="NoList10">
    <w:name w:val="No List10"/>
    <w:next w:val="NoList"/>
    <w:semiHidden/>
    <w:unhideWhenUsed/>
    <w:rsid w:val="00392B8E"/>
  </w:style>
  <w:style w:type="numbering" w:customStyle="1" w:styleId="NoList13">
    <w:name w:val="No List13"/>
    <w:next w:val="NoList"/>
    <w:semiHidden/>
    <w:unhideWhenUsed/>
    <w:rsid w:val="00392B8E"/>
  </w:style>
  <w:style w:type="numbering" w:customStyle="1" w:styleId="NoList14">
    <w:name w:val="No List14"/>
    <w:next w:val="NoList"/>
    <w:semiHidden/>
    <w:unhideWhenUsed/>
    <w:rsid w:val="00392B8E"/>
  </w:style>
  <w:style w:type="numbering" w:customStyle="1" w:styleId="NoList15">
    <w:name w:val="No List15"/>
    <w:next w:val="NoList"/>
    <w:uiPriority w:val="99"/>
    <w:semiHidden/>
    <w:unhideWhenUsed/>
    <w:rsid w:val="00392B8E"/>
  </w:style>
  <w:style w:type="numbering" w:customStyle="1" w:styleId="NoList16">
    <w:name w:val="No List16"/>
    <w:next w:val="NoList"/>
    <w:uiPriority w:val="99"/>
    <w:semiHidden/>
    <w:unhideWhenUsed/>
    <w:rsid w:val="00392B8E"/>
  </w:style>
  <w:style w:type="numbering" w:customStyle="1" w:styleId="NoList17">
    <w:name w:val="No List17"/>
    <w:next w:val="NoList"/>
    <w:semiHidden/>
    <w:unhideWhenUsed/>
    <w:rsid w:val="00392B8E"/>
  </w:style>
  <w:style w:type="numbering" w:customStyle="1" w:styleId="NoList18">
    <w:name w:val="No List18"/>
    <w:next w:val="NoList"/>
    <w:uiPriority w:val="99"/>
    <w:semiHidden/>
    <w:unhideWhenUsed/>
    <w:rsid w:val="00392B8E"/>
  </w:style>
  <w:style w:type="numbering" w:customStyle="1" w:styleId="NoList19">
    <w:name w:val="No List19"/>
    <w:next w:val="NoList"/>
    <w:uiPriority w:val="99"/>
    <w:semiHidden/>
    <w:unhideWhenUsed/>
    <w:rsid w:val="00392B8E"/>
  </w:style>
  <w:style w:type="numbering" w:customStyle="1" w:styleId="NoList20">
    <w:name w:val="No List20"/>
    <w:next w:val="NoList"/>
    <w:semiHidden/>
    <w:unhideWhenUsed/>
    <w:rsid w:val="00392B8E"/>
  </w:style>
  <w:style w:type="numbering" w:customStyle="1" w:styleId="NoList31">
    <w:name w:val="No List31"/>
    <w:next w:val="NoList"/>
    <w:semiHidden/>
    <w:unhideWhenUsed/>
    <w:rsid w:val="00392B8E"/>
  </w:style>
  <w:style w:type="numbering" w:customStyle="1" w:styleId="NoList41">
    <w:name w:val="No List41"/>
    <w:next w:val="NoList"/>
    <w:semiHidden/>
    <w:unhideWhenUsed/>
    <w:rsid w:val="00392B8E"/>
  </w:style>
  <w:style w:type="numbering" w:customStyle="1" w:styleId="NoList51">
    <w:name w:val="No List51"/>
    <w:next w:val="NoList"/>
    <w:semiHidden/>
    <w:unhideWhenUsed/>
    <w:rsid w:val="00392B8E"/>
  </w:style>
  <w:style w:type="numbering" w:customStyle="1" w:styleId="NoList61">
    <w:name w:val="No List61"/>
    <w:next w:val="NoList"/>
    <w:semiHidden/>
    <w:unhideWhenUsed/>
    <w:rsid w:val="00392B8E"/>
  </w:style>
  <w:style w:type="numbering" w:customStyle="1" w:styleId="NoList71">
    <w:name w:val="No List71"/>
    <w:next w:val="NoList"/>
    <w:semiHidden/>
    <w:unhideWhenUsed/>
    <w:rsid w:val="00392B8E"/>
  </w:style>
  <w:style w:type="numbering" w:customStyle="1" w:styleId="NoList81">
    <w:name w:val="No List81"/>
    <w:next w:val="NoList"/>
    <w:semiHidden/>
    <w:unhideWhenUsed/>
    <w:rsid w:val="00392B8E"/>
  </w:style>
  <w:style w:type="numbering" w:customStyle="1" w:styleId="NoList91">
    <w:name w:val="No List91"/>
    <w:next w:val="NoList"/>
    <w:semiHidden/>
    <w:unhideWhenUsed/>
    <w:rsid w:val="00392B8E"/>
  </w:style>
  <w:style w:type="numbering" w:customStyle="1" w:styleId="NoList101">
    <w:name w:val="No List101"/>
    <w:next w:val="NoList"/>
    <w:uiPriority w:val="99"/>
    <w:semiHidden/>
    <w:unhideWhenUsed/>
    <w:rsid w:val="00392B8E"/>
  </w:style>
  <w:style w:type="numbering" w:customStyle="1" w:styleId="NoList121">
    <w:name w:val="No List121"/>
    <w:next w:val="NoList"/>
    <w:semiHidden/>
    <w:unhideWhenUsed/>
    <w:rsid w:val="00392B8E"/>
  </w:style>
  <w:style w:type="numbering" w:customStyle="1" w:styleId="NoList131">
    <w:name w:val="No List131"/>
    <w:next w:val="NoList"/>
    <w:semiHidden/>
    <w:unhideWhenUsed/>
    <w:rsid w:val="00392B8E"/>
  </w:style>
  <w:style w:type="numbering" w:customStyle="1" w:styleId="NoList141">
    <w:name w:val="No List141"/>
    <w:next w:val="NoList"/>
    <w:semiHidden/>
    <w:unhideWhenUsed/>
    <w:rsid w:val="00392B8E"/>
  </w:style>
  <w:style w:type="paragraph" w:customStyle="1" w:styleId="Quote20">
    <w:name w:val="Quote2"/>
    <w:basedOn w:val="Default"/>
    <w:next w:val="Default"/>
    <w:qFormat/>
    <w:rsid w:val="00392B8E"/>
    <w:rPr>
      <w:rFonts w:eastAsia="Calibri"/>
      <w:color w:val="auto"/>
      <w:szCs w:val="22"/>
    </w:rPr>
  </w:style>
  <w:style w:type="character" w:customStyle="1" w:styleId="StyleLatinBaskervilleUnderline">
    <w:name w:val="Style (Latin) Baskerville Underline"/>
    <w:rsid w:val="00392B8E"/>
    <w:rPr>
      <w:rFonts w:ascii="Baskerville" w:hAnsi="Baskerville"/>
      <w:sz w:val="26"/>
      <w:u w:val="single"/>
    </w:rPr>
  </w:style>
  <w:style w:type="numbering" w:customStyle="1" w:styleId="NoList22">
    <w:name w:val="No List22"/>
    <w:next w:val="NoList"/>
    <w:semiHidden/>
    <w:unhideWhenUsed/>
    <w:rsid w:val="00392B8E"/>
  </w:style>
  <w:style w:type="numbering" w:customStyle="1" w:styleId="NoList23">
    <w:name w:val="No List23"/>
    <w:next w:val="NoList"/>
    <w:semiHidden/>
    <w:unhideWhenUsed/>
    <w:rsid w:val="00392B8E"/>
  </w:style>
  <w:style w:type="numbering" w:customStyle="1" w:styleId="NoList24">
    <w:name w:val="No List24"/>
    <w:next w:val="NoList"/>
    <w:semiHidden/>
    <w:unhideWhenUsed/>
    <w:rsid w:val="00392B8E"/>
  </w:style>
  <w:style w:type="numbering" w:customStyle="1" w:styleId="NoList25">
    <w:name w:val="No List25"/>
    <w:next w:val="NoList"/>
    <w:semiHidden/>
    <w:unhideWhenUsed/>
    <w:rsid w:val="00392B8E"/>
  </w:style>
  <w:style w:type="character" w:customStyle="1" w:styleId="dropcap1">
    <w:name w:val="dropcap1"/>
    <w:rsid w:val="00392B8E"/>
  </w:style>
  <w:style w:type="character" w:customStyle="1" w:styleId="HighlightedUnderlineEmphasis">
    <w:name w:val="Highlighted Underline Emphasis"/>
    <w:rsid w:val="00392B8E"/>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92B8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92B8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92B8E"/>
    <w:rPr>
      <w:rFonts w:ascii="Georgia" w:hAnsi="Georgia"/>
      <w:u w:val="single"/>
    </w:rPr>
  </w:style>
  <w:style w:type="paragraph" w:customStyle="1" w:styleId="StyleCardsGeorgia12ptBoldThickunderlineBorderSin">
    <w:name w:val="Style Cards + Georgia 12 pt Bold Thick underline Border: : (Sin..."/>
    <w:basedOn w:val="Normal"/>
    <w:qFormat/>
    <w:rsid w:val="00392B8E"/>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92B8E"/>
    <w:rPr>
      <w:rFonts w:ascii="Georgia" w:hAnsi="Georgia"/>
      <w:sz w:val="24"/>
      <w:u w:val="single"/>
    </w:rPr>
  </w:style>
  <w:style w:type="paragraph" w:customStyle="1" w:styleId="StyleCardsGeorgia">
    <w:name w:val="Style Cards + Georgia"/>
    <w:basedOn w:val="Normal"/>
    <w:qFormat/>
    <w:rsid w:val="00392B8E"/>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392B8E"/>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392B8E"/>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392B8E"/>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92B8E"/>
    <w:rPr>
      <w:b w:val="0"/>
      <w:bCs w:val="0"/>
      <w:sz w:val="22"/>
      <w:u w:val="single"/>
      <w:bdr w:val="none" w:sz="0" w:space="0" w:color="auto"/>
    </w:rPr>
  </w:style>
  <w:style w:type="character" w:customStyle="1" w:styleId="maintitle">
    <w:name w:val="maintitle"/>
    <w:basedOn w:val="DefaultParagraphFont"/>
    <w:rsid w:val="00392B8E"/>
  </w:style>
  <w:style w:type="character" w:customStyle="1" w:styleId="cit-title">
    <w:name w:val="cit-title"/>
    <w:basedOn w:val="DefaultParagraphFont"/>
    <w:rsid w:val="00392B8E"/>
  </w:style>
  <w:style w:type="paragraph" w:customStyle="1" w:styleId="txttitle">
    <w:name w:val="txttitle"/>
    <w:basedOn w:val="Normal"/>
    <w:rsid w:val="00392B8E"/>
    <w:pPr>
      <w:spacing w:before="100" w:beforeAutospacing="1" w:after="100" w:afterAutospacing="1"/>
    </w:pPr>
    <w:rPr>
      <w:sz w:val="24"/>
    </w:rPr>
  </w:style>
  <w:style w:type="character" w:customStyle="1" w:styleId="volume">
    <w:name w:val="volume"/>
    <w:basedOn w:val="DefaultParagraphFont"/>
    <w:rsid w:val="00392B8E"/>
  </w:style>
  <w:style w:type="character" w:customStyle="1" w:styleId="z3988">
    <w:name w:val="z3988"/>
    <w:basedOn w:val="DefaultParagraphFont"/>
    <w:rsid w:val="00392B8E"/>
  </w:style>
  <w:style w:type="character" w:customStyle="1" w:styleId="nowrap">
    <w:name w:val="nowrap"/>
    <w:basedOn w:val="DefaultParagraphFont"/>
    <w:rsid w:val="00392B8E"/>
  </w:style>
  <w:style w:type="paragraph" w:customStyle="1" w:styleId="SmallCards">
    <w:name w:val="Small Cards"/>
    <w:basedOn w:val="Normal"/>
    <w:link w:val="SmallCardsChar"/>
    <w:autoRedefine/>
    <w:rsid w:val="00392B8E"/>
    <w:rPr>
      <w:rFonts w:eastAsia="Times New Roman"/>
      <w:sz w:val="16"/>
      <w:szCs w:val="20"/>
    </w:rPr>
  </w:style>
  <w:style w:type="character" w:customStyle="1" w:styleId="freeaccess">
    <w:name w:val="freeaccess"/>
    <w:basedOn w:val="DefaultParagraphFont"/>
    <w:rsid w:val="00392B8E"/>
  </w:style>
  <w:style w:type="character" w:customStyle="1" w:styleId="articoloinside">
    <w:name w:val="articolo_inside"/>
    <w:rsid w:val="00392B8E"/>
  </w:style>
  <w:style w:type="paragraph" w:customStyle="1" w:styleId="pagetools">
    <w:name w:val="pagetools"/>
    <w:basedOn w:val="Normal"/>
    <w:uiPriority w:val="99"/>
    <w:qFormat/>
    <w:rsid w:val="00392B8E"/>
    <w:pPr>
      <w:spacing w:before="100" w:beforeAutospacing="1" w:after="100" w:afterAutospacing="1"/>
    </w:pPr>
    <w:rPr>
      <w:rFonts w:eastAsia="Times New Roman"/>
      <w:sz w:val="24"/>
    </w:rPr>
  </w:style>
  <w:style w:type="character" w:customStyle="1" w:styleId="job">
    <w:name w:val="job"/>
    <w:basedOn w:val="DefaultParagraphFont"/>
    <w:rsid w:val="00392B8E"/>
  </w:style>
  <w:style w:type="character" w:customStyle="1" w:styleId="publisher">
    <w:name w:val="publisher"/>
    <w:basedOn w:val="DefaultParagraphFont"/>
    <w:rsid w:val="00392B8E"/>
  </w:style>
  <w:style w:type="character" w:customStyle="1" w:styleId="pubyear">
    <w:name w:val="pubyear"/>
    <w:basedOn w:val="DefaultParagraphFont"/>
    <w:rsid w:val="00392B8E"/>
  </w:style>
  <w:style w:type="character" w:customStyle="1" w:styleId="pubcity">
    <w:name w:val="pubcity"/>
    <w:basedOn w:val="DefaultParagraphFont"/>
    <w:rsid w:val="00392B8E"/>
  </w:style>
  <w:style w:type="paragraph" w:customStyle="1" w:styleId="C-Text">
    <w:name w:val="C-Text"/>
    <w:basedOn w:val="Normal"/>
    <w:uiPriority w:val="99"/>
    <w:qFormat/>
    <w:rsid w:val="00392B8E"/>
    <w:pPr>
      <w:tabs>
        <w:tab w:val="num" w:pos="720"/>
      </w:tabs>
      <w:ind w:left="720" w:hanging="360"/>
    </w:pPr>
    <w:rPr>
      <w:rFonts w:ascii="Garamond" w:hAnsi="Garamond"/>
      <w:sz w:val="24"/>
    </w:rPr>
  </w:style>
  <w:style w:type="character" w:customStyle="1" w:styleId="ecdate">
    <w:name w:val="ec_date"/>
    <w:basedOn w:val="DefaultParagraphFont"/>
    <w:rsid w:val="00392B8E"/>
    <w:rPr>
      <w:rFonts w:ascii="Verdana" w:hAnsi="Verdana" w:hint="default"/>
      <w:sz w:val="20"/>
      <w:szCs w:val="20"/>
      <w:shd w:val="clear" w:color="auto" w:fill="FFFFFF"/>
    </w:rPr>
  </w:style>
  <w:style w:type="paragraph" w:customStyle="1" w:styleId="ecmsonormal">
    <w:name w:val="ec_msonormal"/>
    <w:basedOn w:val="Normal"/>
    <w:uiPriority w:val="99"/>
    <w:qFormat/>
    <w:rsid w:val="00392B8E"/>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392B8E"/>
  </w:style>
  <w:style w:type="character" w:customStyle="1" w:styleId="articleheadline">
    <w:name w:val="articleheadline"/>
    <w:basedOn w:val="DefaultParagraphFont"/>
    <w:rsid w:val="00392B8E"/>
  </w:style>
  <w:style w:type="paragraph" w:customStyle="1" w:styleId="u-intro">
    <w:name w:val="u-intro"/>
    <w:basedOn w:val="Normal"/>
    <w:uiPriority w:val="99"/>
    <w:qFormat/>
    <w:rsid w:val="00392B8E"/>
    <w:pPr>
      <w:spacing w:before="100" w:beforeAutospacing="1" w:after="100" w:afterAutospacing="1"/>
    </w:pPr>
    <w:rPr>
      <w:sz w:val="24"/>
    </w:rPr>
  </w:style>
  <w:style w:type="character" w:customStyle="1" w:styleId="u-byline">
    <w:name w:val="u-byline"/>
    <w:basedOn w:val="DefaultParagraphFont"/>
    <w:rsid w:val="00392B8E"/>
  </w:style>
  <w:style w:type="character" w:customStyle="1" w:styleId="articlebya">
    <w:name w:val="articleby_a"/>
    <w:basedOn w:val="DefaultParagraphFont"/>
    <w:rsid w:val="00392B8E"/>
  </w:style>
  <w:style w:type="character" w:customStyle="1" w:styleId="popupwinby">
    <w:name w:val="popupwinby"/>
    <w:basedOn w:val="DefaultParagraphFont"/>
    <w:rsid w:val="00392B8E"/>
  </w:style>
  <w:style w:type="character" w:customStyle="1" w:styleId="storyheader">
    <w:name w:val="storyheader"/>
    <w:basedOn w:val="DefaultParagraphFont"/>
    <w:rsid w:val="00392B8E"/>
  </w:style>
  <w:style w:type="character" w:customStyle="1" w:styleId="marron">
    <w:name w:val="marron"/>
    <w:basedOn w:val="DefaultParagraphFont"/>
    <w:rsid w:val="00392B8E"/>
  </w:style>
  <w:style w:type="character" w:customStyle="1" w:styleId="StyleNormalWeb10ptChar">
    <w:name w:val="Style Normal (Web) + 10 pt Char"/>
    <w:basedOn w:val="DefaultParagraphFont"/>
    <w:rsid w:val="00392B8E"/>
    <w:rPr>
      <w:szCs w:val="24"/>
      <w:lang w:val="en-US" w:eastAsia="en-US" w:bidi="ar-SA"/>
    </w:rPr>
  </w:style>
  <w:style w:type="paragraph" w:customStyle="1" w:styleId="TagCiteShells">
    <w:name w:val="Tag/Cite/Shells"/>
    <w:basedOn w:val="Normal"/>
    <w:uiPriority w:val="99"/>
    <w:qFormat/>
    <w:rsid w:val="00392B8E"/>
    <w:rPr>
      <w:b/>
    </w:rPr>
  </w:style>
  <w:style w:type="paragraph" w:customStyle="1" w:styleId="DefinitionTerm">
    <w:name w:val="Definition Term"/>
    <w:basedOn w:val="Normal"/>
    <w:next w:val="Normal"/>
    <w:uiPriority w:val="99"/>
    <w:qFormat/>
    <w:rsid w:val="00392B8E"/>
    <w:rPr>
      <w:snapToGrid w:val="0"/>
      <w:sz w:val="24"/>
    </w:rPr>
  </w:style>
  <w:style w:type="character" w:customStyle="1" w:styleId="Style3CharChar">
    <w:name w:val="Style3 Char Char"/>
    <w:basedOn w:val="DefaultParagraphFont"/>
    <w:rsid w:val="00392B8E"/>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392B8E"/>
    <w:pPr>
      <w:spacing w:after="60"/>
    </w:pPr>
    <w:rPr>
      <w:rFonts w:eastAsia="SimSun" w:cs="Times New Roman"/>
      <w:bCs w:val="0"/>
      <w:sz w:val="20"/>
      <w:lang w:eastAsia="zh-CN"/>
    </w:rPr>
  </w:style>
  <w:style w:type="character" w:customStyle="1" w:styleId="NormalChar0">
    <w:name w:val="Normal Char"/>
    <w:basedOn w:val="DefaultParagraphFont"/>
    <w:rsid w:val="00392B8E"/>
    <w:rPr>
      <w:lang w:eastAsia="en-US"/>
    </w:rPr>
  </w:style>
  <w:style w:type="character" w:customStyle="1" w:styleId="BoldUnderlineChar4">
    <w:name w:val="Bold + Underline Char"/>
    <w:basedOn w:val="DefaultParagraphFont"/>
    <w:rsid w:val="00392B8E"/>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392B8E"/>
  </w:style>
  <w:style w:type="character" w:customStyle="1" w:styleId="CharacterStyle7">
    <w:name w:val="Character Style 7"/>
    <w:rsid w:val="00392B8E"/>
    <w:rPr>
      <w:rFonts w:ascii="Arial Narrow" w:hAnsi="Arial Narrow" w:cs="Arial Narrow"/>
      <w:sz w:val="20"/>
      <w:szCs w:val="20"/>
      <w:u w:val="single"/>
    </w:rPr>
  </w:style>
  <w:style w:type="character" w:customStyle="1" w:styleId="StyleStyle4Char">
    <w:name w:val="Style Style4 + Char"/>
    <w:basedOn w:val="DefaultParagraphFont"/>
    <w:rsid w:val="00392B8E"/>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92B8E"/>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392B8E"/>
    <w:rPr>
      <w:rFonts w:ascii="Verdana" w:hAnsi="Verdana"/>
      <w:sz w:val="21"/>
      <w:szCs w:val="21"/>
      <w:u w:val="thick"/>
    </w:rPr>
  </w:style>
  <w:style w:type="paragraph" w:customStyle="1" w:styleId="Cite8">
    <w:name w:val="Cite8"/>
    <w:basedOn w:val="Normal"/>
    <w:autoRedefine/>
    <w:uiPriority w:val="99"/>
    <w:qFormat/>
    <w:rsid w:val="00392B8E"/>
    <w:rPr>
      <w:rFonts w:eastAsia="Calibri"/>
      <w:sz w:val="16"/>
    </w:rPr>
  </w:style>
  <w:style w:type="character" w:customStyle="1" w:styleId="BoxX2">
    <w:name w:val="BoxX2"/>
    <w:qFormat/>
    <w:rsid w:val="00392B8E"/>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392B8E"/>
    <w:rPr>
      <w:rFonts w:ascii="Garamond" w:hAnsi="Garamond" w:hint="default"/>
      <w:sz w:val="16"/>
    </w:rPr>
  </w:style>
  <w:style w:type="paragraph" w:customStyle="1" w:styleId="StyleStyle49pt9">
    <w:name w:val="Style Style4 + 9 pt9"/>
    <w:basedOn w:val="Style4"/>
    <w:link w:val="StyleStyle49pt9Char"/>
    <w:rsid w:val="00392B8E"/>
    <w:rPr>
      <w:rFonts w:ascii="Times New Roman" w:eastAsia="SimSun" w:hAnsi="Times New Roman"/>
      <w:lang w:eastAsia="zh-CN"/>
    </w:rPr>
  </w:style>
  <w:style w:type="character" w:customStyle="1" w:styleId="StyleStyle49pt9Char">
    <w:name w:val="Style Style4 + 9 pt9 Char"/>
    <w:link w:val="StyleStyle49pt9"/>
    <w:rsid w:val="00392B8E"/>
    <w:rPr>
      <w:rFonts w:ascii="Times New Roman" w:eastAsia="SimSun" w:hAnsi="Times New Roman"/>
      <w:u w:val="single"/>
      <w:lang w:eastAsia="zh-CN"/>
    </w:rPr>
  </w:style>
  <w:style w:type="character" w:customStyle="1" w:styleId="UnderlineCard1">
    <w:name w:val="Underline Card"/>
    <w:uiPriority w:val="6"/>
    <w:qFormat/>
    <w:rsid w:val="00392B8E"/>
    <w:rPr>
      <w:rFonts w:ascii="Arial" w:hAnsi="Arial"/>
      <w:b w:val="0"/>
      <w:bCs/>
      <w:sz w:val="20"/>
      <w:u w:val="single"/>
    </w:rPr>
  </w:style>
  <w:style w:type="paragraph" w:customStyle="1" w:styleId="DebateBlocking">
    <w:name w:val="DebateBlocking"/>
    <w:basedOn w:val="Normal"/>
    <w:next w:val="Nothing"/>
    <w:uiPriority w:val="99"/>
    <w:qFormat/>
    <w:rsid w:val="00392B8E"/>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392B8E"/>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92B8E"/>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392B8E"/>
    <w:pPr>
      <w:spacing w:before="100" w:beforeAutospacing="1" w:after="100" w:afterAutospacing="1"/>
    </w:pPr>
    <w:rPr>
      <w:rFonts w:eastAsia="Times New Roman"/>
      <w:sz w:val="24"/>
    </w:rPr>
  </w:style>
  <w:style w:type="character" w:customStyle="1" w:styleId="created">
    <w:name w:val="created"/>
    <w:basedOn w:val="DefaultParagraphFont"/>
    <w:rsid w:val="00392B8E"/>
  </w:style>
  <w:style w:type="paragraph" w:customStyle="1" w:styleId="8font">
    <w:name w:val="8font"/>
    <w:basedOn w:val="Normal"/>
    <w:next w:val="Normal"/>
    <w:autoRedefine/>
    <w:uiPriority w:val="99"/>
    <w:qFormat/>
    <w:rsid w:val="00392B8E"/>
    <w:rPr>
      <w:rFonts w:eastAsia="Cambria"/>
      <w:sz w:val="16"/>
      <w:szCs w:val="16"/>
    </w:rPr>
  </w:style>
  <w:style w:type="paragraph" w:customStyle="1" w:styleId="CiteLittle">
    <w:name w:val="Cite Little"/>
    <w:next w:val="Normal"/>
    <w:qFormat/>
    <w:rsid w:val="00392B8E"/>
    <w:rPr>
      <w:rFonts w:ascii="Arial" w:eastAsia="Times New Roman" w:hAnsi="Arial" w:cs="Times New Roman"/>
      <w:bCs/>
      <w:kern w:val="32"/>
      <w:sz w:val="16"/>
      <w:szCs w:val="32"/>
    </w:rPr>
  </w:style>
  <w:style w:type="character" w:customStyle="1" w:styleId="StyleAsianMSMinchoBold">
    <w:name w:val="Style (Asian) MS Mincho Bold"/>
    <w:rsid w:val="00392B8E"/>
    <w:rPr>
      <w:rFonts w:ascii="Times New Roman" w:eastAsia="MS Mincho" w:hAnsi="Times New Roman"/>
      <w:b/>
      <w:bCs/>
      <w:u w:val="thick"/>
    </w:rPr>
  </w:style>
  <w:style w:type="character" w:customStyle="1" w:styleId="StyleAsianMSMincho">
    <w:name w:val="Style (Asian) MS Mincho"/>
    <w:rsid w:val="00392B8E"/>
    <w:rPr>
      <w:rFonts w:ascii="Times New Roman" w:eastAsia="MS Mincho" w:hAnsi="Times New Roman"/>
      <w:u w:val="thick"/>
    </w:rPr>
  </w:style>
  <w:style w:type="paragraph" w:customStyle="1" w:styleId="docheader">
    <w:name w:val="doc header"/>
    <w:autoRedefine/>
    <w:qFormat/>
    <w:rsid w:val="00392B8E"/>
    <w:rPr>
      <w:rFonts w:ascii="Times New Roman" w:eastAsia="Malgun Gothic" w:hAnsi="Times New Roman" w:cs="Times New Roman"/>
      <w:b/>
      <w:sz w:val="20"/>
    </w:rPr>
  </w:style>
  <w:style w:type="paragraph" w:customStyle="1" w:styleId="docfooter">
    <w:name w:val="doc footer"/>
    <w:autoRedefine/>
    <w:qFormat/>
    <w:rsid w:val="00392B8E"/>
    <w:pPr>
      <w:jc w:val="right"/>
    </w:pPr>
    <w:rPr>
      <w:rFonts w:ascii="Times New Roman" w:eastAsia="Malgun Gothic" w:hAnsi="Times New Roman" w:cs="Times New Roman"/>
      <w:b/>
      <w:sz w:val="22"/>
    </w:rPr>
  </w:style>
  <w:style w:type="character" w:customStyle="1" w:styleId="crosslinkpopup">
    <w:name w:val="crosslinkpopup"/>
    <w:rsid w:val="00392B8E"/>
  </w:style>
  <w:style w:type="character" w:customStyle="1" w:styleId="CardCharChar1">
    <w:name w:val="Card Char Char1"/>
    <w:rsid w:val="00392B8E"/>
    <w:rPr>
      <w:b/>
      <w:bCs/>
      <w:sz w:val="28"/>
      <w:szCs w:val="28"/>
    </w:rPr>
  </w:style>
  <w:style w:type="paragraph" w:customStyle="1" w:styleId="bloctitles">
    <w:name w:val="bloc titles"/>
    <w:basedOn w:val="Heading1"/>
    <w:next w:val="Normal"/>
    <w:link w:val="bloctitlesChar"/>
    <w:autoRedefine/>
    <w:qFormat/>
    <w:rsid w:val="00392B8E"/>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392B8E"/>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392B8E"/>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392B8E"/>
    <w:rPr>
      <w:rFonts w:ascii="Calibri" w:eastAsia="Times New Roman" w:hAnsi="Calibri" w:cs="Times New Roman"/>
      <w:b/>
      <w:caps/>
      <w:sz w:val="4"/>
      <w:szCs w:val="32"/>
      <w:u w:val="single"/>
    </w:rPr>
  </w:style>
  <w:style w:type="character" w:customStyle="1" w:styleId="UnderlineBoldChar">
    <w:name w:val="Underline Bold Char"/>
    <w:locked/>
    <w:rsid w:val="00392B8E"/>
    <w:rPr>
      <w:rFonts w:ascii="Times New Roman" w:eastAsia="Times New Roman" w:hAnsi="Times New Roman" w:cs="Calibri"/>
      <w:b/>
      <w:sz w:val="24"/>
      <w:szCs w:val="20"/>
      <w:u w:val="single"/>
    </w:rPr>
  </w:style>
  <w:style w:type="character" w:customStyle="1" w:styleId="tagChar">
    <w:name w:val="%tag Char"/>
    <w:link w:val="tag"/>
    <w:uiPriority w:val="99"/>
    <w:rsid w:val="00392B8E"/>
    <w:rPr>
      <w:rFonts w:ascii="Garamond" w:eastAsia="Calibri" w:hAnsi="Garamond" w:cs="Calibri"/>
      <w:bCs/>
      <w:sz w:val="18"/>
    </w:rPr>
  </w:style>
  <w:style w:type="character" w:customStyle="1" w:styleId="AAAcardChar">
    <w:name w:val="AAAcard Char"/>
    <w:link w:val="AAAcard"/>
    <w:uiPriority w:val="99"/>
    <w:rsid w:val="00392B8E"/>
    <w:rPr>
      <w:rFonts w:ascii="Calibri" w:eastAsia="Times New Roman" w:hAnsi="Calibri" w:cs="Calibri"/>
      <w:sz w:val="22"/>
    </w:rPr>
  </w:style>
  <w:style w:type="character" w:customStyle="1" w:styleId="underlineCharChar0">
    <w:name w:val="underline Char Char"/>
    <w:rsid w:val="00392B8E"/>
    <w:rPr>
      <w:rFonts w:ascii="Arial Narrow" w:eastAsia="Times New Roman" w:hAnsi="Arial Narrow" w:cs="Calibri"/>
      <w:sz w:val="24"/>
      <w:u w:val="single"/>
    </w:rPr>
  </w:style>
  <w:style w:type="paragraph" w:customStyle="1" w:styleId="tagstyle0">
    <w:name w:val="tagstyle"/>
    <w:basedOn w:val="Normal"/>
    <w:rsid w:val="00392B8E"/>
    <w:pPr>
      <w:spacing w:before="100" w:beforeAutospacing="1" w:after="100" w:afterAutospacing="1"/>
    </w:pPr>
    <w:rPr>
      <w:rFonts w:eastAsia="Times New Roman"/>
      <w:sz w:val="24"/>
    </w:rPr>
  </w:style>
  <w:style w:type="character" w:customStyle="1" w:styleId="newsstorytitle">
    <w:name w:val="news_story_title"/>
    <w:rsid w:val="00392B8E"/>
  </w:style>
  <w:style w:type="character" w:customStyle="1" w:styleId="yqlink">
    <w:name w:val="yqlink"/>
    <w:rsid w:val="00392B8E"/>
  </w:style>
  <w:style w:type="character" w:customStyle="1" w:styleId="clbody">
    <w:name w:val="clbody"/>
    <w:rsid w:val="00392B8E"/>
  </w:style>
  <w:style w:type="character" w:customStyle="1" w:styleId="Boxing">
    <w:name w:val="Boxing"/>
    <w:rsid w:val="00392B8E"/>
    <w:rPr>
      <w:rFonts w:ascii="Arial Narrow" w:hAnsi="Arial Narrow"/>
      <w:dstrike w:val="0"/>
      <w:sz w:val="20"/>
      <w:bdr w:val="single" w:sz="2" w:space="0" w:color="auto"/>
      <w:vertAlign w:val="baseline"/>
    </w:rPr>
  </w:style>
  <w:style w:type="paragraph" w:customStyle="1" w:styleId="Analyticals">
    <w:name w:val="Analyticals"/>
    <w:basedOn w:val="Normal"/>
    <w:rsid w:val="00392B8E"/>
    <w:rPr>
      <w:rFonts w:eastAsia="Times New Roman"/>
      <w:sz w:val="24"/>
    </w:rPr>
  </w:style>
  <w:style w:type="character" w:customStyle="1" w:styleId="norm">
    <w:name w:val="norm"/>
    <w:rsid w:val="00392B8E"/>
  </w:style>
  <w:style w:type="character" w:customStyle="1" w:styleId="boldandunderlinecharcharcharcharcharcharcharcharcharcharcharcharcharcharcharchar0">
    <w:name w:val="boldandunderlinecharcharcharcharcharcharcharcharcharcharcharcharcharcharcharchar"/>
    <w:rsid w:val="00392B8E"/>
  </w:style>
  <w:style w:type="character" w:customStyle="1" w:styleId="underlinecharcharcharcharcharcharcharcharcharcharcharcharcharchar0">
    <w:name w:val="underlinecharcharcharcharcharcharcharcharcharcharcharcharcharchar"/>
    <w:rsid w:val="00392B8E"/>
  </w:style>
  <w:style w:type="character" w:customStyle="1" w:styleId="CharCharCharCharCharChar1Char">
    <w:name w:val="Char Char Char Char Char Char1 Char"/>
    <w:rsid w:val="00392B8E"/>
    <w:rPr>
      <w:rFonts w:ascii="Times New Roman" w:eastAsia="Times New Roman" w:hAnsi="Times New Roman" w:cs="Times New Roman"/>
      <w:b/>
      <w:sz w:val="24"/>
      <w:szCs w:val="24"/>
    </w:rPr>
  </w:style>
  <w:style w:type="character" w:customStyle="1" w:styleId="emphasis22">
    <w:name w:val="emphasis2"/>
    <w:rsid w:val="00392B8E"/>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92B8E"/>
    <w:rPr>
      <w:sz w:val="24"/>
      <w:szCs w:val="24"/>
      <w:lang w:val="en-US" w:eastAsia="en-US" w:bidi="ar-SA"/>
    </w:rPr>
  </w:style>
  <w:style w:type="character" w:customStyle="1" w:styleId="NewTag">
    <w:name w:val="NewTag"/>
    <w:uiPriority w:val="1"/>
    <w:qFormat/>
    <w:rsid w:val="00392B8E"/>
    <w:rPr>
      <w:rFonts w:ascii="Georgia" w:hAnsi="Georgia"/>
      <w:b/>
      <w:sz w:val="24"/>
    </w:rPr>
  </w:style>
  <w:style w:type="character" w:customStyle="1" w:styleId="searchtools-record-title">
    <w:name w:val="searchtools-record-title"/>
    <w:basedOn w:val="DefaultParagraphFont"/>
    <w:rsid w:val="00392B8E"/>
  </w:style>
  <w:style w:type="character" w:customStyle="1" w:styleId="rightside">
    <w:name w:val="rightside"/>
    <w:rsid w:val="00392B8E"/>
  </w:style>
  <w:style w:type="character" w:customStyle="1" w:styleId="flourish">
    <w:name w:val="flourish"/>
    <w:rsid w:val="00392B8E"/>
  </w:style>
  <w:style w:type="character" w:customStyle="1" w:styleId="style150">
    <w:name w:val="style150"/>
    <w:rsid w:val="00392B8E"/>
  </w:style>
  <w:style w:type="character" w:customStyle="1" w:styleId="head">
    <w:name w:val="head"/>
    <w:rsid w:val="00392B8E"/>
  </w:style>
  <w:style w:type="character" w:customStyle="1" w:styleId="apturelink">
    <w:name w:val="apturelink"/>
    <w:rsid w:val="00392B8E"/>
  </w:style>
  <w:style w:type="character" w:customStyle="1" w:styleId="apturelinkicon">
    <w:name w:val="apturelinkicon"/>
    <w:rsid w:val="00392B8E"/>
  </w:style>
  <w:style w:type="character" w:customStyle="1" w:styleId="titletxt">
    <w:name w:val="titletxt"/>
    <w:rsid w:val="00392B8E"/>
  </w:style>
  <w:style w:type="character" w:customStyle="1" w:styleId="colbcopy">
    <w:name w:val="colbcopy"/>
    <w:rsid w:val="00392B8E"/>
  </w:style>
  <w:style w:type="character" w:customStyle="1" w:styleId="hcard">
    <w:name w:val="hcard"/>
    <w:rsid w:val="00392B8E"/>
  </w:style>
  <w:style w:type="table" w:styleId="MediumGrid2">
    <w:name w:val="Medium Grid 2"/>
    <w:basedOn w:val="TableNormal"/>
    <w:uiPriority w:val="68"/>
    <w:rsid w:val="00392B8E"/>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392B8E"/>
    <w:pPr>
      <w:widowControl/>
      <w:autoSpaceDE/>
      <w:autoSpaceDN/>
      <w:adjustRightInd/>
    </w:pPr>
    <w:rPr>
      <w:rFonts w:ascii="Courier" w:eastAsia="Cambria" w:hAnsi="Courier"/>
      <w:sz w:val="21"/>
      <w:szCs w:val="21"/>
    </w:rPr>
  </w:style>
  <w:style w:type="paragraph" w:customStyle="1" w:styleId="hotroute2">
    <w:name w:val="hotroute"/>
    <w:basedOn w:val="Normal"/>
    <w:qFormat/>
    <w:rsid w:val="00392B8E"/>
    <w:pPr>
      <w:ind w:left="288"/>
    </w:pPr>
  </w:style>
  <w:style w:type="paragraph" w:customStyle="1" w:styleId="DeleteAnalytics">
    <w:name w:val="Delete Analytics"/>
    <w:basedOn w:val="Heading4"/>
    <w:qFormat/>
    <w:rsid w:val="00392B8E"/>
    <w:rPr>
      <w:bCs w:val="0"/>
      <w:color w:val="800000"/>
    </w:rPr>
  </w:style>
  <w:style w:type="paragraph" w:customStyle="1" w:styleId="ReallyFuckingSmall0">
    <w:name w:val="Really Fucking Small"/>
    <w:basedOn w:val="Normal"/>
    <w:link w:val="ReallyFuckingSmallChar0"/>
    <w:rsid w:val="00392B8E"/>
    <w:pPr>
      <w:ind w:left="144"/>
    </w:pPr>
    <w:rPr>
      <w:rFonts w:eastAsia="Times New Roman"/>
      <w:sz w:val="12"/>
    </w:rPr>
  </w:style>
  <w:style w:type="character" w:customStyle="1" w:styleId="ReallyFuckingSmallChar0">
    <w:name w:val="Really Fucking Small Char"/>
    <w:link w:val="ReallyFuckingSmall0"/>
    <w:rsid w:val="00392B8E"/>
    <w:rPr>
      <w:rFonts w:ascii="Calibri" w:eastAsia="Times New Roman" w:hAnsi="Calibri" w:cs="Calibri"/>
      <w:sz w:val="12"/>
    </w:rPr>
  </w:style>
  <w:style w:type="paragraph" w:customStyle="1" w:styleId="Boxempahsis">
    <w:name w:val="Box empahsis"/>
    <w:basedOn w:val="Normal"/>
    <w:link w:val="BoxempahsisChar"/>
    <w:qFormat/>
    <w:rsid w:val="00392B8E"/>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392B8E"/>
    <w:rPr>
      <w:rFonts w:ascii="Franklin Gothic Heavy" w:hAnsi="Franklin Gothic Heavy" w:cs="Calibri"/>
      <w:u w:val="single"/>
      <w:bdr w:val="single" w:sz="4" w:space="0" w:color="auto"/>
    </w:rPr>
  </w:style>
  <w:style w:type="character" w:customStyle="1" w:styleId="Qualified">
    <w:name w:val="Qualified"/>
    <w:rsid w:val="00392B8E"/>
    <w:rPr>
      <w:rFonts w:asciiTheme="majorHAnsi" w:hAnsiTheme="majorHAnsi"/>
      <w:b/>
      <w:bCs/>
      <w:sz w:val="16"/>
    </w:rPr>
  </w:style>
  <w:style w:type="character" w:customStyle="1" w:styleId="Underline-Highlighted-WFU">
    <w:name w:val="Underline-Highlighted-WFU"/>
    <w:basedOn w:val="DefaultParagraphFont"/>
    <w:uiPriority w:val="1"/>
    <w:qFormat/>
    <w:rsid w:val="00392B8E"/>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92B8E"/>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392B8E"/>
    <w:rPr>
      <w:rFonts w:ascii="Arial" w:eastAsia="Times New Roman" w:hAnsi="Arial" w:cs="Arial"/>
      <w:b/>
      <w:bCs/>
      <w:kern w:val="32"/>
      <w:sz w:val="28"/>
      <w:szCs w:val="32"/>
    </w:rPr>
  </w:style>
  <w:style w:type="character" w:customStyle="1" w:styleId="columntexthead">
    <w:name w:val="columntexthead"/>
    <w:rsid w:val="00392B8E"/>
  </w:style>
  <w:style w:type="character" w:customStyle="1" w:styleId="instruction">
    <w:name w:val="instruction"/>
    <w:rsid w:val="00392B8E"/>
  </w:style>
  <w:style w:type="character" w:customStyle="1" w:styleId="listpipe">
    <w:name w:val="listpipe"/>
    <w:rsid w:val="00392B8E"/>
  </w:style>
  <w:style w:type="character" w:customStyle="1" w:styleId="imagelink">
    <w:name w:val="imagelink"/>
    <w:rsid w:val="00392B8E"/>
  </w:style>
  <w:style w:type="character" w:customStyle="1" w:styleId="leadin">
    <w:name w:val="leadin"/>
    <w:rsid w:val="00392B8E"/>
  </w:style>
  <w:style w:type="character" w:customStyle="1" w:styleId="noticiabyline">
    <w:name w:val="noticia_byline"/>
    <w:rsid w:val="00392B8E"/>
  </w:style>
  <w:style w:type="character" w:customStyle="1" w:styleId="rightnowyahoo">
    <w:name w:val="right_now_yahoo"/>
    <w:rsid w:val="00392B8E"/>
  </w:style>
  <w:style w:type="character" w:customStyle="1" w:styleId="submittedmeta">
    <w:name w:val="submitted meta"/>
    <w:rsid w:val="00392B8E"/>
  </w:style>
  <w:style w:type="character" w:customStyle="1" w:styleId="A10">
    <w:name w:val="A10"/>
    <w:uiPriority w:val="99"/>
    <w:rsid w:val="00392B8E"/>
    <w:rPr>
      <w:color w:val="000000"/>
      <w:sz w:val="12"/>
      <w:szCs w:val="12"/>
    </w:rPr>
  </w:style>
  <w:style w:type="paragraph" w:customStyle="1" w:styleId="Pa7">
    <w:name w:val="Pa7"/>
    <w:basedOn w:val="Default"/>
    <w:next w:val="Default"/>
    <w:uiPriority w:val="99"/>
    <w:qFormat/>
    <w:rsid w:val="00392B8E"/>
    <w:pPr>
      <w:spacing w:before="280" w:line="221" w:lineRule="atLeast"/>
    </w:pPr>
    <w:rPr>
      <w:rFonts w:ascii="Baskerville" w:hAnsi="Baskerville"/>
      <w:color w:val="auto"/>
    </w:rPr>
  </w:style>
  <w:style w:type="character" w:customStyle="1" w:styleId="AAAunderline">
    <w:name w:val="AAAunderline"/>
    <w:qFormat/>
    <w:rsid w:val="00392B8E"/>
    <w:rPr>
      <w:b/>
      <w:u w:val="single"/>
    </w:rPr>
  </w:style>
  <w:style w:type="paragraph" w:customStyle="1" w:styleId="IndexHeader">
    <w:name w:val="Index Header"/>
    <w:basedOn w:val="Normal"/>
    <w:rsid w:val="00392B8E"/>
    <w:pPr>
      <w:ind w:left="-720"/>
      <w:outlineLvl w:val="0"/>
    </w:pPr>
    <w:rPr>
      <w:rFonts w:eastAsia="Times New Roman"/>
      <w:b/>
      <w:bCs/>
      <w:sz w:val="36"/>
      <w:szCs w:val="20"/>
    </w:rPr>
  </w:style>
  <w:style w:type="character" w:customStyle="1" w:styleId="IndexHeaderChar">
    <w:name w:val="Index Header Char"/>
    <w:rsid w:val="00392B8E"/>
    <w:rPr>
      <w:rFonts w:ascii="Times New Roman" w:eastAsia="Times New Roman" w:hAnsi="Times New Roman"/>
      <w:b/>
      <w:bCs/>
      <w:sz w:val="36"/>
    </w:rPr>
  </w:style>
  <w:style w:type="paragraph" w:customStyle="1" w:styleId="CardRead">
    <w:name w:val="Card_Read"/>
    <w:basedOn w:val="Normal"/>
    <w:rsid w:val="00392B8E"/>
    <w:rPr>
      <w:rFonts w:ascii="Times" w:eastAsia="Times" w:hAnsi="Times"/>
      <w:szCs w:val="20"/>
    </w:rPr>
  </w:style>
  <w:style w:type="paragraph" w:customStyle="1" w:styleId="CardNU">
    <w:name w:val="CardNU"/>
    <w:basedOn w:val="Normal"/>
    <w:rsid w:val="00392B8E"/>
    <w:rPr>
      <w:rFonts w:ascii="Times" w:eastAsia="Times" w:hAnsi="Times"/>
      <w:sz w:val="14"/>
      <w:szCs w:val="20"/>
    </w:rPr>
  </w:style>
  <w:style w:type="paragraph" w:customStyle="1" w:styleId="StyleHeading310pt">
    <w:name w:val="Style Heading 3 + 10 pt"/>
    <w:basedOn w:val="Heading3"/>
    <w:rsid w:val="00392B8E"/>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392B8E"/>
    <w:rPr>
      <w:rFonts w:ascii="Times New Roman" w:eastAsia="Times New Roman" w:hAnsi="Times New Roman" w:cs="Arial"/>
      <w:b/>
      <w:bCs/>
      <w:sz w:val="26"/>
      <w:szCs w:val="26"/>
    </w:rPr>
  </w:style>
  <w:style w:type="paragraph" w:customStyle="1" w:styleId="Style30">
    <w:name w:val="Style 3"/>
    <w:basedOn w:val="Normal"/>
    <w:rsid w:val="00392B8E"/>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392B8E"/>
    <w:pPr>
      <w:spacing w:after="60"/>
    </w:pPr>
    <w:rPr>
      <w:rFonts w:eastAsia="Times New Roman"/>
      <w:sz w:val="18"/>
    </w:rPr>
  </w:style>
  <w:style w:type="paragraph" w:customStyle="1" w:styleId="OmniPage8">
    <w:name w:val="OmniPage #8"/>
    <w:basedOn w:val="Normal"/>
    <w:rsid w:val="00392B8E"/>
    <w:rPr>
      <w:rFonts w:eastAsia="Times New Roman"/>
      <w:color w:val="000000"/>
      <w:szCs w:val="20"/>
    </w:rPr>
  </w:style>
  <w:style w:type="paragraph" w:customStyle="1" w:styleId="OmniPage2">
    <w:name w:val="OmniPage #2"/>
    <w:basedOn w:val="Normal"/>
    <w:rsid w:val="00392B8E"/>
    <w:rPr>
      <w:rFonts w:eastAsia="Times New Roman"/>
      <w:color w:val="000000"/>
      <w:szCs w:val="20"/>
    </w:rPr>
  </w:style>
  <w:style w:type="paragraph" w:customStyle="1" w:styleId="OmniPage6">
    <w:name w:val="OmniPage #6"/>
    <w:basedOn w:val="Normal"/>
    <w:rsid w:val="00392B8E"/>
    <w:rPr>
      <w:rFonts w:eastAsia="Times New Roman"/>
      <w:color w:val="000000"/>
      <w:szCs w:val="20"/>
    </w:rPr>
  </w:style>
  <w:style w:type="paragraph" w:customStyle="1" w:styleId="OmniPage7">
    <w:name w:val="OmniPage #7"/>
    <w:basedOn w:val="Normal"/>
    <w:rsid w:val="00392B8E"/>
    <w:rPr>
      <w:rFonts w:eastAsia="Times New Roman"/>
      <w:color w:val="000000"/>
      <w:szCs w:val="20"/>
    </w:rPr>
  </w:style>
  <w:style w:type="paragraph" w:customStyle="1" w:styleId="OmniPage11">
    <w:name w:val="OmniPage #11"/>
    <w:basedOn w:val="Normal"/>
    <w:rsid w:val="00392B8E"/>
    <w:rPr>
      <w:rFonts w:eastAsia="Times New Roman"/>
      <w:color w:val="000000"/>
      <w:szCs w:val="20"/>
    </w:rPr>
  </w:style>
  <w:style w:type="paragraph" w:customStyle="1" w:styleId="OmniPage12">
    <w:name w:val="OmniPage #12"/>
    <w:basedOn w:val="Normal"/>
    <w:rsid w:val="00392B8E"/>
    <w:rPr>
      <w:rFonts w:eastAsia="Times New Roman"/>
      <w:color w:val="000000"/>
      <w:szCs w:val="20"/>
    </w:rPr>
  </w:style>
  <w:style w:type="paragraph" w:customStyle="1" w:styleId="OmniPage13">
    <w:name w:val="OmniPage #13"/>
    <w:basedOn w:val="Normal"/>
    <w:rsid w:val="00392B8E"/>
    <w:rPr>
      <w:rFonts w:eastAsia="Times New Roman"/>
      <w:color w:val="000000"/>
      <w:szCs w:val="20"/>
    </w:rPr>
  </w:style>
  <w:style w:type="paragraph" w:customStyle="1" w:styleId="OmniPage14">
    <w:name w:val="OmniPage #14"/>
    <w:basedOn w:val="Normal"/>
    <w:rsid w:val="00392B8E"/>
    <w:rPr>
      <w:rFonts w:eastAsia="Times New Roman"/>
      <w:color w:val="000000"/>
      <w:szCs w:val="20"/>
    </w:rPr>
  </w:style>
  <w:style w:type="paragraph" w:customStyle="1" w:styleId="OmniPage15">
    <w:name w:val="OmniPage #15"/>
    <w:basedOn w:val="Normal"/>
    <w:rsid w:val="00392B8E"/>
    <w:rPr>
      <w:rFonts w:eastAsia="Times New Roman"/>
      <w:color w:val="000000"/>
      <w:szCs w:val="20"/>
    </w:rPr>
  </w:style>
  <w:style w:type="paragraph" w:customStyle="1" w:styleId="OmniPage17">
    <w:name w:val="OmniPage #17"/>
    <w:basedOn w:val="Normal"/>
    <w:rsid w:val="00392B8E"/>
    <w:rPr>
      <w:rFonts w:eastAsia="Times New Roman"/>
      <w:color w:val="000000"/>
      <w:szCs w:val="20"/>
    </w:rPr>
  </w:style>
  <w:style w:type="paragraph" w:customStyle="1" w:styleId="OmniPage19">
    <w:name w:val="OmniPage #19"/>
    <w:basedOn w:val="Normal"/>
    <w:rsid w:val="00392B8E"/>
    <w:rPr>
      <w:rFonts w:eastAsia="Times New Roman"/>
      <w:color w:val="000000"/>
      <w:szCs w:val="20"/>
    </w:rPr>
  </w:style>
  <w:style w:type="paragraph" w:customStyle="1" w:styleId="OmniPage20">
    <w:name w:val="OmniPage #20"/>
    <w:basedOn w:val="Normal"/>
    <w:rsid w:val="00392B8E"/>
    <w:rPr>
      <w:rFonts w:eastAsia="Times New Roman"/>
      <w:color w:val="000000"/>
      <w:szCs w:val="20"/>
    </w:rPr>
  </w:style>
  <w:style w:type="paragraph" w:customStyle="1" w:styleId="OmniPage21">
    <w:name w:val="OmniPage #21"/>
    <w:basedOn w:val="Normal"/>
    <w:rsid w:val="00392B8E"/>
    <w:rPr>
      <w:rFonts w:eastAsia="Times New Roman"/>
      <w:color w:val="000000"/>
      <w:szCs w:val="20"/>
    </w:rPr>
  </w:style>
  <w:style w:type="paragraph" w:customStyle="1" w:styleId="OmniPage22">
    <w:name w:val="OmniPage #22"/>
    <w:basedOn w:val="Normal"/>
    <w:rsid w:val="00392B8E"/>
    <w:rPr>
      <w:rFonts w:eastAsia="Times New Roman"/>
      <w:color w:val="000000"/>
      <w:szCs w:val="20"/>
    </w:rPr>
  </w:style>
  <w:style w:type="paragraph" w:customStyle="1" w:styleId="OmniPage25">
    <w:name w:val="OmniPage #25"/>
    <w:basedOn w:val="Normal"/>
    <w:rsid w:val="00392B8E"/>
    <w:rPr>
      <w:rFonts w:eastAsia="Times New Roman"/>
      <w:color w:val="000000"/>
      <w:szCs w:val="20"/>
    </w:rPr>
  </w:style>
  <w:style w:type="paragraph" w:customStyle="1" w:styleId="OmniPage18">
    <w:name w:val="OmniPage #18"/>
    <w:basedOn w:val="Normal"/>
    <w:rsid w:val="00392B8E"/>
    <w:rPr>
      <w:rFonts w:eastAsia="Times New Roman"/>
      <w:color w:val="000000"/>
      <w:szCs w:val="20"/>
    </w:rPr>
  </w:style>
  <w:style w:type="paragraph" w:customStyle="1" w:styleId="OmniPage26">
    <w:name w:val="OmniPage #26"/>
    <w:basedOn w:val="Normal"/>
    <w:rsid w:val="00392B8E"/>
    <w:rPr>
      <w:rFonts w:eastAsia="Times New Roman"/>
      <w:color w:val="000000"/>
      <w:szCs w:val="20"/>
    </w:rPr>
  </w:style>
  <w:style w:type="character" w:customStyle="1" w:styleId="iagsheaderlarge">
    <w:name w:val="iags_header_large"/>
    <w:rsid w:val="00392B8E"/>
  </w:style>
  <w:style w:type="paragraph" w:customStyle="1" w:styleId="OmniPage9">
    <w:name w:val="OmniPage #9"/>
    <w:basedOn w:val="Normal"/>
    <w:rsid w:val="00392B8E"/>
    <w:rPr>
      <w:rFonts w:eastAsia="Times New Roman"/>
      <w:color w:val="000000"/>
      <w:szCs w:val="20"/>
    </w:rPr>
  </w:style>
  <w:style w:type="paragraph" w:customStyle="1" w:styleId="OmniPage5">
    <w:name w:val="OmniPage #5"/>
    <w:basedOn w:val="Normal"/>
    <w:rsid w:val="00392B8E"/>
    <w:rPr>
      <w:rFonts w:eastAsia="Times New Roman"/>
      <w:color w:val="000000"/>
      <w:szCs w:val="20"/>
    </w:rPr>
  </w:style>
  <w:style w:type="character" w:customStyle="1" w:styleId="style12char0">
    <w:name w:val="style12char"/>
    <w:rsid w:val="00392B8E"/>
  </w:style>
  <w:style w:type="character" w:customStyle="1" w:styleId="charchar2">
    <w:name w:val="charchar2"/>
    <w:rsid w:val="00392B8E"/>
  </w:style>
  <w:style w:type="character" w:customStyle="1" w:styleId="style11char0">
    <w:name w:val="style11char"/>
    <w:rsid w:val="00392B8E"/>
  </w:style>
  <w:style w:type="paragraph" w:customStyle="1" w:styleId="CitesandCardText">
    <w:name w:val="Cites and Card Text"/>
    <w:basedOn w:val="Normal"/>
    <w:rsid w:val="00392B8E"/>
    <w:rPr>
      <w:rFonts w:eastAsia="Times New Roman"/>
    </w:rPr>
  </w:style>
  <w:style w:type="paragraph" w:styleId="List2">
    <w:name w:val="List 2"/>
    <w:basedOn w:val="Default"/>
    <w:next w:val="Default"/>
    <w:rsid w:val="00392B8E"/>
    <w:rPr>
      <w:color w:val="auto"/>
    </w:rPr>
  </w:style>
  <w:style w:type="paragraph" w:customStyle="1" w:styleId="Style16">
    <w:name w:val="Style 16"/>
    <w:basedOn w:val="Normal"/>
    <w:rsid w:val="00392B8E"/>
    <w:pPr>
      <w:autoSpaceDE w:val="0"/>
      <w:autoSpaceDN w:val="0"/>
      <w:adjustRightInd w:val="0"/>
    </w:pPr>
    <w:rPr>
      <w:rFonts w:eastAsia="Times New Roman"/>
      <w:sz w:val="24"/>
    </w:rPr>
  </w:style>
  <w:style w:type="paragraph" w:customStyle="1" w:styleId="smalltext2">
    <w:name w:val="smalltext"/>
    <w:basedOn w:val="Normal"/>
    <w:link w:val="smalltextChar0"/>
    <w:rsid w:val="00392B8E"/>
    <w:rPr>
      <w:rFonts w:eastAsia="Times New Roman"/>
      <w:sz w:val="16"/>
    </w:rPr>
  </w:style>
  <w:style w:type="character" w:customStyle="1" w:styleId="smalltextChar0">
    <w:name w:val="smalltext Char"/>
    <w:link w:val="smalltext2"/>
    <w:rsid w:val="00392B8E"/>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392B8E"/>
    <w:pPr>
      <w:spacing w:after="120"/>
    </w:pPr>
    <w:rPr>
      <w:color w:val="auto"/>
    </w:rPr>
  </w:style>
  <w:style w:type="paragraph" w:customStyle="1" w:styleId="headingChar">
    <w:name w:val="heading Char"/>
    <w:basedOn w:val="Normal"/>
    <w:rsid w:val="00392B8E"/>
    <w:pPr>
      <w:jc w:val="center"/>
    </w:pPr>
    <w:rPr>
      <w:rFonts w:ascii="Arial Black" w:eastAsia="Times New Roman" w:hAnsi="Arial Black"/>
      <w:b/>
      <w:sz w:val="36"/>
      <w:u w:val="single"/>
    </w:rPr>
  </w:style>
  <w:style w:type="character" w:customStyle="1" w:styleId="boldunderlineCharChar0">
    <w:name w:val="boldunderline Char Char"/>
    <w:rsid w:val="00392B8E"/>
    <w:rPr>
      <w:b/>
      <w:sz w:val="22"/>
      <w:szCs w:val="24"/>
      <w:u w:val="single"/>
      <w:lang w:val="en-US" w:eastAsia="en-US" w:bidi="ar-SA"/>
    </w:rPr>
  </w:style>
  <w:style w:type="paragraph" w:customStyle="1" w:styleId="Bullets-squares">
    <w:name w:val="Bullets - squares"/>
    <w:basedOn w:val="Normal"/>
    <w:next w:val="Normal"/>
    <w:rsid w:val="00392B8E"/>
    <w:pPr>
      <w:numPr>
        <w:numId w:val="25"/>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392B8E"/>
    <w:rPr>
      <w:rFonts w:ascii="Times New Roman" w:eastAsia="Times New Roman" w:hAnsi="Times New Roman" w:cs="Times New Roman"/>
      <w:sz w:val="16"/>
      <w:szCs w:val="22"/>
    </w:rPr>
  </w:style>
  <w:style w:type="character" w:customStyle="1" w:styleId="Size8Char">
    <w:name w:val="Size 8 Char"/>
    <w:link w:val="Size8"/>
    <w:rsid w:val="00392B8E"/>
    <w:rPr>
      <w:rFonts w:ascii="Times New Roman" w:eastAsia="Times New Roman" w:hAnsi="Times New Roman" w:cs="Times New Roman"/>
      <w:sz w:val="16"/>
      <w:szCs w:val="22"/>
    </w:rPr>
  </w:style>
  <w:style w:type="paragraph" w:customStyle="1" w:styleId="RegularCite">
    <w:name w:val="Regular Cite"/>
    <w:qFormat/>
    <w:rsid w:val="00392B8E"/>
    <w:rPr>
      <w:rFonts w:ascii="Times New Roman" w:eastAsia="Times New Roman" w:hAnsi="Times New Roman" w:cs="Times New Roman"/>
      <w:sz w:val="20"/>
      <w:szCs w:val="22"/>
    </w:rPr>
  </w:style>
  <w:style w:type="character" w:customStyle="1" w:styleId="eudoraheader">
    <w:name w:val="eudoraheader"/>
    <w:rsid w:val="00392B8E"/>
  </w:style>
  <w:style w:type="character" w:customStyle="1" w:styleId="emailstyle26">
    <w:name w:val="emailstyle26"/>
    <w:rsid w:val="00392B8E"/>
  </w:style>
  <w:style w:type="paragraph" w:customStyle="1" w:styleId="context">
    <w:name w:val="context"/>
    <w:basedOn w:val="Normal"/>
    <w:rsid w:val="00392B8E"/>
    <w:pPr>
      <w:spacing w:before="100" w:beforeAutospacing="1" w:after="100" w:afterAutospacing="1"/>
    </w:pPr>
    <w:rPr>
      <w:rFonts w:eastAsia="Times New Roman"/>
      <w:sz w:val="24"/>
    </w:rPr>
  </w:style>
  <w:style w:type="character" w:customStyle="1" w:styleId="sendtofriend">
    <w:name w:val="sendtofriend"/>
    <w:rsid w:val="00392B8E"/>
  </w:style>
  <w:style w:type="character" w:customStyle="1" w:styleId="pagetype">
    <w:name w:val="pagetype"/>
    <w:rsid w:val="00392B8E"/>
  </w:style>
  <w:style w:type="character" w:customStyle="1" w:styleId="byl">
    <w:name w:val="byl"/>
    <w:rsid w:val="00392B8E"/>
  </w:style>
  <w:style w:type="character" w:customStyle="1" w:styleId="byd">
    <w:name w:val="byd"/>
    <w:rsid w:val="00392B8E"/>
  </w:style>
  <w:style w:type="paragraph" w:customStyle="1" w:styleId="Size6">
    <w:name w:val="Size 6"/>
    <w:link w:val="Size6Char"/>
    <w:qFormat/>
    <w:rsid w:val="00392B8E"/>
    <w:rPr>
      <w:rFonts w:ascii="Times New Roman" w:eastAsia="Times New Roman" w:hAnsi="Times New Roman" w:cs="Times New Roman"/>
      <w:sz w:val="16"/>
      <w:szCs w:val="22"/>
    </w:rPr>
  </w:style>
  <w:style w:type="character" w:customStyle="1" w:styleId="Size6Char">
    <w:name w:val="Size 6 Char"/>
    <w:link w:val="Size6"/>
    <w:rsid w:val="00392B8E"/>
    <w:rPr>
      <w:rFonts w:ascii="Times New Roman" w:eastAsia="Times New Roman" w:hAnsi="Times New Roman" w:cs="Times New Roman"/>
      <w:sz w:val="16"/>
      <w:szCs w:val="22"/>
    </w:rPr>
  </w:style>
  <w:style w:type="character" w:customStyle="1" w:styleId="underliningchar0">
    <w:name w:val="underliningchar"/>
    <w:rsid w:val="00392B8E"/>
  </w:style>
  <w:style w:type="paragraph" w:customStyle="1" w:styleId="TxBrp11">
    <w:name w:val="TxBr_p11"/>
    <w:basedOn w:val="Normal"/>
    <w:rsid w:val="00392B8E"/>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392B8E"/>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392B8E"/>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392B8E"/>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392B8E"/>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392B8E"/>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392B8E"/>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392B8E"/>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392B8E"/>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392B8E"/>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392B8E"/>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392B8E"/>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392B8E"/>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392B8E"/>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392B8E"/>
    <w:rPr>
      <w:vanish w:val="0"/>
      <w:webHidden w:val="0"/>
      <w:color w:val="999999"/>
      <w:sz w:val="12"/>
      <w:szCs w:val="12"/>
      <w:specVanish/>
    </w:rPr>
  </w:style>
  <w:style w:type="paragraph" w:customStyle="1" w:styleId="CardsFont8pt">
    <w:name w:val="Cards + Font: 8 pt"/>
    <w:basedOn w:val="Normal"/>
    <w:rsid w:val="00392B8E"/>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392B8E"/>
    <w:rPr>
      <w:sz w:val="16"/>
    </w:rPr>
  </w:style>
  <w:style w:type="character" w:customStyle="1" w:styleId="TagLineCharChar">
    <w:name w:val="Tag Line Char Char"/>
    <w:rsid w:val="00392B8E"/>
    <w:rPr>
      <w:rFonts w:cs="Arial"/>
      <w:b/>
      <w:bCs/>
      <w:iCs/>
      <w:sz w:val="24"/>
      <w:szCs w:val="28"/>
      <w:lang w:val="en-US" w:eastAsia="en-US" w:bidi="ar-SA"/>
    </w:rPr>
  </w:style>
  <w:style w:type="paragraph" w:customStyle="1" w:styleId="published">
    <w:name w:val="published"/>
    <w:basedOn w:val="Normal"/>
    <w:rsid w:val="00392B8E"/>
    <w:pPr>
      <w:spacing w:before="100" w:beforeAutospacing="1" w:after="100" w:afterAutospacing="1"/>
    </w:pPr>
    <w:rPr>
      <w:rFonts w:eastAsia="Times New Roman"/>
      <w:sz w:val="24"/>
    </w:rPr>
  </w:style>
  <w:style w:type="character" w:customStyle="1" w:styleId="articlecommentcount">
    <w:name w:val="article_comment_count"/>
    <w:rsid w:val="00392B8E"/>
  </w:style>
  <w:style w:type="character" w:customStyle="1" w:styleId="articlerecommendcount">
    <w:name w:val="article_recommend_count"/>
    <w:rsid w:val="00392B8E"/>
  </w:style>
  <w:style w:type="character" w:customStyle="1" w:styleId="normaltext1">
    <w:name w:val="normal_text"/>
    <w:rsid w:val="00392B8E"/>
  </w:style>
  <w:style w:type="paragraph" w:customStyle="1" w:styleId="storytimestamp">
    <w:name w:val="storytimestamp"/>
    <w:basedOn w:val="Normal"/>
    <w:rsid w:val="00392B8E"/>
    <w:pPr>
      <w:spacing w:before="100" w:beforeAutospacing="1" w:after="100" w:afterAutospacing="1"/>
    </w:pPr>
    <w:rPr>
      <w:rFonts w:eastAsia="Times New Roman"/>
      <w:sz w:val="24"/>
    </w:rPr>
  </w:style>
  <w:style w:type="character" w:customStyle="1" w:styleId="story-byline">
    <w:name w:val="story-byline"/>
    <w:rsid w:val="00392B8E"/>
  </w:style>
  <w:style w:type="character" w:customStyle="1" w:styleId="story-titleline">
    <w:name w:val="story-titleline"/>
    <w:rsid w:val="00392B8E"/>
  </w:style>
  <w:style w:type="paragraph" w:styleId="ListBullet2">
    <w:name w:val="List Bullet 2"/>
    <w:basedOn w:val="Normal"/>
    <w:rsid w:val="00392B8E"/>
    <w:pPr>
      <w:tabs>
        <w:tab w:val="num" w:pos="1440"/>
      </w:tabs>
      <w:ind w:left="1440" w:hanging="360"/>
    </w:pPr>
    <w:rPr>
      <w:rFonts w:eastAsia="Times New Roman"/>
      <w:b/>
      <w:sz w:val="24"/>
      <w:szCs w:val="44"/>
    </w:rPr>
  </w:style>
  <w:style w:type="paragraph" w:customStyle="1" w:styleId="Cardnotunderlined0">
    <w:name w:val="Card not underlined"/>
    <w:basedOn w:val="Normal"/>
    <w:rsid w:val="00392B8E"/>
    <w:rPr>
      <w:rFonts w:eastAsia="Times New Roman"/>
      <w:color w:val="000000"/>
      <w:sz w:val="10"/>
    </w:rPr>
  </w:style>
  <w:style w:type="character" w:customStyle="1" w:styleId="UnderlineCardChar1">
    <w:name w:val="Underline Card Char"/>
    <w:rsid w:val="00392B8E"/>
    <w:rPr>
      <w:sz w:val="22"/>
      <w:szCs w:val="24"/>
      <w:u w:val="single"/>
      <w:lang w:val="en-US" w:eastAsia="en-US" w:bidi="ar-SA"/>
    </w:rPr>
  </w:style>
  <w:style w:type="character" w:customStyle="1" w:styleId="SourcesCharChar1">
    <w:name w:val="Sources Char Char1"/>
    <w:rsid w:val="00392B8E"/>
    <w:rPr>
      <w:rFonts w:cs="Arial"/>
      <w:b/>
      <w:bCs/>
      <w:iCs/>
      <w:sz w:val="24"/>
      <w:szCs w:val="28"/>
      <w:lang w:val="en-US" w:eastAsia="en-US" w:bidi="ar-SA"/>
    </w:rPr>
  </w:style>
  <w:style w:type="paragraph" w:customStyle="1" w:styleId="OmniPage3">
    <w:name w:val="OmniPage #3"/>
    <w:basedOn w:val="Normal"/>
    <w:rsid w:val="00392B8E"/>
    <w:rPr>
      <w:rFonts w:eastAsia="Times New Roman"/>
      <w:color w:val="000000"/>
      <w:szCs w:val="20"/>
    </w:rPr>
  </w:style>
  <w:style w:type="paragraph" w:customStyle="1" w:styleId="OmniPage16">
    <w:name w:val="OmniPage #16"/>
    <w:basedOn w:val="Normal"/>
    <w:rsid w:val="00392B8E"/>
    <w:rPr>
      <w:rFonts w:eastAsia="Times New Roman"/>
      <w:color w:val="000000"/>
      <w:szCs w:val="20"/>
    </w:rPr>
  </w:style>
  <w:style w:type="paragraph" w:customStyle="1" w:styleId="OmniPage23">
    <w:name w:val="OmniPage #23"/>
    <w:basedOn w:val="Normal"/>
    <w:rsid w:val="00392B8E"/>
    <w:rPr>
      <w:rFonts w:eastAsia="Times New Roman"/>
      <w:color w:val="000000"/>
      <w:szCs w:val="20"/>
    </w:rPr>
  </w:style>
  <w:style w:type="paragraph" w:customStyle="1" w:styleId="OmniPage24">
    <w:name w:val="OmniPage #24"/>
    <w:basedOn w:val="Normal"/>
    <w:rsid w:val="00392B8E"/>
    <w:rPr>
      <w:rFonts w:eastAsia="Times New Roman"/>
      <w:color w:val="000000"/>
      <w:szCs w:val="20"/>
    </w:rPr>
  </w:style>
  <w:style w:type="paragraph" w:customStyle="1" w:styleId="OmniPage27">
    <w:name w:val="OmniPage #27"/>
    <w:basedOn w:val="Normal"/>
    <w:rsid w:val="00392B8E"/>
    <w:rPr>
      <w:rFonts w:eastAsia="Times New Roman"/>
      <w:color w:val="000000"/>
      <w:szCs w:val="20"/>
    </w:rPr>
  </w:style>
  <w:style w:type="paragraph" w:customStyle="1" w:styleId="OmniPage28">
    <w:name w:val="OmniPage #28"/>
    <w:basedOn w:val="Normal"/>
    <w:rsid w:val="00392B8E"/>
    <w:rPr>
      <w:rFonts w:eastAsia="Times New Roman"/>
      <w:color w:val="000000"/>
      <w:szCs w:val="20"/>
    </w:rPr>
  </w:style>
  <w:style w:type="paragraph" w:customStyle="1" w:styleId="OmniPage29">
    <w:name w:val="OmniPage #29"/>
    <w:basedOn w:val="Normal"/>
    <w:rsid w:val="00392B8E"/>
    <w:rPr>
      <w:rFonts w:eastAsia="Times New Roman"/>
      <w:color w:val="000000"/>
      <w:szCs w:val="20"/>
    </w:rPr>
  </w:style>
  <w:style w:type="paragraph" w:customStyle="1" w:styleId="OmniPage30">
    <w:name w:val="OmniPage #30"/>
    <w:basedOn w:val="Normal"/>
    <w:rsid w:val="00392B8E"/>
    <w:rPr>
      <w:rFonts w:eastAsia="Times New Roman"/>
      <w:color w:val="000000"/>
      <w:szCs w:val="20"/>
    </w:rPr>
  </w:style>
  <w:style w:type="paragraph" w:customStyle="1" w:styleId="OmniPage31">
    <w:name w:val="OmniPage #31"/>
    <w:basedOn w:val="Normal"/>
    <w:rsid w:val="00392B8E"/>
    <w:rPr>
      <w:rFonts w:eastAsia="Times New Roman"/>
      <w:color w:val="000000"/>
      <w:szCs w:val="20"/>
    </w:rPr>
  </w:style>
  <w:style w:type="paragraph" w:customStyle="1" w:styleId="OmniPage32">
    <w:name w:val="OmniPage #32"/>
    <w:basedOn w:val="Normal"/>
    <w:rsid w:val="00392B8E"/>
    <w:rPr>
      <w:rFonts w:eastAsia="Times New Roman"/>
      <w:color w:val="000000"/>
      <w:szCs w:val="20"/>
    </w:rPr>
  </w:style>
  <w:style w:type="paragraph" w:customStyle="1" w:styleId="OmniPage33">
    <w:name w:val="OmniPage #33"/>
    <w:basedOn w:val="Normal"/>
    <w:rsid w:val="00392B8E"/>
    <w:rPr>
      <w:rFonts w:eastAsia="Times New Roman"/>
      <w:color w:val="000000"/>
      <w:szCs w:val="20"/>
    </w:rPr>
  </w:style>
  <w:style w:type="paragraph" w:customStyle="1" w:styleId="OmniPage34">
    <w:name w:val="OmniPage #34"/>
    <w:basedOn w:val="Normal"/>
    <w:rsid w:val="00392B8E"/>
    <w:rPr>
      <w:rFonts w:eastAsia="Times New Roman"/>
      <w:color w:val="000000"/>
      <w:szCs w:val="20"/>
    </w:rPr>
  </w:style>
  <w:style w:type="paragraph" w:customStyle="1" w:styleId="OmniPage35">
    <w:name w:val="OmniPage #35"/>
    <w:basedOn w:val="Normal"/>
    <w:rsid w:val="00392B8E"/>
    <w:rPr>
      <w:rFonts w:eastAsia="Times New Roman"/>
      <w:color w:val="000000"/>
      <w:szCs w:val="20"/>
    </w:rPr>
  </w:style>
  <w:style w:type="paragraph" w:customStyle="1" w:styleId="OmniPage36">
    <w:name w:val="OmniPage #36"/>
    <w:basedOn w:val="Normal"/>
    <w:rsid w:val="00392B8E"/>
    <w:rPr>
      <w:rFonts w:eastAsia="Times New Roman"/>
      <w:color w:val="000000"/>
      <w:szCs w:val="20"/>
    </w:rPr>
  </w:style>
  <w:style w:type="paragraph" w:customStyle="1" w:styleId="OmniPage37">
    <w:name w:val="OmniPage #37"/>
    <w:basedOn w:val="Normal"/>
    <w:rsid w:val="00392B8E"/>
    <w:rPr>
      <w:rFonts w:eastAsia="Times New Roman"/>
      <w:color w:val="000000"/>
      <w:szCs w:val="20"/>
    </w:rPr>
  </w:style>
  <w:style w:type="paragraph" w:customStyle="1" w:styleId="OmniPage38">
    <w:name w:val="OmniPage #38"/>
    <w:basedOn w:val="Normal"/>
    <w:rsid w:val="00392B8E"/>
    <w:rPr>
      <w:rFonts w:eastAsia="Times New Roman"/>
      <w:color w:val="000000"/>
      <w:szCs w:val="20"/>
    </w:rPr>
  </w:style>
  <w:style w:type="paragraph" w:customStyle="1" w:styleId="OmniPage39">
    <w:name w:val="OmniPage #39"/>
    <w:basedOn w:val="Normal"/>
    <w:rsid w:val="00392B8E"/>
    <w:rPr>
      <w:rFonts w:eastAsia="Times New Roman"/>
      <w:color w:val="000000"/>
      <w:szCs w:val="20"/>
    </w:rPr>
  </w:style>
  <w:style w:type="paragraph" w:customStyle="1" w:styleId="OmniPage40">
    <w:name w:val="OmniPage #40"/>
    <w:basedOn w:val="Normal"/>
    <w:rsid w:val="00392B8E"/>
    <w:rPr>
      <w:rFonts w:eastAsia="Times New Roman"/>
      <w:color w:val="000000"/>
      <w:szCs w:val="20"/>
    </w:rPr>
  </w:style>
  <w:style w:type="paragraph" w:customStyle="1" w:styleId="OmniPage41">
    <w:name w:val="OmniPage #41"/>
    <w:basedOn w:val="Normal"/>
    <w:rsid w:val="00392B8E"/>
    <w:rPr>
      <w:rFonts w:eastAsia="Times New Roman"/>
      <w:color w:val="000000"/>
      <w:szCs w:val="20"/>
    </w:rPr>
  </w:style>
  <w:style w:type="paragraph" w:customStyle="1" w:styleId="OmniPage42">
    <w:name w:val="OmniPage #42"/>
    <w:basedOn w:val="Normal"/>
    <w:rsid w:val="00392B8E"/>
    <w:rPr>
      <w:rFonts w:eastAsia="Times New Roman"/>
      <w:color w:val="000000"/>
      <w:szCs w:val="20"/>
    </w:rPr>
  </w:style>
  <w:style w:type="paragraph" w:customStyle="1" w:styleId="OmniPage43">
    <w:name w:val="OmniPage #43"/>
    <w:basedOn w:val="Normal"/>
    <w:rsid w:val="00392B8E"/>
    <w:rPr>
      <w:rFonts w:eastAsia="Times New Roman"/>
      <w:color w:val="000000"/>
      <w:szCs w:val="20"/>
    </w:rPr>
  </w:style>
  <w:style w:type="paragraph" w:customStyle="1" w:styleId="OmniPage44">
    <w:name w:val="OmniPage #44"/>
    <w:basedOn w:val="Normal"/>
    <w:rsid w:val="00392B8E"/>
    <w:rPr>
      <w:rFonts w:eastAsia="Times New Roman"/>
      <w:color w:val="000000"/>
      <w:szCs w:val="20"/>
    </w:rPr>
  </w:style>
  <w:style w:type="paragraph" w:customStyle="1" w:styleId="OmniPage45">
    <w:name w:val="OmniPage #45"/>
    <w:basedOn w:val="Normal"/>
    <w:rsid w:val="00392B8E"/>
    <w:rPr>
      <w:rFonts w:eastAsia="Times New Roman"/>
      <w:color w:val="000000"/>
      <w:szCs w:val="20"/>
    </w:rPr>
  </w:style>
  <w:style w:type="paragraph" w:customStyle="1" w:styleId="OmniPage46">
    <w:name w:val="OmniPage #46"/>
    <w:basedOn w:val="Normal"/>
    <w:rsid w:val="00392B8E"/>
    <w:rPr>
      <w:rFonts w:eastAsia="Times New Roman"/>
      <w:color w:val="000000"/>
      <w:szCs w:val="20"/>
    </w:rPr>
  </w:style>
  <w:style w:type="paragraph" w:customStyle="1" w:styleId="OmniPage47">
    <w:name w:val="OmniPage #47"/>
    <w:basedOn w:val="Normal"/>
    <w:rsid w:val="00392B8E"/>
    <w:rPr>
      <w:rFonts w:eastAsia="Times New Roman"/>
      <w:color w:val="000000"/>
      <w:szCs w:val="20"/>
    </w:rPr>
  </w:style>
  <w:style w:type="paragraph" w:customStyle="1" w:styleId="OmniPage48">
    <w:name w:val="OmniPage #48"/>
    <w:basedOn w:val="Normal"/>
    <w:rsid w:val="00392B8E"/>
    <w:rPr>
      <w:rFonts w:eastAsia="Times New Roman"/>
      <w:color w:val="000000"/>
      <w:szCs w:val="20"/>
    </w:rPr>
  </w:style>
  <w:style w:type="paragraph" w:customStyle="1" w:styleId="OmniPage49">
    <w:name w:val="OmniPage #49"/>
    <w:basedOn w:val="Normal"/>
    <w:rsid w:val="00392B8E"/>
    <w:rPr>
      <w:rFonts w:eastAsia="Times New Roman"/>
      <w:color w:val="000000"/>
      <w:szCs w:val="20"/>
    </w:rPr>
  </w:style>
  <w:style w:type="paragraph" w:customStyle="1" w:styleId="OmniPage50">
    <w:name w:val="OmniPage #50"/>
    <w:basedOn w:val="Normal"/>
    <w:rsid w:val="00392B8E"/>
    <w:rPr>
      <w:rFonts w:eastAsia="Times New Roman"/>
      <w:color w:val="000000"/>
      <w:szCs w:val="20"/>
    </w:rPr>
  </w:style>
  <w:style w:type="paragraph" w:customStyle="1" w:styleId="OmniPage51">
    <w:name w:val="OmniPage #51"/>
    <w:basedOn w:val="Normal"/>
    <w:rsid w:val="00392B8E"/>
    <w:rPr>
      <w:rFonts w:eastAsia="Times New Roman"/>
      <w:color w:val="000000"/>
      <w:szCs w:val="20"/>
    </w:rPr>
  </w:style>
  <w:style w:type="paragraph" w:customStyle="1" w:styleId="OmniPage52">
    <w:name w:val="OmniPage #52"/>
    <w:basedOn w:val="Normal"/>
    <w:rsid w:val="00392B8E"/>
    <w:rPr>
      <w:rFonts w:eastAsia="Times New Roman"/>
      <w:color w:val="000000"/>
      <w:szCs w:val="20"/>
    </w:rPr>
  </w:style>
  <w:style w:type="paragraph" w:customStyle="1" w:styleId="OmniPage53">
    <w:name w:val="OmniPage #53"/>
    <w:basedOn w:val="Normal"/>
    <w:rsid w:val="00392B8E"/>
    <w:rPr>
      <w:rFonts w:eastAsia="Times New Roman"/>
      <w:color w:val="000000"/>
      <w:szCs w:val="20"/>
    </w:rPr>
  </w:style>
  <w:style w:type="paragraph" w:customStyle="1" w:styleId="OmniPage54">
    <w:name w:val="OmniPage #54"/>
    <w:basedOn w:val="Normal"/>
    <w:rsid w:val="00392B8E"/>
    <w:rPr>
      <w:rFonts w:eastAsia="Times New Roman"/>
      <w:color w:val="000000"/>
      <w:szCs w:val="20"/>
    </w:rPr>
  </w:style>
  <w:style w:type="paragraph" w:customStyle="1" w:styleId="OmniPage55">
    <w:name w:val="OmniPage #55"/>
    <w:basedOn w:val="Normal"/>
    <w:rsid w:val="00392B8E"/>
    <w:rPr>
      <w:rFonts w:eastAsia="Times New Roman"/>
      <w:color w:val="000000"/>
      <w:szCs w:val="20"/>
    </w:rPr>
  </w:style>
  <w:style w:type="paragraph" w:customStyle="1" w:styleId="OmniPage56">
    <w:name w:val="OmniPage #56"/>
    <w:basedOn w:val="Normal"/>
    <w:rsid w:val="00392B8E"/>
    <w:rPr>
      <w:rFonts w:eastAsia="Times New Roman"/>
      <w:color w:val="000000"/>
      <w:szCs w:val="20"/>
    </w:rPr>
  </w:style>
  <w:style w:type="paragraph" w:customStyle="1" w:styleId="OmniPage57">
    <w:name w:val="OmniPage #57"/>
    <w:basedOn w:val="Normal"/>
    <w:rsid w:val="00392B8E"/>
    <w:rPr>
      <w:rFonts w:eastAsia="Times New Roman"/>
      <w:color w:val="000000"/>
      <w:szCs w:val="20"/>
    </w:rPr>
  </w:style>
  <w:style w:type="paragraph" w:customStyle="1" w:styleId="OmniPage58">
    <w:name w:val="OmniPage #58"/>
    <w:basedOn w:val="Normal"/>
    <w:rsid w:val="00392B8E"/>
    <w:rPr>
      <w:rFonts w:eastAsia="Times New Roman"/>
      <w:color w:val="000000"/>
      <w:szCs w:val="20"/>
    </w:rPr>
  </w:style>
  <w:style w:type="paragraph" w:customStyle="1" w:styleId="OmniPage59">
    <w:name w:val="OmniPage #59"/>
    <w:basedOn w:val="Normal"/>
    <w:rsid w:val="00392B8E"/>
    <w:rPr>
      <w:rFonts w:eastAsia="Times New Roman"/>
      <w:color w:val="000000"/>
      <w:szCs w:val="20"/>
    </w:rPr>
  </w:style>
  <w:style w:type="paragraph" w:customStyle="1" w:styleId="OmniPage60">
    <w:name w:val="OmniPage #60"/>
    <w:basedOn w:val="Normal"/>
    <w:rsid w:val="00392B8E"/>
    <w:rPr>
      <w:rFonts w:eastAsia="Times New Roman"/>
      <w:color w:val="000000"/>
      <w:szCs w:val="20"/>
    </w:rPr>
  </w:style>
  <w:style w:type="paragraph" w:customStyle="1" w:styleId="OmniPage61">
    <w:name w:val="OmniPage #61"/>
    <w:basedOn w:val="Normal"/>
    <w:rsid w:val="00392B8E"/>
    <w:rPr>
      <w:rFonts w:eastAsia="Times New Roman"/>
      <w:color w:val="000000"/>
      <w:szCs w:val="20"/>
    </w:rPr>
  </w:style>
  <w:style w:type="paragraph" w:customStyle="1" w:styleId="OmniPage62">
    <w:name w:val="OmniPage #62"/>
    <w:basedOn w:val="Normal"/>
    <w:rsid w:val="00392B8E"/>
    <w:rPr>
      <w:rFonts w:eastAsia="Times New Roman"/>
      <w:color w:val="000000"/>
      <w:szCs w:val="20"/>
    </w:rPr>
  </w:style>
  <w:style w:type="paragraph" w:customStyle="1" w:styleId="OmniPage63">
    <w:name w:val="OmniPage #63"/>
    <w:basedOn w:val="Normal"/>
    <w:rsid w:val="00392B8E"/>
    <w:rPr>
      <w:rFonts w:eastAsia="Times New Roman"/>
      <w:color w:val="000000"/>
      <w:szCs w:val="20"/>
    </w:rPr>
  </w:style>
  <w:style w:type="paragraph" w:customStyle="1" w:styleId="OmniPage64">
    <w:name w:val="OmniPage #64"/>
    <w:basedOn w:val="Normal"/>
    <w:rsid w:val="00392B8E"/>
    <w:rPr>
      <w:rFonts w:eastAsia="Times New Roman"/>
      <w:color w:val="000000"/>
      <w:szCs w:val="20"/>
    </w:rPr>
  </w:style>
  <w:style w:type="paragraph" w:customStyle="1" w:styleId="OmniPage65">
    <w:name w:val="OmniPage #65"/>
    <w:basedOn w:val="Normal"/>
    <w:rsid w:val="00392B8E"/>
    <w:rPr>
      <w:rFonts w:eastAsia="Times New Roman"/>
      <w:color w:val="000000"/>
      <w:szCs w:val="20"/>
    </w:rPr>
  </w:style>
  <w:style w:type="paragraph" w:customStyle="1" w:styleId="OmniPage66">
    <w:name w:val="OmniPage #66"/>
    <w:basedOn w:val="Normal"/>
    <w:rsid w:val="00392B8E"/>
    <w:rPr>
      <w:rFonts w:eastAsia="Times New Roman"/>
      <w:color w:val="000000"/>
      <w:szCs w:val="20"/>
    </w:rPr>
  </w:style>
  <w:style w:type="paragraph" w:customStyle="1" w:styleId="OmniPage67">
    <w:name w:val="OmniPage #67"/>
    <w:basedOn w:val="Normal"/>
    <w:rsid w:val="00392B8E"/>
    <w:rPr>
      <w:rFonts w:eastAsia="Times New Roman"/>
      <w:color w:val="000000"/>
      <w:szCs w:val="20"/>
    </w:rPr>
  </w:style>
  <w:style w:type="paragraph" w:customStyle="1" w:styleId="OmniPage68">
    <w:name w:val="OmniPage #68"/>
    <w:basedOn w:val="Normal"/>
    <w:rsid w:val="00392B8E"/>
    <w:rPr>
      <w:rFonts w:eastAsia="Times New Roman"/>
      <w:color w:val="000000"/>
      <w:szCs w:val="20"/>
    </w:rPr>
  </w:style>
  <w:style w:type="paragraph" w:customStyle="1" w:styleId="OmniPage69">
    <w:name w:val="OmniPage #69"/>
    <w:basedOn w:val="Normal"/>
    <w:rsid w:val="00392B8E"/>
    <w:rPr>
      <w:rFonts w:eastAsia="Times New Roman"/>
      <w:color w:val="000000"/>
      <w:szCs w:val="20"/>
    </w:rPr>
  </w:style>
  <w:style w:type="paragraph" w:customStyle="1" w:styleId="OmniPage70">
    <w:name w:val="OmniPage #70"/>
    <w:basedOn w:val="Normal"/>
    <w:rsid w:val="00392B8E"/>
    <w:rPr>
      <w:rFonts w:eastAsia="Times New Roman"/>
      <w:color w:val="000000"/>
      <w:szCs w:val="20"/>
    </w:rPr>
  </w:style>
  <w:style w:type="paragraph" w:customStyle="1" w:styleId="OmniPage71">
    <w:name w:val="OmniPage #71"/>
    <w:basedOn w:val="Normal"/>
    <w:rsid w:val="00392B8E"/>
    <w:rPr>
      <w:rFonts w:eastAsia="Times New Roman"/>
      <w:color w:val="000000"/>
      <w:szCs w:val="20"/>
    </w:rPr>
  </w:style>
  <w:style w:type="table" w:customStyle="1" w:styleId="MediumGrid22">
    <w:name w:val="Medium Grid 22"/>
    <w:basedOn w:val="TableNormal"/>
    <w:uiPriority w:val="68"/>
    <w:rsid w:val="00392B8E"/>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392B8E"/>
    <w:rPr>
      <w:rFonts w:ascii="Times New Roman" w:eastAsia="Times New Roman" w:hAnsi="Times New Roman" w:cs="Calibri"/>
      <w:sz w:val="16"/>
      <w:szCs w:val="20"/>
    </w:rPr>
  </w:style>
  <w:style w:type="character" w:customStyle="1" w:styleId="createby">
    <w:name w:val="createby"/>
    <w:rsid w:val="00392B8E"/>
  </w:style>
  <w:style w:type="character" w:customStyle="1" w:styleId="quote-right">
    <w:name w:val="quote-right"/>
    <w:rsid w:val="00392B8E"/>
  </w:style>
  <w:style w:type="character" w:customStyle="1" w:styleId="smallcase">
    <w:name w:val="smallcase"/>
    <w:rsid w:val="00392B8E"/>
  </w:style>
  <w:style w:type="character" w:customStyle="1" w:styleId="ft0">
    <w:name w:val="ft0"/>
    <w:rsid w:val="00392B8E"/>
  </w:style>
  <w:style w:type="character" w:customStyle="1" w:styleId="ft2">
    <w:name w:val="ft2"/>
    <w:rsid w:val="00392B8E"/>
  </w:style>
  <w:style w:type="character" w:customStyle="1" w:styleId="ft3">
    <w:name w:val="ft3"/>
    <w:rsid w:val="00392B8E"/>
  </w:style>
  <w:style w:type="character" w:customStyle="1" w:styleId="StyleTimesNewRoman12ptBold1">
    <w:name w:val="Style Times New Roman 12 pt Bold1"/>
    <w:rsid w:val="00392B8E"/>
    <w:rPr>
      <w:b/>
      <w:bCs/>
      <w:sz w:val="24"/>
    </w:rPr>
  </w:style>
  <w:style w:type="character" w:customStyle="1" w:styleId="CircledChar2">
    <w:name w:val="Circled Char2"/>
    <w:rsid w:val="00392B8E"/>
    <w:rPr>
      <w:rFonts w:eastAsia="MS Mincho"/>
      <w:b/>
      <w:szCs w:val="24"/>
      <w:u w:val="single"/>
      <w:lang w:val="en-US" w:eastAsia="ja-JP" w:bidi="ar-SA"/>
    </w:rPr>
  </w:style>
  <w:style w:type="character" w:customStyle="1" w:styleId="SmallTextChar2">
    <w:name w:val="Small Text Char2"/>
    <w:rsid w:val="00392B8E"/>
    <w:rPr>
      <w:rFonts w:eastAsia="MS Mincho"/>
      <w:sz w:val="15"/>
      <w:szCs w:val="24"/>
      <w:lang w:val="en-US" w:eastAsia="ja-JP" w:bidi="ar-SA"/>
    </w:rPr>
  </w:style>
  <w:style w:type="character" w:customStyle="1" w:styleId="BoldandUnderlineCharCharCharCharChar1">
    <w:name w:val="Bold and Underline Char Char Char Char Char1"/>
    <w:rsid w:val="00392B8E"/>
    <w:rPr>
      <w:b/>
      <w:szCs w:val="24"/>
      <w:u w:val="single"/>
      <w:lang w:val="en-US" w:eastAsia="en-US" w:bidi="ar-SA"/>
    </w:rPr>
  </w:style>
  <w:style w:type="character" w:customStyle="1" w:styleId="SmallCardChar">
    <w:name w:val="Small Card Char"/>
    <w:rsid w:val="00392B8E"/>
    <w:rPr>
      <w:rFonts w:ascii="Palatino Linotype" w:eastAsia="Times New Roman" w:hAnsi="Palatino Linotype"/>
      <w:sz w:val="12"/>
      <w:szCs w:val="24"/>
    </w:rPr>
  </w:style>
  <w:style w:type="character" w:customStyle="1" w:styleId="StyleBoldUnderline10ptBold">
    <w:name w:val="Style Bold Underline + 10 pt Bold"/>
    <w:rsid w:val="00392B8E"/>
    <w:rPr>
      <w:b/>
      <w:bCs/>
      <w:sz w:val="20"/>
      <w:u w:val="thick"/>
    </w:rPr>
  </w:style>
  <w:style w:type="character" w:customStyle="1" w:styleId="separator">
    <w:name w:val="separator"/>
    <w:rsid w:val="00392B8E"/>
  </w:style>
  <w:style w:type="character" w:customStyle="1" w:styleId="PageHeaderChar">
    <w:name w:val="Page Header Char"/>
    <w:link w:val="PageHeader"/>
    <w:uiPriority w:val="99"/>
    <w:rsid w:val="00392B8E"/>
    <w:rPr>
      <w:rFonts w:ascii="Calibri" w:hAnsi="Calibri" w:cs="Calibri"/>
      <w:sz w:val="22"/>
    </w:rPr>
  </w:style>
  <w:style w:type="paragraph" w:customStyle="1" w:styleId="NormalUnderline0">
    <w:name w:val="Normal + Underline"/>
    <w:basedOn w:val="Normal"/>
    <w:link w:val="NormalUnderlineChar0"/>
    <w:qFormat/>
    <w:rsid w:val="00392B8E"/>
    <w:pPr>
      <w:ind w:left="720"/>
    </w:pPr>
    <w:rPr>
      <w:rFonts w:eastAsia="Times New Roman"/>
      <w:b/>
      <w:sz w:val="24"/>
      <w:u w:val="single"/>
    </w:rPr>
  </w:style>
  <w:style w:type="paragraph" w:customStyle="1" w:styleId="NormalNoUnderline">
    <w:name w:val="Normal + No Underline"/>
    <w:basedOn w:val="Normal"/>
    <w:link w:val="NormalNoUnderlineChar"/>
    <w:rsid w:val="00392B8E"/>
    <w:pPr>
      <w:ind w:left="720"/>
    </w:pPr>
    <w:rPr>
      <w:rFonts w:eastAsia="Times New Roman"/>
      <w:sz w:val="12"/>
    </w:rPr>
  </w:style>
  <w:style w:type="character" w:customStyle="1" w:styleId="NormalUnderlineChar0">
    <w:name w:val="Normal + Underline Char"/>
    <w:link w:val="NormalUnderline0"/>
    <w:rsid w:val="00392B8E"/>
    <w:rPr>
      <w:rFonts w:ascii="Calibri" w:eastAsia="Times New Roman" w:hAnsi="Calibri" w:cs="Calibri"/>
      <w:b/>
      <w:u w:val="single"/>
    </w:rPr>
  </w:style>
  <w:style w:type="character" w:customStyle="1" w:styleId="NormalNoUnderlineChar">
    <w:name w:val="Normal + No Underline Char"/>
    <w:link w:val="NormalNoUnderline"/>
    <w:rsid w:val="00392B8E"/>
    <w:rPr>
      <w:rFonts w:ascii="Calibri" w:eastAsia="Times New Roman" w:hAnsi="Calibri" w:cs="Calibri"/>
      <w:sz w:val="12"/>
    </w:rPr>
  </w:style>
  <w:style w:type="paragraph" w:customStyle="1" w:styleId="TagCite3">
    <w:name w:val="Tag Cite"/>
    <w:basedOn w:val="PageHeader"/>
    <w:link w:val="TagCiteChar5"/>
    <w:qFormat/>
    <w:rsid w:val="00392B8E"/>
    <w:rPr>
      <w:rFonts w:eastAsia="SimSun"/>
      <w:b/>
      <w:sz w:val="24"/>
      <w:lang w:eastAsia="zh-CN"/>
    </w:rPr>
  </w:style>
  <w:style w:type="character" w:customStyle="1" w:styleId="TagCiteChar5">
    <w:name w:val="Tag Cite Char"/>
    <w:link w:val="TagCite3"/>
    <w:rsid w:val="00392B8E"/>
    <w:rPr>
      <w:rFonts w:ascii="Calibri" w:eastAsia="SimSun" w:hAnsi="Calibri" w:cs="Calibri"/>
      <w:b/>
      <w:lang w:eastAsia="zh-CN"/>
    </w:rPr>
  </w:style>
  <w:style w:type="character" w:customStyle="1" w:styleId="smalllink">
    <w:name w:val="smalllink"/>
    <w:rsid w:val="00392B8E"/>
  </w:style>
  <w:style w:type="character" w:customStyle="1" w:styleId="bighead1">
    <w:name w:val="bighead1"/>
    <w:rsid w:val="00392B8E"/>
    <w:rPr>
      <w:rFonts w:ascii="Verdana" w:hAnsi="Verdana" w:hint="default"/>
      <w:b/>
      <w:bCs/>
      <w:sz w:val="27"/>
      <w:szCs w:val="27"/>
    </w:rPr>
  </w:style>
  <w:style w:type="character" w:customStyle="1" w:styleId="Underline-WFU">
    <w:name w:val="Underline-WFU"/>
    <w:uiPriority w:val="1"/>
    <w:qFormat/>
    <w:rsid w:val="00392B8E"/>
    <w:rPr>
      <w:rFonts w:ascii="Cambria" w:hAnsi="Cambria"/>
      <w:sz w:val="21"/>
      <w:u w:val="single"/>
    </w:rPr>
  </w:style>
  <w:style w:type="paragraph" w:customStyle="1" w:styleId="Tiny-WFU">
    <w:name w:val="Tiny-WFU"/>
    <w:basedOn w:val="Normal"/>
    <w:qFormat/>
    <w:rsid w:val="00392B8E"/>
    <w:rPr>
      <w:rFonts w:ascii="Cambria" w:eastAsia="Malgun Gothic" w:hAnsi="Cambria"/>
      <w:sz w:val="12"/>
      <w:lang w:eastAsia="ko-KR"/>
    </w:rPr>
  </w:style>
  <w:style w:type="character" w:customStyle="1" w:styleId="b">
    <w:name w:val="b"/>
    <w:rsid w:val="00392B8E"/>
  </w:style>
  <w:style w:type="paragraph" w:customStyle="1" w:styleId="Indentation">
    <w:name w:val="Indentation"/>
    <w:basedOn w:val="Normal"/>
    <w:uiPriority w:val="99"/>
    <w:qFormat/>
    <w:rsid w:val="00392B8E"/>
    <w:pPr>
      <w:ind w:left="288" w:right="288"/>
    </w:pPr>
    <w:rPr>
      <w:rFonts w:eastAsia="Calibri"/>
    </w:rPr>
  </w:style>
  <w:style w:type="character" w:customStyle="1" w:styleId="left-date1">
    <w:name w:val="left-date1"/>
    <w:rsid w:val="00392B8E"/>
    <w:rPr>
      <w:rFonts w:ascii="Verdana" w:hAnsi="Verdana" w:hint="default"/>
      <w:color w:val="666666"/>
      <w:sz w:val="14"/>
      <w:szCs w:val="14"/>
    </w:rPr>
  </w:style>
  <w:style w:type="character" w:customStyle="1" w:styleId="org">
    <w:name w:val="org"/>
    <w:basedOn w:val="DefaultParagraphFont"/>
    <w:rsid w:val="00392B8E"/>
  </w:style>
  <w:style w:type="paragraph" w:customStyle="1" w:styleId="seeall">
    <w:name w:val="seeall"/>
    <w:basedOn w:val="Normal"/>
    <w:rsid w:val="00392B8E"/>
    <w:pPr>
      <w:spacing w:before="100" w:beforeAutospacing="1" w:after="100" w:afterAutospacing="1"/>
    </w:pPr>
    <w:rPr>
      <w:rFonts w:eastAsia="Times New Roman"/>
      <w:sz w:val="24"/>
    </w:rPr>
  </w:style>
  <w:style w:type="character" w:customStyle="1" w:styleId="list-comma">
    <w:name w:val="list-comma"/>
    <w:basedOn w:val="DefaultParagraphFont"/>
    <w:rsid w:val="00392B8E"/>
  </w:style>
  <w:style w:type="character" w:customStyle="1" w:styleId="livefyre-commentcount">
    <w:name w:val="livefyre-commentcount"/>
    <w:basedOn w:val="DefaultParagraphFont"/>
    <w:rsid w:val="00392B8E"/>
  </w:style>
  <w:style w:type="character" w:customStyle="1" w:styleId="rednegchange">
    <w:name w:val="red_neg_change"/>
    <w:basedOn w:val="DefaultParagraphFont"/>
    <w:rsid w:val="00392B8E"/>
  </w:style>
  <w:style w:type="character" w:customStyle="1" w:styleId="wsodqchgshow">
    <w:name w:val="wsodq_chgshow"/>
    <w:basedOn w:val="DefaultParagraphFont"/>
    <w:rsid w:val="00392B8E"/>
  </w:style>
  <w:style w:type="character" w:customStyle="1" w:styleId="greenposchange">
    <w:name w:val="green_pos_change"/>
    <w:basedOn w:val="DefaultParagraphFont"/>
    <w:rsid w:val="00392B8E"/>
  </w:style>
  <w:style w:type="character" w:customStyle="1" w:styleId="image-credit">
    <w:name w:val="image-credit"/>
    <w:basedOn w:val="DefaultParagraphFont"/>
    <w:rsid w:val="00392B8E"/>
  </w:style>
  <w:style w:type="paragraph" w:customStyle="1" w:styleId="gascontcredit">
    <w:name w:val="gas_cont_credit"/>
    <w:basedOn w:val="Normal"/>
    <w:rsid w:val="00392B8E"/>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392B8E"/>
    <w:rPr>
      <w:b/>
      <w:szCs w:val="24"/>
      <w:u w:val="single"/>
      <w:lang w:val="en-US" w:eastAsia="en-US" w:bidi="ar-SA"/>
    </w:rPr>
  </w:style>
  <w:style w:type="paragraph" w:customStyle="1" w:styleId="endarticle">
    <w:name w:val="endarticle"/>
    <w:basedOn w:val="Normal"/>
    <w:uiPriority w:val="99"/>
    <w:qFormat/>
    <w:rsid w:val="00392B8E"/>
    <w:pPr>
      <w:spacing w:before="100" w:beforeAutospacing="1" w:after="100" w:afterAutospacing="1"/>
    </w:pPr>
    <w:rPr>
      <w:rFonts w:eastAsia="Times New Roman"/>
      <w:sz w:val="24"/>
    </w:rPr>
  </w:style>
  <w:style w:type="paragraph" w:customStyle="1" w:styleId="a-body-text">
    <w:name w:val="a-body-text"/>
    <w:basedOn w:val="Normal"/>
    <w:uiPriority w:val="99"/>
    <w:qFormat/>
    <w:rsid w:val="00392B8E"/>
    <w:pPr>
      <w:spacing w:before="100" w:beforeAutospacing="1" w:after="100" w:afterAutospacing="1"/>
    </w:pPr>
    <w:rPr>
      <w:rFonts w:eastAsia="Times New Roman"/>
      <w:sz w:val="24"/>
    </w:rPr>
  </w:style>
  <w:style w:type="paragraph" w:customStyle="1" w:styleId="obgpara">
    <w:name w:val="obg_para"/>
    <w:basedOn w:val="Normal"/>
    <w:uiPriority w:val="99"/>
    <w:qFormat/>
    <w:rsid w:val="00392B8E"/>
    <w:pPr>
      <w:spacing w:before="100" w:beforeAutospacing="1" w:after="100" w:afterAutospacing="1"/>
    </w:pPr>
    <w:rPr>
      <w:rFonts w:eastAsia="Times New Roman"/>
      <w:sz w:val="24"/>
    </w:rPr>
  </w:style>
  <w:style w:type="character" w:customStyle="1" w:styleId="caption4">
    <w:name w:val="caption4"/>
    <w:basedOn w:val="DefaultParagraphFont"/>
    <w:rsid w:val="00392B8E"/>
  </w:style>
  <w:style w:type="character" w:customStyle="1" w:styleId="honorific-prefix">
    <w:name w:val="honorific-prefix"/>
    <w:basedOn w:val="DefaultParagraphFont"/>
    <w:rsid w:val="00392B8E"/>
  </w:style>
  <w:style w:type="character" w:customStyle="1" w:styleId="given-name">
    <w:name w:val="given-name"/>
    <w:basedOn w:val="DefaultParagraphFont"/>
    <w:rsid w:val="00392B8E"/>
  </w:style>
  <w:style w:type="character" w:customStyle="1" w:styleId="family-name">
    <w:name w:val="family-name"/>
    <w:basedOn w:val="DefaultParagraphFont"/>
    <w:rsid w:val="00392B8E"/>
  </w:style>
  <w:style w:type="character" w:customStyle="1" w:styleId="chead">
    <w:name w:val="chead"/>
    <w:basedOn w:val="DefaultParagraphFont"/>
    <w:rsid w:val="00392B8E"/>
  </w:style>
  <w:style w:type="character" w:customStyle="1" w:styleId="obgcapsstart">
    <w:name w:val="obg_caps_start"/>
    <w:basedOn w:val="DefaultParagraphFont"/>
    <w:rsid w:val="00392B8E"/>
  </w:style>
  <w:style w:type="character" w:customStyle="1" w:styleId="pmtermsel">
    <w:name w:val="pmtermsel"/>
    <w:basedOn w:val="DefaultParagraphFont"/>
    <w:rsid w:val="00392B8E"/>
  </w:style>
  <w:style w:type="character" w:customStyle="1" w:styleId="showipapr">
    <w:name w:val="show_ipapr"/>
    <w:basedOn w:val="DefaultParagraphFont"/>
    <w:rsid w:val="00392B8E"/>
  </w:style>
  <w:style w:type="character" w:customStyle="1" w:styleId="dnindex">
    <w:name w:val="dnindex"/>
    <w:basedOn w:val="DefaultParagraphFont"/>
    <w:rsid w:val="00392B8E"/>
  </w:style>
  <w:style w:type="character" w:customStyle="1" w:styleId="althead">
    <w:name w:val="althead"/>
    <w:basedOn w:val="DefaultParagraphFont"/>
    <w:rsid w:val="00392B8E"/>
  </w:style>
  <w:style w:type="character" w:customStyle="1" w:styleId="arbd1">
    <w:name w:val="arbd1"/>
    <w:basedOn w:val="DefaultParagraphFont"/>
    <w:rsid w:val="00392B8E"/>
  </w:style>
  <w:style w:type="character" w:customStyle="1" w:styleId="unx">
    <w:name w:val="unx"/>
    <w:basedOn w:val="DefaultParagraphFont"/>
    <w:rsid w:val="00392B8E"/>
  </w:style>
  <w:style w:type="character" w:customStyle="1" w:styleId="lrdctph">
    <w:name w:val="lr_dct_ph"/>
    <w:basedOn w:val="DefaultParagraphFont"/>
    <w:rsid w:val="00392B8E"/>
  </w:style>
  <w:style w:type="paragraph" w:customStyle="1" w:styleId="TxBr41p1">
    <w:name w:val="TxBr_41p1"/>
    <w:basedOn w:val="Normal"/>
    <w:uiPriority w:val="99"/>
    <w:qFormat/>
    <w:rsid w:val="00392B8E"/>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392B8E"/>
    <w:rPr>
      <w:sz w:val="18"/>
      <w:szCs w:val="24"/>
      <w:lang w:val="en-US" w:eastAsia="en-US" w:bidi="ar-SA"/>
    </w:rPr>
  </w:style>
  <w:style w:type="paragraph" w:customStyle="1" w:styleId="003Cite">
    <w:name w:val="003Cite"/>
    <w:basedOn w:val="Normal"/>
    <w:uiPriority w:val="99"/>
    <w:qFormat/>
    <w:rsid w:val="00392B8E"/>
    <w:rPr>
      <w:rFonts w:eastAsia="Calibri"/>
      <w:sz w:val="16"/>
      <w:szCs w:val="16"/>
    </w:rPr>
  </w:style>
  <w:style w:type="paragraph" w:customStyle="1" w:styleId="NormalBold">
    <w:name w:val="Normal + Bold"/>
    <w:aliases w:val="Double Underline"/>
    <w:basedOn w:val="Normal"/>
    <w:link w:val="NormalBoldChar"/>
    <w:qFormat/>
    <w:rsid w:val="00392B8E"/>
    <w:pPr>
      <w:jc w:val="both"/>
    </w:pPr>
    <w:rPr>
      <w:b/>
      <w:color w:val="000000"/>
      <w:u w:val="single"/>
    </w:rPr>
  </w:style>
  <w:style w:type="character" w:customStyle="1" w:styleId="NormalBoldChar">
    <w:name w:val="Normal + Bold Char"/>
    <w:aliases w:val="Double Underline Char"/>
    <w:basedOn w:val="DefaultParagraphFont"/>
    <w:link w:val="NormalBold"/>
    <w:rsid w:val="00392B8E"/>
    <w:rPr>
      <w:rFonts w:ascii="Calibri" w:hAnsi="Calibri" w:cs="Calibri"/>
      <w:b/>
      <w:color w:val="000000"/>
      <w:sz w:val="22"/>
      <w:u w:val="single"/>
    </w:rPr>
  </w:style>
  <w:style w:type="character" w:customStyle="1" w:styleId="BlockHeadingsChar1">
    <w:name w:val="Block Headings Char1"/>
    <w:rsid w:val="00392B8E"/>
    <w:rPr>
      <w:b/>
      <w:caps/>
    </w:rPr>
  </w:style>
  <w:style w:type="character" w:customStyle="1" w:styleId="FontStyle170">
    <w:name w:val="Font Style170"/>
    <w:uiPriority w:val="99"/>
    <w:rsid w:val="00392B8E"/>
    <w:rPr>
      <w:rFonts w:ascii="Bookman Old Style" w:hAnsi="Bookman Old Style" w:cs="Bookman Old Style"/>
      <w:sz w:val="16"/>
      <w:szCs w:val="16"/>
    </w:rPr>
  </w:style>
  <w:style w:type="character" w:customStyle="1" w:styleId="Styleunderline12pt">
    <w:name w:val="Style underline + 12 pt"/>
    <w:rsid w:val="00392B8E"/>
    <w:rPr>
      <w:rFonts w:ascii="Times New Roman" w:hAnsi="Times New Roman"/>
      <w:bCs/>
      <w:sz w:val="20"/>
      <w:u w:val="single"/>
    </w:rPr>
  </w:style>
  <w:style w:type="character" w:customStyle="1" w:styleId="StyleUnderlineChar19pt">
    <w:name w:val="Style Underline Char1 + 9 pt"/>
    <w:basedOn w:val="UnderlineChar1"/>
    <w:rsid w:val="00392B8E"/>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392B8E"/>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92B8E"/>
    <w:rPr>
      <w:rFonts w:ascii="Times New Roman" w:hAnsi="Times New Roman"/>
      <w:sz w:val="20"/>
      <w:u w:val="single"/>
      <w:lang w:val="en-US" w:eastAsia="en-US" w:bidi="ar-SA"/>
    </w:rPr>
  </w:style>
  <w:style w:type="paragraph" w:customStyle="1" w:styleId="StyleUnderline9pt10">
    <w:name w:val="Style Underline + 9 pt1"/>
    <w:rsid w:val="00392B8E"/>
    <w:rPr>
      <w:rFonts w:ascii="Times New Roman" w:eastAsia="SimSun" w:hAnsi="Times New Roman" w:cs="Times New Roman"/>
      <w:sz w:val="20"/>
      <w:szCs w:val="20"/>
      <w:u w:val="single"/>
    </w:rPr>
  </w:style>
  <w:style w:type="character" w:customStyle="1" w:styleId="Style9ptUnderline1">
    <w:name w:val="Style 9 pt Underline1"/>
    <w:rsid w:val="00392B8E"/>
    <w:rPr>
      <w:sz w:val="20"/>
      <w:u w:val="single"/>
    </w:rPr>
  </w:style>
  <w:style w:type="character" w:customStyle="1" w:styleId="StyleUnderlineChar19pt2">
    <w:name w:val="Style Underline Char1 + 9 pt2"/>
    <w:basedOn w:val="UnderlineChar1"/>
    <w:rsid w:val="00392B8E"/>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92B8E"/>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92B8E"/>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92B8E"/>
    <w:rPr>
      <w:rFonts w:ascii="Times New Roman" w:hAnsi="Times New Roman"/>
      <w:b/>
      <w:bCs/>
      <w:sz w:val="20"/>
      <w:szCs w:val="24"/>
      <w:u w:val="single"/>
      <w:lang w:val="en-US" w:eastAsia="en-US" w:bidi="ar-SA"/>
    </w:rPr>
  </w:style>
  <w:style w:type="character" w:customStyle="1" w:styleId="content">
    <w:name w:val="content"/>
    <w:basedOn w:val="DefaultParagraphFont"/>
    <w:rsid w:val="00392B8E"/>
  </w:style>
  <w:style w:type="character" w:customStyle="1" w:styleId="tagCharCharCharChar">
    <w:name w:val="tag Char Char Char Char"/>
    <w:rsid w:val="00392B8E"/>
    <w:rPr>
      <w:rFonts w:ascii="Georgia" w:eastAsia="Calibri" w:hAnsi="Georgia" w:cs="Calibri"/>
      <w:b/>
      <w:sz w:val="24"/>
    </w:rPr>
  </w:style>
  <w:style w:type="character" w:customStyle="1" w:styleId="3">
    <w:name w:val="3"/>
    <w:rsid w:val="00392B8E"/>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392B8E"/>
    <w:rPr>
      <w:rFonts w:cs="Arial"/>
      <w:b/>
      <w:bCs/>
      <w:iCs/>
      <w:szCs w:val="28"/>
      <w:lang w:val="en-US" w:eastAsia="en-US" w:bidi="ar-SA"/>
    </w:rPr>
  </w:style>
  <w:style w:type="paragraph" w:customStyle="1" w:styleId="EmphasisText">
    <w:name w:val="Emphasis Text"/>
    <w:basedOn w:val="UnderlinedText"/>
    <w:link w:val="EmphasisTextChar"/>
    <w:rsid w:val="00392B8E"/>
    <w:pPr>
      <w:jc w:val="left"/>
    </w:pPr>
    <w:rPr>
      <w:rFonts w:eastAsia="SimSun"/>
      <w:u w:val="single"/>
    </w:rPr>
  </w:style>
  <w:style w:type="character" w:customStyle="1" w:styleId="EmphasisTextChar">
    <w:name w:val="Emphasis Text Char"/>
    <w:link w:val="EmphasisText"/>
    <w:rsid w:val="00392B8E"/>
    <w:rPr>
      <w:rFonts w:ascii="Calibri" w:eastAsia="SimSun" w:hAnsi="Calibri" w:cs="Calibri"/>
      <w:b/>
      <w:u w:val="single"/>
    </w:rPr>
  </w:style>
  <w:style w:type="character" w:customStyle="1" w:styleId="7">
    <w:name w:val="7"/>
    <w:rsid w:val="00392B8E"/>
    <w:rPr>
      <w:rFonts w:cs="Arial"/>
      <w:bCs/>
      <w:sz w:val="20"/>
      <w:u w:val="single"/>
      <w:lang w:val="en-US" w:eastAsia="en-US" w:bidi="ar-SA"/>
    </w:rPr>
  </w:style>
  <w:style w:type="character" w:customStyle="1" w:styleId="StyleUnderlineChar19pt4">
    <w:name w:val="Style Underline Char1 + 9 pt4"/>
    <w:basedOn w:val="UnderlineChar1"/>
    <w:rsid w:val="00392B8E"/>
    <w:rPr>
      <w:rFonts w:ascii="Times New Roman" w:hAnsi="Times New Roman"/>
      <w:sz w:val="20"/>
      <w:szCs w:val="24"/>
      <w:u w:val="single"/>
      <w:lang w:val="en-US" w:eastAsia="en-US" w:bidi="ar-SA"/>
    </w:rPr>
  </w:style>
  <w:style w:type="character" w:customStyle="1" w:styleId="StyleUnderlineChar19ptBold1">
    <w:name w:val="Style Underline Char1 + 9 pt Bold1"/>
    <w:rsid w:val="00392B8E"/>
    <w:rPr>
      <w:rFonts w:ascii="Times New Roman" w:hAnsi="Times New Roman"/>
      <w:b/>
      <w:bCs/>
      <w:sz w:val="20"/>
      <w:szCs w:val="24"/>
      <w:u w:val="single"/>
      <w:lang w:val="en-US" w:eastAsia="en-US" w:bidi="ar-SA"/>
    </w:rPr>
  </w:style>
  <w:style w:type="character" w:customStyle="1" w:styleId="Style9ptUnderline3">
    <w:name w:val="Style 9 pt Underline3"/>
    <w:rsid w:val="00392B8E"/>
    <w:rPr>
      <w:sz w:val="20"/>
      <w:u w:val="single"/>
    </w:rPr>
  </w:style>
  <w:style w:type="character" w:customStyle="1" w:styleId="Style9ptUnderline4">
    <w:name w:val="Style 9 pt Underline4"/>
    <w:rsid w:val="00392B8E"/>
    <w:rPr>
      <w:sz w:val="20"/>
      <w:u w:val="single"/>
    </w:rPr>
  </w:style>
  <w:style w:type="character" w:customStyle="1" w:styleId="55">
    <w:name w:val="55"/>
    <w:rsid w:val="00392B8E"/>
    <w:rPr>
      <w:rFonts w:cs="Arial"/>
      <w:bCs/>
      <w:sz w:val="20"/>
      <w:u w:val="single"/>
      <w:lang w:val="en-US" w:eastAsia="en-US" w:bidi="ar-SA"/>
    </w:rPr>
  </w:style>
  <w:style w:type="paragraph" w:customStyle="1" w:styleId="CardBody">
    <w:name w:val="Card Body"/>
    <w:basedOn w:val="Normal"/>
    <w:link w:val="CardBodyChar"/>
    <w:qFormat/>
    <w:rsid w:val="00392B8E"/>
    <w:rPr>
      <w:rFonts w:eastAsia="Calibri"/>
      <w:sz w:val="16"/>
    </w:rPr>
  </w:style>
  <w:style w:type="character" w:customStyle="1" w:styleId="CardBodyChar">
    <w:name w:val="Card Body Char"/>
    <w:link w:val="CardBody"/>
    <w:rsid w:val="00392B8E"/>
    <w:rPr>
      <w:rFonts w:ascii="Calibri" w:eastAsia="Calibri" w:hAnsi="Calibri" w:cs="Calibri"/>
      <w:sz w:val="16"/>
    </w:rPr>
  </w:style>
  <w:style w:type="character" w:customStyle="1" w:styleId="Styleunderline9ptBold">
    <w:name w:val="Style underline + 9 pt Bold"/>
    <w:rsid w:val="00392B8E"/>
    <w:rPr>
      <w:b/>
      <w:bCs/>
      <w:sz w:val="20"/>
      <w:u w:val="single"/>
    </w:rPr>
  </w:style>
  <w:style w:type="character" w:customStyle="1" w:styleId="StyleUnderliningChar9ptBold">
    <w:name w:val="Style Underlining Char + 9 pt Bold"/>
    <w:rsid w:val="00392B8E"/>
    <w:rPr>
      <w:rFonts w:ascii="Times New Roman" w:hAnsi="Times New Roman"/>
      <w:b/>
      <w:bCs/>
      <w:sz w:val="20"/>
      <w:szCs w:val="24"/>
      <w:u w:val="single"/>
      <w:lang w:val="en-US" w:eastAsia="en-US" w:bidi="ar-SA"/>
    </w:rPr>
  </w:style>
  <w:style w:type="character" w:customStyle="1" w:styleId="StyleUnderliningChar9pt">
    <w:name w:val="Style Underlining Char + 9 pt"/>
    <w:rsid w:val="00392B8E"/>
    <w:rPr>
      <w:rFonts w:ascii="Times New Roman" w:hAnsi="Times New Roman"/>
      <w:sz w:val="20"/>
      <w:szCs w:val="24"/>
      <w:u w:val="single"/>
      <w:lang w:val="en-US" w:eastAsia="en-US" w:bidi="ar-SA"/>
    </w:rPr>
  </w:style>
  <w:style w:type="character" w:customStyle="1" w:styleId="34">
    <w:name w:val="34"/>
    <w:rsid w:val="00392B8E"/>
    <w:rPr>
      <w:rFonts w:ascii="Times New Roman" w:hAnsi="Times New Roman" w:cs="Arial"/>
      <w:bCs/>
      <w:sz w:val="20"/>
      <w:u w:val="single"/>
      <w:lang w:val="en-US" w:eastAsia="en-US" w:bidi="ar-SA"/>
    </w:rPr>
  </w:style>
  <w:style w:type="character" w:customStyle="1" w:styleId="45">
    <w:name w:val="45"/>
    <w:rsid w:val="00392B8E"/>
    <w:rPr>
      <w:rFonts w:ascii="Times New Roman" w:hAnsi="Times New Roman" w:cs="Arial"/>
      <w:b/>
      <w:bCs/>
      <w:sz w:val="20"/>
      <w:u w:val="single"/>
      <w:lang w:val="en-US" w:eastAsia="en-US" w:bidi="ar-SA"/>
    </w:rPr>
  </w:style>
  <w:style w:type="character" w:customStyle="1" w:styleId="Style9ptUnderline5">
    <w:name w:val="Style 9 pt Underline5"/>
    <w:rsid w:val="00392B8E"/>
    <w:rPr>
      <w:rFonts w:ascii="Times New Roman" w:hAnsi="Times New Roman"/>
      <w:sz w:val="20"/>
      <w:u w:val="single"/>
    </w:rPr>
  </w:style>
  <w:style w:type="character" w:customStyle="1" w:styleId="Style9ptBoldUnderline2">
    <w:name w:val="Style 9 pt Bold Underline2"/>
    <w:rsid w:val="00392B8E"/>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92B8E"/>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392B8E"/>
    <w:rPr>
      <w:rFonts w:ascii="Times New Roman" w:eastAsia="Times New Roman" w:hAnsi="Times New Roman"/>
      <w:lang w:eastAsia="zh-CN"/>
    </w:rPr>
  </w:style>
  <w:style w:type="character" w:customStyle="1" w:styleId="StyleStyle49pt1Char">
    <w:name w:val="Style Style4 + 9 pt1 Char"/>
    <w:basedOn w:val="Style4Char"/>
    <w:link w:val="StyleStyle49pt1"/>
    <w:rsid w:val="00392B8E"/>
    <w:rPr>
      <w:rFonts w:ascii="Times New Roman" w:eastAsia="Times New Roman" w:hAnsi="Times New Roman"/>
      <w:u w:val="single"/>
      <w:lang w:eastAsia="zh-CN"/>
    </w:rPr>
  </w:style>
  <w:style w:type="paragraph" w:customStyle="1" w:styleId="StyleStyle49ptBold1">
    <w:name w:val="Style Style4 + 9 pt Bold1"/>
    <w:basedOn w:val="Style4"/>
    <w:link w:val="StyleStyle49ptBold1Char"/>
    <w:rsid w:val="00392B8E"/>
    <w:rPr>
      <w:rFonts w:ascii="Times New Roman" w:hAnsi="Times New Roman"/>
      <w:b/>
      <w:bCs/>
    </w:rPr>
  </w:style>
  <w:style w:type="character" w:customStyle="1" w:styleId="StyleStyle49ptBold1Char">
    <w:name w:val="Style Style4 + 9 pt Bold1 Char"/>
    <w:link w:val="StyleStyle49ptBold1"/>
    <w:rsid w:val="00392B8E"/>
    <w:rPr>
      <w:rFonts w:ascii="Times New Roman" w:hAnsi="Times New Roman"/>
      <w:b/>
      <w:bCs/>
      <w:u w:val="single"/>
    </w:rPr>
  </w:style>
  <w:style w:type="paragraph" w:customStyle="1" w:styleId="StyleStyle49pt2">
    <w:name w:val="Style Style4 + 9 pt2"/>
    <w:basedOn w:val="Style4"/>
    <w:link w:val="StyleStyle49pt2Char"/>
    <w:rsid w:val="00392B8E"/>
    <w:rPr>
      <w:rFonts w:ascii="Times New Roman" w:eastAsia="Times New Roman" w:hAnsi="Times New Roman"/>
      <w:lang w:eastAsia="zh-CN"/>
    </w:rPr>
  </w:style>
  <w:style w:type="character" w:customStyle="1" w:styleId="StyleStyle49pt2Char">
    <w:name w:val="Style Style4 + 9 pt2 Char"/>
    <w:basedOn w:val="Style4Char"/>
    <w:link w:val="StyleStyle49pt2"/>
    <w:rsid w:val="00392B8E"/>
    <w:rPr>
      <w:rFonts w:ascii="Times New Roman" w:eastAsia="Times New Roman" w:hAnsi="Times New Roman"/>
      <w:u w:val="single"/>
      <w:lang w:eastAsia="zh-CN"/>
    </w:rPr>
  </w:style>
  <w:style w:type="paragraph" w:customStyle="1" w:styleId="StyleStyle49ptBold2">
    <w:name w:val="Style Style4 + 9 pt Bold2"/>
    <w:basedOn w:val="Style4"/>
    <w:link w:val="StyleStyle49ptBold2Char"/>
    <w:rsid w:val="00392B8E"/>
    <w:rPr>
      <w:rFonts w:ascii="Times New Roman" w:hAnsi="Times New Roman"/>
      <w:b/>
      <w:bCs/>
    </w:rPr>
  </w:style>
  <w:style w:type="character" w:customStyle="1" w:styleId="StyleStyle49ptBold2Char">
    <w:name w:val="Style Style4 + 9 pt Bold2 Char"/>
    <w:link w:val="StyleStyle49ptBold2"/>
    <w:rsid w:val="00392B8E"/>
    <w:rPr>
      <w:rFonts w:ascii="Times New Roman" w:hAnsi="Times New Roman"/>
      <w:b/>
      <w:bCs/>
      <w:u w:val="single"/>
    </w:rPr>
  </w:style>
  <w:style w:type="character" w:customStyle="1" w:styleId="23">
    <w:name w:val="23"/>
    <w:rsid w:val="00392B8E"/>
    <w:rPr>
      <w:rFonts w:ascii="Times New Roman" w:hAnsi="Times New Roman" w:cs="Arial"/>
      <w:bCs/>
      <w:sz w:val="20"/>
      <w:u w:val="single"/>
      <w:lang w:val="en-US" w:eastAsia="en-US" w:bidi="ar-SA"/>
    </w:rPr>
  </w:style>
  <w:style w:type="character" w:customStyle="1" w:styleId="33">
    <w:name w:val="33"/>
    <w:rsid w:val="00392B8E"/>
    <w:rPr>
      <w:rFonts w:ascii="Times New Roman" w:hAnsi="Times New Roman" w:cs="Arial"/>
      <w:b/>
      <w:bCs/>
      <w:sz w:val="20"/>
      <w:u w:val="single"/>
      <w:lang w:val="en-US" w:eastAsia="en-US" w:bidi="ar-SA"/>
    </w:rPr>
  </w:style>
  <w:style w:type="character" w:customStyle="1" w:styleId="StyleArialNarrow9pt">
    <w:name w:val="Style Arial Narrow 9 pt"/>
    <w:rsid w:val="00392B8E"/>
    <w:rPr>
      <w:rFonts w:ascii="Times New Roman" w:hAnsi="Times New Roman"/>
      <w:sz w:val="20"/>
    </w:rPr>
  </w:style>
  <w:style w:type="paragraph" w:customStyle="1" w:styleId="CiteBody">
    <w:name w:val="Cite Body"/>
    <w:basedOn w:val="Normal"/>
    <w:link w:val="CiteBodyChar"/>
    <w:qFormat/>
    <w:rsid w:val="00392B8E"/>
    <w:rPr>
      <w:rFonts w:eastAsia="Calibri"/>
      <w:szCs w:val="16"/>
    </w:rPr>
  </w:style>
  <w:style w:type="paragraph" w:customStyle="1" w:styleId="CiteBold">
    <w:name w:val="Cite Bold"/>
    <w:basedOn w:val="CiteBody"/>
    <w:link w:val="CiteBoldChar"/>
    <w:qFormat/>
    <w:rsid w:val="00392B8E"/>
    <w:rPr>
      <w:b/>
    </w:rPr>
  </w:style>
  <w:style w:type="character" w:customStyle="1" w:styleId="CiteBodyChar">
    <w:name w:val="Cite Body Char"/>
    <w:link w:val="CiteBody"/>
    <w:rsid w:val="00392B8E"/>
    <w:rPr>
      <w:rFonts w:ascii="Calibri" w:eastAsia="Calibri" w:hAnsi="Calibri" w:cs="Calibri"/>
      <w:sz w:val="22"/>
      <w:szCs w:val="16"/>
    </w:rPr>
  </w:style>
  <w:style w:type="character" w:customStyle="1" w:styleId="CiteBoldChar">
    <w:name w:val="Cite Bold Char"/>
    <w:link w:val="CiteBold"/>
    <w:rsid w:val="00392B8E"/>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392B8E"/>
    <w:rPr>
      <w:sz w:val="20"/>
      <w:u w:val="single"/>
    </w:rPr>
  </w:style>
  <w:style w:type="character" w:customStyle="1" w:styleId="StyleCardBody11ptUnderlineChar">
    <w:name w:val="Style Card Body + 11 pt Underline Char"/>
    <w:link w:val="StyleCardBody11ptUnderline"/>
    <w:rsid w:val="00392B8E"/>
    <w:rPr>
      <w:rFonts w:ascii="Calibri" w:eastAsia="Calibri" w:hAnsi="Calibri" w:cs="Calibri"/>
      <w:sz w:val="20"/>
      <w:u w:val="single"/>
    </w:rPr>
  </w:style>
  <w:style w:type="paragraph" w:customStyle="1" w:styleId="StyleStyle49pt4">
    <w:name w:val="Style Style4 + 9 pt4"/>
    <w:basedOn w:val="Style4"/>
    <w:link w:val="StyleStyle49pt4Char"/>
    <w:rsid w:val="00392B8E"/>
    <w:rPr>
      <w:rFonts w:ascii="Times New Roman" w:eastAsia="Times New Roman" w:hAnsi="Times New Roman"/>
      <w:lang w:eastAsia="zh-CN"/>
    </w:rPr>
  </w:style>
  <w:style w:type="character" w:customStyle="1" w:styleId="StyleStyle49pt4Char">
    <w:name w:val="Style Style4 + 9 pt4 Char"/>
    <w:basedOn w:val="Style4Char"/>
    <w:link w:val="StyleStyle49pt4"/>
    <w:rsid w:val="00392B8E"/>
    <w:rPr>
      <w:rFonts w:ascii="Times New Roman" w:eastAsia="Times New Roman" w:hAnsi="Times New Roman"/>
      <w:u w:val="single"/>
      <w:lang w:eastAsia="zh-CN"/>
    </w:rPr>
  </w:style>
  <w:style w:type="paragraph" w:customStyle="1" w:styleId="StyleStyle49ptBold4">
    <w:name w:val="Style Style4 + 9 pt Bold4"/>
    <w:basedOn w:val="Style4"/>
    <w:link w:val="StyleStyle49ptBold4Char"/>
    <w:rsid w:val="00392B8E"/>
    <w:rPr>
      <w:rFonts w:ascii="Times New Roman" w:hAnsi="Times New Roman"/>
      <w:b/>
      <w:bCs/>
    </w:rPr>
  </w:style>
  <w:style w:type="character" w:customStyle="1" w:styleId="StyleStyle49ptBold4Char">
    <w:name w:val="Style Style4 + 9 pt Bold4 Char"/>
    <w:link w:val="StyleStyle49ptBold4"/>
    <w:rsid w:val="00392B8E"/>
    <w:rPr>
      <w:rFonts w:ascii="Times New Roman" w:hAnsi="Times New Roman"/>
      <w:b/>
      <w:bCs/>
      <w:u w:val="single"/>
    </w:rPr>
  </w:style>
  <w:style w:type="character" w:customStyle="1" w:styleId="StyleUnderlineCharChar9pt2">
    <w:name w:val="Style Underline Char Char + 9 pt2"/>
    <w:basedOn w:val="DefaultParagraphFont"/>
    <w:rsid w:val="00392B8E"/>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92B8E"/>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92B8E"/>
    <w:rPr>
      <w:b/>
      <w:bCs/>
      <w:sz w:val="20"/>
      <w:u w:val="single"/>
      <w:bdr w:val="single" w:sz="4" w:space="0" w:color="auto"/>
    </w:rPr>
  </w:style>
  <w:style w:type="character" w:customStyle="1" w:styleId="Style9ptUnderline7">
    <w:name w:val="Style 9 pt Underline7"/>
    <w:rsid w:val="00392B8E"/>
    <w:rPr>
      <w:sz w:val="20"/>
      <w:u w:val="single"/>
    </w:rPr>
  </w:style>
  <w:style w:type="character" w:customStyle="1" w:styleId="Style9ptBoldUnderline3">
    <w:name w:val="Style 9 pt Bold Underline3"/>
    <w:rsid w:val="00392B8E"/>
    <w:rPr>
      <w:b/>
      <w:bCs/>
      <w:sz w:val="20"/>
      <w:u w:val="single"/>
    </w:rPr>
  </w:style>
  <w:style w:type="character" w:customStyle="1" w:styleId="Style9ptUnderline8">
    <w:name w:val="Style 9 pt Underline8"/>
    <w:rsid w:val="00392B8E"/>
    <w:rPr>
      <w:sz w:val="20"/>
      <w:u w:val="single"/>
    </w:rPr>
  </w:style>
  <w:style w:type="paragraph" w:customStyle="1" w:styleId="StyleStyle49pt5">
    <w:name w:val="Style Style4 + 9 pt5"/>
    <w:basedOn w:val="Style4"/>
    <w:link w:val="StyleStyle49pt5Char"/>
    <w:rsid w:val="00392B8E"/>
    <w:rPr>
      <w:rFonts w:ascii="Times New Roman" w:eastAsia="Times New Roman" w:hAnsi="Times New Roman"/>
      <w:lang w:eastAsia="zh-CN"/>
    </w:rPr>
  </w:style>
  <w:style w:type="character" w:customStyle="1" w:styleId="StyleStyle49pt5Char">
    <w:name w:val="Style Style4 + 9 pt5 Char"/>
    <w:basedOn w:val="Style4Char"/>
    <w:link w:val="StyleStyle49pt5"/>
    <w:rsid w:val="00392B8E"/>
    <w:rPr>
      <w:rFonts w:ascii="Times New Roman" w:eastAsia="Times New Roman" w:hAnsi="Times New Roman"/>
      <w:u w:val="single"/>
      <w:lang w:eastAsia="zh-CN"/>
    </w:rPr>
  </w:style>
  <w:style w:type="character" w:customStyle="1" w:styleId="66">
    <w:name w:val="66"/>
    <w:rsid w:val="00392B8E"/>
    <w:rPr>
      <w:rFonts w:cs="Arial"/>
      <w:bCs/>
      <w:sz w:val="20"/>
      <w:u w:val="single"/>
      <w:lang w:val="en-US" w:eastAsia="en-US" w:bidi="ar-SA"/>
    </w:rPr>
  </w:style>
  <w:style w:type="character" w:customStyle="1" w:styleId="Style9ptUnderline9">
    <w:name w:val="Style 9 pt Underline9"/>
    <w:rsid w:val="00392B8E"/>
    <w:rPr>
      <w:sz w:val="20"/>
      <w:u w:val="single"/>
    </w:rPr>
  </w:style>
  <w:style w:type="paragraph" w:customStyle="1" w:styleId="StyleStyle49ptBold5">
    <w:name w:val="Style Style4 + 9 pt Bold5"/>
    <w:basedOn w:val="Style4"/>
    <w:link w:val="StyleStyle49ptBold5Char"/>
    <w:rsid w:val="00392B8E"/>
    <w:rPr>
      <w:rFonts w:ascii="Times New Roman" w:hAnsi="Times New Roman"/>
      <w:b/>
      <w:bCs/>
    </w:rPr>
  </w:style>
  <w:style w:type="character" w:customStyle="1" w:styleId="StyleStyle49ptBold5Char">
    <w:name w:val="Style Style4 + 9 pt Bold5 Char"/>
    <w:link w:val="StyleStyle49ptBold5"/>
    <w:rsid w:val="00392B8E"/>
    <w:rPr>
      <w:rFonts w:ascii="Times New Roman" w:hAnsi="Times New Roman"/>
      <w:b/>
      <w:bCs/>
      <w:u w:val="single"/>
    </w:rPr>
  </w:style>
  <w:style w:type="character" w:customStyle="1" w:styleId="Style9ptBoldUnderline4">
    <w:name w:val="Style 9 pt Bold Underline4"/>
    <w:rsid w:val="00392B8E"/>
    <w:rPr>
      <w:b/>
      <w:bCs/>
      <w:sz w:val="20"/>
      <w:u w:val="single"/>
    </w:rPr>
  </w:style>
  <w:style w:type="paragraph" w:customStyle="1" w:styleId="StyleStyle49pt7">
    <w:name w:val="Style Style4 + 9 pt7"/>
    <w:basedOn w:val="Style4"/>
    <w:link w:val="StyleStyle49pt7Char"/>
    <w:rsid w:val="00392B8E"/>
    <w:rPr>
      <w:rFonts w:ascii="Times New Roman" w:eastAsia="Times New Roman" w:hAnsi="Times New Roman"/>
      <w:lang w:eastAsia="zh-CN"/>
    </w:rPr>
  </w:style>
  <w:style w:type="character" w:customStyle="1" w:styleId="StyleStyle49pt7Char">
    <w:name w:val="Style Style4 + 9 pt7 Char"/>
    <w:basedOn w:val="Style4Char"/>
    <w:link w:val="StyleStyle49pt7"/>
    <w:rsid w:val="00392B8E"/>
    <w:rPr>
      <w:rFonts w:ascii="Times New Roman" w:eastAsia="Times New Roman" w:hAnsi="Times New Roman"/>
      <w:u w:val="single"/>
      <w:lang w:eastAsia="zh-CN"/>
    </w:rPr>
  </w:style>
  <w:style w:type="character" w:customStyle="1" w:styleId="titleblue14">
    <w:name w:val="titleblue14"/>
    <w:basedOn w:val="DefaultParagraphFont"/>
    <w:rsid w:val="00392B8E"/>
  </w:style>
  <w:style w:type="paragraph" w:customStyle="1" w:styleId="FONT7">
    <w:name w:val="FONT 7"/>
    <w:qFormat/>
    <w:rsid w:val="00392B8E"/>
    <w:rPr>
      <w:rFonts w:ascii="Times New Roman" w:eastAsia="SimSun" w:hAnsi="Times New Roman" w:cs="Arial"/>
      <w:bCs/>
      <w:iCs/>
      <w:sz w:val="14"/>
      <w:szCs w:val="28"/>
    </w:rPr>
  </w:style>
  <w:style w:type="paragraph" w:customStyle="1" w:styleId="StyleStyle49pt8">
    <w:name w:val="Style Style4 + 9 pt8"/>
    <w:basedOn w:val="Style4"/>
    <w:rsid w:val="00392B8E"/>
    <w:rPr>
      <w:rFonts w:ascii="Times New Roman" w:hAnsi="Times New Roman"/>
    </w:rPr>
  </w:style>
  <w:style w:type="paragraph" w:customStyle="1" w:styleId="StyleHeading2Underline">
    <w:name w:val="Style Heading 2 + Underline"/>
    <w:basedOn w:val="Heading2"/>
    <w:link w:val="StyleHeading2UnderlineChar"/>
    <w:rsid w:val="00392B8E"/>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392B8E"/>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392B8E"/>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392B8E"/>
    <w:rPr>
      <w:rFonts w:eastAsia="Calibri"/>
      <w:b/>
      <w:bCs/>
      <w:sz w:val="22"/>
      <w:u w:val="single"/>
    </w:rPr>
  </w:style>
  <w:style w:type="paragraph" w:customStyle="1" w:styleId="StyleStyle49ptBold6">
    <w:name w:val="Style Style4 + 9 pt Bold6"/>
    <w:basedOn w:val="Style4"/>
    <w:link w:val="StyleStyle49ptBold6Char"/>
    <w:rsid w:val="00392B8E"/>
    <w:rPr>
      <w:rFonts w:ascii="Times New Roman" w:hAnsi="Times New Roman"/>
      <w:b/>
      <w:bCs/>
    </w:rPr>
  </w:style>
  <w:style w:type="character" w:customStyle="1" w:styleId="StyleStyle49ptBold6Char">
    <w:name w:val="Style Style4 + 9 pt Bold6 Char"/>
    <w:link w:val="StyleStyle49ptBold6"/>
    <w:rsid w:val="00392B8E"/>
    <w:rPr>
      <w:rFonts w:ascii="Times New Roman" w:hAnsi="Times New Roman"/>
      <w:b/>
      <w:bCs/>
      <w:u w:val="single"/>
    </w:rPr>
  </w:style>
  <w:style w:type="paragraph" w:customStyle="1" w:styleId="StyleCircled11pt">
    <w:name w:val="Style Circled + 11 pt"/>
    <w:basedOn w:val="Circled"/>
    <w:link w:val="StyleCircled11ptChar"/>
    <w:qFormat/>
    <w:rsid w:val="00392B8E"/>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392B8E"/>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392B8E"/>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392B8E"/>
    <w:rPr>
      <w:rFonts w:eastAsia="Calibri"/>
      <w:b/>
      <w:bCs/>
      <w:sz w:val="22"/>
      <w:u w:val="single"/>
      <w:bdr w:val="single" w:sz="4" w:space="0" w:color="auto"/>
    </w:rPr>
  </w:style>
  <w:style w:type="character" w:customStyle="1" w:styleId="StyleUnderlineCharChar9pt3">
    <w:name w:val="Style Underline Char Char + 9 pt3"/>
    <w:basedOn w:val="DefaultParagraphFont"/>
    <w:rsid w:val="00392B8E"/>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92B8E"/>
    <w:rPr>
      <w:sz w:val="20"/>
      <w:u w:val="single"/>
    </w:rPr>
  </w:style>
  <w:style w:type="character" w:customStyle="1" w:styleId="BoldandUnderlineChar2CharCharChar">
    <w:name w:val="Bold and Underline Char2 Char Char Char"/>
    <w:link w:val="BoldandUnderlineChar2CharChar"/>
    <w:rsid w:val="00392B8E"/>
    <w:rPr>
      <w:b/>
      <w:u w:val="single"/>
    </w:rPr>
  </w:style>
  <w:style w:type="paragraph" w:customStyle="1" w:styleId="textboldChar">
    <w:name w:val="text bold Char"/>
    <w:basedOn w:val="Normal"/>
    <w:link w:val="textboldCharChar"/>
    <w:rsid w:val="00392B8E"/>
    <w:pPr>
      <w:ind w:left="720"/>
    </w:pPr>
    <w:rPr>
      <w:rFonts w:eastAsia="Calibri"/>
      <w:b/>
      <w:sz w:val="24"/>
      <w:u w:val="thick"/>
    </w:rPr>
  </w:style>
  <w:style w:type="character" w:customStyle="1" w:styleId="textboldCharChar">
    <w:name w:val="text bold Char Char"/>
    <w:link w:val="textboldChar"/>
    <w:rsid w:val="00392B8E"/>
    <w:rPr>
      <w:rFonts w:ascii="Calibri" w:eastAsia="Calibri" w:hAnsi="Calibri" w:cs="Calibri"/>
      <w:b/>
      <w:u w:val="thick"/>
    </w:rPr>
  </w:style>
  <w:style w:type="character" w:customStyle="1" w:styleId="snapnoshots">
    <w:name w:val="snap_noshots"/>
    <w:basedOn w:val="DefaultParagraphFont"/>
    <w:rsid w:val="00392B8E"/>
  </w:style>
  <w:style w:type="character" w:customStyle="1" w:styleId="cnbcsbhdcomp">
    <w:name w:val="cnbc_sbhd_comp"/>
    <w:rsid w:val="00392B8E"/>
  </w:style>
  <w:style w:type="character" w:customStyle="1" w:styleId="blox-headline">
    <w:name w:val="blox-headline"/>
    <w:rsid w:val="00392B8E"/>
  </w:style>
  <w:style w:type="character" w:customStyle="1" w:styleId="Heading2CharCharCharCharCharChar1CharChar">
    <w:name w:val="Heading 2 Char Char Char Char Char Char1 Char Char"/>
    <w:basedOn w:val="DefaultParagraphFont"/>
    <w:uiPriority w:val="99"/>
    <w:rsid w:val="00392B8E"/>
    <w:rPr>
      <w:rFonts w:cs="Arial"/>
      <w:b/>
      <w:bCs/>
      <w:iCs/>
      <w:sz w:val="28"/>
      <w:lang w:val="en-US" w:eastAsia="en-US"/>
    </w:rPr>
  </w:style>
  <w:style w:type="character" w:customStyle="1" w:styleId="postsubtitle">
    <w:name w:val="post_subtitle"/>
    <w:basedOn w:val="DefaultParagraphFont"/>
    <w:rsid w:val="00392B8E"/>
  </w:style>
  <w:style w:type="character" w:customStyle="1" w:styleId="NoterefInText">
    <w:name w:val="_NoterefInText"/>
    <w:uiPriority w:val="99"/>
    <w:rsid w:val="00392B8E"/>
    <w:rPr>
      <w:rFonts w:cs="New Baskerville"/>
      <w:color w:val="000000"/>
    </w:rPr>
  </w:style>
  <w:style w:type="character" w:customStyle="1" w:styleId="postauthor">
    <w:name w:val="postauthor"/>
    <w:basedOn w:val="DefaultParagraphFont"/>
    <w:rsid w:val="00392B8E"/>
  </w:style>
  <w:style w:type="paragraph" w:customStyle="1" w:styleId="notes-source-hasnotes">
    <w:name w:val="notes-source-hasnotes"/>
    <w:basedOn w:val="Normal"/>
    <w:uiPriority w:val="99"/>
    <w:qFormat/>
    <w:rsid w:val="00392B8E"/>
    <w:pPr>
      <w:spacing w:before="100" w:beforeAutospacing="1" w:after="100" w:afterAutospacing="1"/>
    </w:pPr>
    <w:rPr>
      <w:rFonts w:ascii="Times" w:hAnsi="Times"/>
      <w:szCs w:val="20"/>
    </w:rPr>
  </w:style>
  <w:style w:type="character" w:customStyle="1" w:styleId="span">
    <w:name w:val="span"/>
    <w:basedOn w:val="DefaultParagraphFont"/>
    <w:rsid w:val="00392B8E"/>
  </w:style>
  <w:style w:type="character" w:customStyle="1" w:styleId="thirdparty-logo">
    <w:name w:val="thirdparty-logo"/>
    <w:basedOn w:val="DefaultParagraphFont"/>
    <w:rsid w:val="00392B8E"/>
  </w:style>
  <w:style w:type="paragraph" w:customStyle="1" w:styleId="articlemeta">
    <w:name w:val="articlemeta"/>
    <w:basedOn w:val="Normal"/>
    <w:uiPriority w:val="99"/>
    <w:qFormat/>
    <w:rsid w:val="00392B8E"/>
    <w:pPr>
      <w:spacing w:before="100" w:beforeAutospacing="1" w:after="100" w:afterAutospacing="1"/>
    </w:pPr>
    <w:rPr>
      <w:rFonts w:ascii="Times" w:hAnsi="Times"/>
      <w:szCs w:val="20"/>
    </w:rPr>
  </w:style>
  <w:style w:type="character" w:customStyle="1" w:styleId="vcard">
    <w:name w:val="vcard"/>
    <w:basedOn w:val="DefaultParagraphFont"/>
    <w:rsid w:val="00392B8E"/>
  </w:style>
  <w:style w:type="character" w:customStyle="1" w:styleId="print-footnote">
    <w:name w:val="print-footnote"/>
    <w:basedOn w:val="DefaultParagraphFont"/>
    <w:rsid w:val="00392B8E"/>
  </w:style>
  <w:style w:type="character" w:customStyle="1" w:styleId="datestring">
    <w:name w:val="datestring"/>
    <w:basedOn w:val="DefaultParagraphFont"/>
    <w:rsid w:val="00392B8E"/>
  </w:style>
  <w:style w:type="paragraph" w:customStyle="1" w:styleId="left">
    <w:name w:val="left"/>
    <w:basedOn w:val="Normal"/>
    <w:uiPriority w:val="99"/>
    <w:qFormat/>
    <w:rsid w:val="00392B8E"/>
    <w:pPr>
      <w:spacing w:before="100" w:beforeAutospacing="1" w:after="100" w:afterAutospacing="1"/>
    </w:pPr>
    <w:rPr>
      <w:rFonts w:ascii="Times" w:hAnsi="Times"/>
      <w:szCs w:val="20"/>
    </w:rPr>
  </w:style>
  <w:style w:type="paragraph" w:customStyle="1" w:styleId="right">
    <w:name w:val="right"/>
    <w:basedOn w:val="Normal"/>
    <w:uiPriority w:val="99"/>
    <w:qFormat/>
    <w:rsid w:val="00392B8E"/>
    <w:pPr>
      <w:spacing w:before="100" w:beforeAutospacing="1" w:after="100" w:afterAutospacing="1"/>
    </w:pPr>
    <w:rPr>
      <w:rFonts w:ascii="Times" w:hAnsi="Times"/>
      <w:szCs w:val="20"/>
    </w:rPr>
  </w:style>
  <w:style w:type="character" w:customStyle="1" w:styleId="gptad">
    <w:name w:val="gptad"/>
    <w:basedOn w:val="DefaultParagraphFont"/>
    <w:rsid w:val="00392B8E"/>
  </w:style>
  <w:style w:type="paragraph" w:customStyle="1" w:styleId="creditpostedmodified">
    <w:name w:val="credit_posted_modified"/>
    <w:basedOn w:val="Normal"/>
    <w:uiPriority w:val="99"/>
    <w:qFormat/>
    <w:rsid w:val="00392B8E"/>
    <w:pPr>
      <w:spacing w:before="100" w:beforeAutospacing="1" w:after="100" w:afterAutospacing="1"/>
    </w:pPr>
    <w:rPr>
      <w:rFonts w:ascii="Times" w:hAnsi="Times"/>
      <w:szCs w:val="20"/>
    </w:rPr>
  </w:style>
  <w:style w:type="character" w:customStyle="1" w:styleId="creditline">
    <w:name w:val="creditline"/>
    <w:basedOn w:val="DefaultParagraphFont"/>
    <w:rsid w:val="00392B8E"/>
  </w:style>
  <w:style w:type="character" w:customStyle="1" w:styleId="grd">
    <w:name w:val="grd"/>
    <w:basedOn w:val="DefaultParagraphFont"/>
    <w:rsid w:val="00392B8E"/>
  </w:style>
  <w:style w:type="paragraph" w:customStyle="1" w:styleId="hs-text-container">
    <w:name w:val="hs-text-container"/>
    <w:basedOn w:val="Normal"/>
    <w:uiPriority w:val="99"/>
    <w:qFormat/>
    <w:rsid w:val="00392B8E"/>
    <w:pPr>
      <w:spacing w:before="100" w:beforeAutospacing="1" w:after="100" w:afterAutospacing="1"/>
    </w:pPr>
    <w:rPr>
      <w:rFonts w:ascii="Times" w:hAnsi="Times"/>
      <w:szCs w:val="20"/>
    </w:rPr>
  </w:style>
  <w:style w:type="character" w:customStyle="1" w:styleId="changed">
    <w:name w:val="changed"/>
    <w:basedOn w:val="DefaultParagraphFont"/>
    <w:rsid w:val="00392B8E"/>
  </w:style>
  <w:style w:type="character" w:customStyle="1" w:styleId="article-author-name">
    <w:name w:val="article-author-name"/>
    <w:basedOn w:val="DefaultParagraphFont"/>
    <w:rsid w:val="00392B8E"/>
  </w:style>
  <w:style w:type="character" w:customStyle="1" w:styleId="bioexcerpt">
    <w:name w:val="bio_excerpt"/>
    <w:basedOn w:val="DefaultParagraphFont"/>
    <w:rsid w:val="00392B8E"/>
  </w:style>
  <w:style w:type="character" w:customStyle="1" w:styleId="commentcount">
    <w:name w:val="comment_count"/>
    <w:basedOn w:val="DefaultParagraphFont"/>
    <w:rsid w:val="00392B8E"/>
  </w:style>
  <w:style w:type="character" w:customStyle="1" w:styleId="searchtermshighlighted">
    <w:name w:val="searchtermshighlighted"/>
    <w:basedOn w:val="DefaultParagraphFont"/>
    <w:rsid w:val="00392B8E"/>
  </w:style>
  <w:style w:type="character" w:customStyle="1" w:styleId="contributornametrigger">
    <w:name w:val="contributornametrigger"/>
    <w:basedOn w:val="DefaultParagraphFont"/>
    <w:rsid w:val="00392B8E"/>
  </w:style>
  <w:style w:type="character" w:customStyle="1" w:styleId="bylinepipe">
    <w:name w:val="bylinepipe"/>
    <w:basedOn w:val="DefaultParagraphFont"/>
    <w:rsid w:val="00392B8E"/>
  </w:style>
  <w:style w:type="character" w:customStyle="1" w:styleId="lucenesearchresulturlb">
    <w:name w:val="lucene_search_result_url_b"/>
    <w:basedOn w:val="DefaultParagraphFont"/>
    <w:rsid w:val="00392B8E"/>
  </w:style>
  <w:style w:type="character" w:customStyle="1" w:styleId="faculty-title">
    <w:name w:val="faculty-title"/>
    <w:basedOn w:val="DefaultParagraphFont"/>
    <w:rsid w:val="00392B8E"/>
  </w:style>
  <w:style w:type="character" w:customStyle="1" w:styleId="issue">
    <w:name w:val="issue"/>
    <w:basedOn w:val="DefaultParagraphFont"/>
    <w:rsid w:val="00392B8E"/>
  </w:style>
  <w:style w:type="character" w:customStyle="1" w:styleId="pages">
    <w:name w:val="pages"/>
    <w:basedOn w:val="DefaultParagraphFont"/>
    <w:rsid w:val="00392B8E"/>
  </w:style>
  <w:style w:type="character" w:customStyle="1" w:styleId="person">
    <w:name w:val="person"/>
    <w:basedOn w:val="DefaultParagraphFont"/>
    <w:rsid w:val="00392B8E"/>
  </w:style>
  <w:style w:type="character" w:customStyle="1" w:styleId="corresponding">
    <w:name w:val="corresponding"/>
    <w:basedOn w:val="DefaultParagraphFont"/>
    <w:rsid w:val="00392B8E"/>
  </w:style>
  <w:style w:type="paragraph" w:customStyle="1" w:styleId="entry-meta">
    <w:name w:val="entry-meta"/>
    <w:basedOn w:val="Normal"/>
    <w:uiPriority w:val="99"/>
    <w:qFormat/>
    <w:rsid w:val="00392B8E"/>
    <w:pPr>
      <w:spacing w:before="100" w:beforeAutospacing="1" w:after="100" w:afterAutospacing="1"/>
    </w:pPr>
    <w:rPr>
      <w:rFonts w:ascii="Times" w:hAnsi="Times"/>
      <w:szCs w:val="20"/>
    </w:rPr>
  </w:style>
  <w:style w:type="character" w:customStyle="1" w:styleId="post-time">
    <w:name w:val="post-time"/>
    <w:basedOn w:val="DefaultParagraphFont"/>
    <w:rsid w:val="00392B8E"/>
  </w:style>
  <w:style w:type="character" w:customStyle="1" w:styleId="post-category">
    <w:name w:val="post-category"/>
    <w:basedOn w:val="DefaultParagraphFont"/>
    <w:rsid w:val="00392B8E"/>
  </w:style>
  <w:style w:type="paragraph" w:customStyle="1" w:styleId="articledetails">
    <w:name w:val="articledetails"/>
    <w:basedOn w:val="Normal"/>
    <w:uiPriority w:val="99"/>
    <w:qFormat/>
    <w:rsid w:val="00392B8E"/>
    <w:pPr>
      <w:spacing w:before="100" w:beforeAutospacing="1" w:after="100" w:afterAutospacing="1"/>
    </w:pPr>
    <w:rPr>
      <w:rFonts w:ascii="Times" w:hAnsi="Times"/>
      <w:szCs w:val="20"/>
    </w:rPr>
  </w:style>
  <w:style w:type="character" w:customStyle="1" w:styleId="posted-and-updated">
    <w:name w:val="posted-and-updated"/>
    <w:basedOn w:val="DefaultParagraphFont"/>
    <w:rsid w:val="00392B8E"/>
  </w:style>
  <w:style w:type="paragraph" w:customStyle="1" w:styleId="aff">
    <w:name w:val="aff"/>
    <w:basedOn w:val="Normal"/>
    <w:uiPriority w:val="99"/>
    <w:qFormat/>
    <w:rsid w:val="00392B8E"/>
    <w:pPr>
      <w:spacing w:before="100" w:beforeAutospacing="1" w:after="100" w:afterAutospacing="1"/>
    </w:pPr>
    <w:rPr>
      <w:rFonts w:ascii="Times" w:hAnsi="Times"/>
      <w:szCs w:val="20"/>
    </w:rPr>
  </w:style>
  <w:style w:type="character" w:customStyle="1" w:styleId="entry-author">
    <w:name w:val="entry-author"/>
    <w:basedOn w:val="DefaultParagraphFont"/>
    <w:rsid w:val="00392B8E"/>
  </w:style>
  <w:style w:type="character" w:customStyle="1" w:styleId="entry-author-name">
    <w:name w:val="entry-author-name"/>
    <w:basedOn w:val="DefaultParagraphFont"/>
    <w:rsid w:val="00392B8E"/>
  </w:style>
  <w:style w:type="character" w:customStyle="1" w:styleId="contrib-degrees">
    <w:name w:val="contrib-degrees"/>
    <w:basedOn w:val="DefaultParagraphFont"/>
    <w:rsid w:val="00392B8E"/>
  </w:style>
  <w:style w:type="character" w:customStyle="1" w:styleId="contrib-on-behalf-of">
    <w:name w:val="contrib-on-behalf-of"/>
    <w:basedOn w:val="DefaultParagraphFont"/>
    <w:rsid w:val="00392B8E"/>
  </w:style>
  <w:style w:type="character" w:customStyle="1" w:styleId="pubtime">
    <w:name w:val="pubtime"/>
    <w:basedOn w:val="DefaultParagraphFont"/>
    <w:rsid w:val="00392B8E"/>
  </w:style>
  <w:style w:type="character" w:customStyle="1" w:styleId="fbcommentscount">
    <w:name w:val="fb_comments_count"/>
    <w:basedOn w:val="DefaultParagraphFont"/>
    <w:rsid w:val="00392B8E"/>
  </w:style>
  <w:style w:type="character" w:customStyle="1" w:styleId="stsharethiscustom">
    <w:name w:val="st_sharethis_custom"/>
    <w:basedOn w:val="DefaultParagraphFont"/>
    <w:rsid w:val="00392B8E"/>
  </w:style>
  <w:style w:type="paragraph" w:customStyle="1" w:styleId="permalinkable">
    <w:name w:val="permalinkable"/>
    <w:basedOn w:val="Normal"/>
    <w:uiPriority w:val="99"/>
    <w:qFormat/>
    <w:rsid w:val="00392B8E"/>
    <w:pPr>
      <w:spacing w:before="100" w:beforeAutospacing="1" w:after="100" w:afterAutospacing="1"/>
    </w:pPr>
    <w:rPr>
      <w:rFonts w:ascii="Times" w:hAnsi="Times"/>
      <w:szCs w:val="20"/>
    </w:rPr>
  </w:style>
  <w:style w:type="character" w:customStyle="1" w:styleId="post-date">
    <w:name w:val="post-date"/>
    <w:basedOn w:val="DefaultParagraphFont"/>
    <w:rsid w:val="00392B8E"/>
  </w:style>
  <w:style w:type="character" w:customStyle="1" w:styleId="articleauthor0">
    <w:name w:val="article_author"/>
    <w:basedOn w:val="DefaultParagraphFont"/>
    <w:rsid w:val="00392B8E"/>
  </w:style>
  <w:style w:type="character" w:customStyle="1" w:styleId="articleissue">
    <w:name w:val="article_issue"/>
    <w:basedOn w:val="DefaultParagraphFont"/>
    <w:rsid w:val="00392B8E"/>
  </w:style>
  <w:style w:type="character" w:customStyle="1" w:styleId="a-size-large">
    <w:name w:val="a-size-large"/>
    <w:basedOn w:val="DefaultParagraphFont"/>
    <w:rsid w:val="00392B8E"/>
  </w:style>
  <w:style w:type="character" w:customStyle="1" w:styleId="a-size-medium">
    <w:name w:val="a-size-medium"/>
    <w:basedOn w:val="DefaultParagraphFont"/>
    <w:rsid w:val="00392B8E"/>
  </w:style>
  <w:style w:type="character" w:customStyle="1" w:styleId="contribution">
    <w:name w:val="contribution"/>
    <w:basedOn w:val="DefaultParagraphFont"/>
    <w:rsid w:val="00392B8E"/>
  </w:style>
  <w:style w:type="character" w:customStyle="1" w:styleId="a-color-secondary">
    <w:name w:val="a-color-secondary"/>
    <w:basedOn w:val="DefaultParagraphFont"/>
    <w:rsid w:val="00392B8E"/>
  </w:style>
  <w:style w:type="paragraph" w:customStyle="1" w:styleId="sbyline">
    <w:name w:val="sbyline"/>
    <w:basedOn w:val="Normal"/>
    <w:uiPriority w:val="99"/>
    <w:qFormat/>
    <w:rsid w:val="00392B8E"/>
    <w:pPr>
      <w:spacing w:before="100" w:beforeAutospacing="1" w:after="100" w:afterAutospacing="1"/>
    </w:pPr>
    <w:rPr>
      <w:rFonts w:ascii="Times" w:hAnsi="Times"/>
      <w:szCs w:val="20"/>
    </w:rPr>
  </w:style>
  <w:style w:type="character" w:customStyle="1" w:styleId="ui-author">
    <w:name w:val="ui-author"/>
    <w:basedOn w:val="DefaultParagraphFont"/>
    <w:rsid w:val="00392B8E"/>
  </w:style>
  <w:style w:type="character" w:customStyle="1" w:styleId="ui-staffline">
    <w:name w:val="ui-staffline"/>
    <w:basedOn w:val="DefaultParagraphFont"/>
    <w:rsid w:val="00392B8E"/>
  </w:style>
  <w:style w:type="paragraph" w:customStyle="1" w:styleId="promotion-tag-p">
    <w:name w:val="promotion-tag-p"/>
    <w:basedOn w:val="Normal"/>
    <w:uiPriority w:val="99"/>
    <w:qFormat/>
    <w:rsid w:val="00392B8E"/>
    <w:pPr>
      <w:spacing w:before="100" w:beforeAutospacing="1" w:after="100" w:afterAutospacing="1"/>
    </w:pPr>
    <w:rPr>
      <w:rFonts w:ascii="Times" w:hAnsi="Times"/>
      <w:szCs w:val="20"/>
    </w:rPr>
  </w:style>
  <w:style w:type="character" w:customStyle="1" w:styleId="value">
    <w:name w:val="value"/>
    <w:basedOn w:val="DefaultParagraphFont"/>
    <w:rsid w:val="00392B8E"/>
  </w:style>
  <w:style w:type="character" w:customStyle="1" w:styleId="specialissuelabel">
    <w:name w:val="specialissuelabel"/>
    <w:basedOn w:val="DefaultParagraphFont"/>
    <w:rsid w:val="00392B8E"/>
  </w:style>
  <w:style w:type="character" w:customStyle="1" w:styleId="wp-smiley">
    <w:name w:val="wp-smiley"/>
    <w:basedOn w:val="DefaultParagraphFont"/>
    <w:rsid w:val="00392B8E"/>
  </w:style>
  <w:style w:type="character" w:customStyle="1" w:styleId="artjournal">
    <w:name w:val="art_journal"/>
    <w:basedOn w:val="DefaultParagraphFont"/>
    <w:rsid w:val="00392B8E"/>
  </w:style>
  <w:style w:type="character" w:customStyle="1" w:styleId="artdatevolumeissuepart">
    <w:name w:val="art_datevolumeissuepart"/>
    <w:basedOn w:val="DefaultParagraphFont"/>
    <w:rsid w:val="00392B8E"/>
  </w:style>
  <w:style w:type="character" w:customStyle="1" w:styleId="artpages">
    <w:name w:val="art_pages"/>
    <w:basedOn w:val="DefaultParagraphFont"/>
    <w:rsid w:val="00392B8E"/>
  </w:style>
  <w:style w:type="character" w:customStyle="1" w:styleId="singlehighlightclass">
    <w:name w:val="single_highlight_class"/>
    <w:basedOn w:val="DefaultParagraphFont"/>
    <w:rsid w:val="00392B8E"/>
  </w:style>
  <w:style w:type="character" w:customStyle="1" w:styleId="degree">
    <w:name w:val="degree"/>
    <w:basedOn w:val="DefaultParagraphFont"/>
    <w:rsid w:val="00392B8E"/>
  </w:style>
  <w:style w:type="character" w:customStyle="1" w:styleId="major">
    <w:name w:val="major"/>
    <w:basedOn w:val="DefaultParagraphFont"/>
    <w:rsid w:val="00392B8E"/>
  </w:style>
  <w:style w:type="character" w:customStyle="1" w:styleId="views">
    <w:name w:val="views"/>
    <w:basedOn w:val="DefaultParagraphFont"/>
    <w:rsid w:val="00392B8E"/>
  </w:style>
  <w:style w:type="character" w:customStyle="1" w:styleId="stmainservices">
    <w:name w:val="stmainservices"/>
    <w:basedOn w:val="DefaultParagraphFont"/>
    <w:rsid w:val="00392B8E"/>
  </w:style>
  <w:style w:type="character" w:customStyle="1" w:styleId="stbubblehcount">
    <w:name w:val="stbubble_hcount"/>
    <w:basedOn w:val="DefaultParagraphFont"/>
    <w:rsid w:val="00392B8E"/>
  </w:style>
  <w:style w:type="paragraph" w:customStyle="1" w:styleId="Document">
    <w:name w:val="_Document"/>
    <w:basedOn w:val="Default"/>
    <w:next w:val="Default"/>
    <w:uiPriority w:val="99"/>
    <w:qFormat/>
    <w:rsid w:val="00392B8E"/>
    <w:rPr>
      <w:rFonts w:ascii="New Baskerville" w:eastAsiaTheme="minorEastAsia" w:hAnsi="New Baskerville"/>
      <w:color w:val="auto"/>
    </w:rPr>
  </w:style>
  <w:style w:type="paragraph" w:customStyle="1" w:styleId="SubHead1">
    <w:name w:val="_SubHead1"/>
    <w:basedOn w:val="Default"/>
    <w:next w:val="Default"/>
    <w:uiPriority w:val="99"/>
    <w:qFormat/>
    <w:rsid w:val="00392B8E"/>
    <w:rPr>
      <w:rFonts w:ascii="New Baskerville" w:eastAsiaTheme="minorEastAsia" w:hAnsi="New Baskerville"/>
      <w:color w:val="auto"/>
    </w:rPr>
  </w:style>
  <w:style w:type="paragraph" w:customStyle="1" w:styleId="SubHead2">
    <w:name w:val="_SubHead2"/>
    <w:basedOn w:val="Default"/>
    <w:next w:val="Default"/>
    <w:uiPriority w:val="99"/>
    <w:qFormat/>
    <w:rsid w:val="00392B8E"/>
    <w:rPr>
      <w:rFonts w:ascii="New Baskerville" w:eastAsiaTheme="minorEastAsia" w:hAnsi="New Baskerville"/>
      <w:color w:val="auto"/>
    </w:rPr>
  </w:style>
  <w:style w:type="paragraph" w:customStyle="1" w:styleId="collapsed-hide">
    <w:name w:val="collapsed-hide"/>
    <w:basedOn w:val="Normal"/>
    <w:uiPriority w:val="99"/>
    <w:qFormat/>
    <w:rsid w:val="00392B8E"/>
    <w:pPr>
      <w:spacing w:before="100" w:beforeAutospacing="1" w:after="100" w:afterAutospacing="1"/>
    </w:pPr>
    <w:rPr>
      <w:rFonts w:ascii="Times" w:hAnsi="Times"/>
      <w:szCs w:val="20"/>
    </w:rPr>
  </w:style>
  <w:style w:type="paragraph" w:customStyle="1" w:styleId="odd">
    <w:name w:val="odd"/>
    <w:basedOn w:val="Normal"/>
    <w:uiPriority w:val="99"/>
    <w:qFormat/>
    <w:rsid w:val="00392B8E"/>
    <w:pPr>
      <w:spacing w:before="100" w:beforeAutospacing="1" w:after="100" w:afterAutospacing="1"/>
    </w:pPr>
    <w:rPr>
      <w:rFonts w:ascii="Times" w:hAnsi="Times"/>
      <w:szCs w:val="20"/>
    </w:rPr>
  </w:style>
  <w:style w:type="character" w:customStyle="1" w:styleId="article-author">
    <w:name w:val="article-author"/>
    <w:basedOn w:val="DefaultParagraphFont"/>
    <w:rsid w:val="00392B8E"/>
  </w:style>
  <w:style w:type="character" w:customStyle="1" w:styleId="tolocaltime">
    <w:name w:val="tolocaltime"/>
    <w:basedOn w:val="DefaultParagraphFont"/>
    <w:rsid w:val="00392B8E"/>
  </w:style>
  <w:style w:type="character" w:customStyle="1" w:styleId="pb-byline">
    <w:name w:val="pb-byline"/>
    <w:basedOn w:val="DefaultParagraphFont"/>
    <w:rsid w:val="00392B8E"/>
  </w:style>
  <w:style w:type="character" w:customStyle="1" w:styleId="pb-timestamp">
    <w:name w:val="pb-timestamp"/>
    <w:basedOn w:val="DefaultParagraphFont"/>
    <w:rsid w:val="00392B8E"/>
  </w:style>
  <w:style w:type="character" w:customStyle="1" w:styleId="posted-on">
    <w:name w:val="posted-on"/>
    <w:basedOn w:val="DefaultParagraphFont"/>
    <w:rsid w:val="00392B8E"/>
  </w:style>
  <w:style w:type="character" w:customStyle="1" w:styleId="even">
    <w:name w:val="even"/>
    <w:basedOn w:val="DefaultParagraphFont"/>
    <w:rsid w:val="00392B8E"/>
  </w:style>
  <w:style w:type="character" w:customStyle="1" w:styleId="foreground">
    <w:name w:val="foreground"/>
    <w:basedOn w:val="DefaultParagraphFont"/>
    <w:rsid w:val="00392B8E"/>
  </w:style>
  <w:style w:type="paragraph" w:customStyle="1" w:styleId="volissue">
    <w:name w:val="volissue"/>
    <w:basedOn w:val="Normal"/>
    <w:uiPriority w:val="99"/>
    <w:qFormat/>
    <w:rsid w:val="00392B8E"/>
    <w:pPr>
      <w:spacing w:before="100" w:beforeAutospacing="1" w:after="100" w:afterAutospacing="1"/>
    </w:pPr>
    <w:rPr>
      <w:rFonts w:ascii="Times" w:hAnsi="Times"/>
      <w:szCs w:val="20"/>
    </w:rPr>
  </w:style>
  <w:style w:type="character" w:customStyle="1" w:styleId="cat-date-line4">
    <w:name w:val="cat-date-line4"/>
    <w:basedOn w:val="DefaultParagraphFont"/>
    <w:rsid w:val="00392B8E"/>
  </w:style>
  <w:style w:type="character" w:customStyle="1" w:styleId="articledate">
    <w:name w:val="articledate"/>
    <w:basedOn w:val="DefaultParagraphFont"/>
    <w:rsid w:val="00392B8E"/>
  </w:style>
  <w:style w:type="character" w:customStyle="1" w:styleId="post-byline">
    <w:name w:val="post-byline"/>
    <w:basedOn w:val="DefaultParagraphFont"/>
    <w:rsid w:val="00392B8E"/>
  </w:style>
  <w:style w:type="character" w:customStyle="1" w:styleId="upper">
    <w:name w:val="upper"/>
    <w:basedOn w:val="DefaultParagraphFont"/>
    <w:rsid w:val="00392B8E"/>
  </w:style>
  <w:style w:type="character" w:customStyle="1" w:styleId="metadate">
    <w:name w:val="meta_date"/>
    <w:basedOn w:val="DefaultParagraphFont"/>
    <w:rsid w:val="00392B8E"/>
  </w:style>
  <w:style w:type="character" w:customStyle="1" w:styleId="fa">
    <w:name w:val="fa"/>
    <w:basedOn w:val="DefaultParagraphFont"/>
    <w:rsid w:val="00392B8E"/>
  </w:style>
  <w:style w:type="character" w:customStyle="1" w:styleId="longname">
    <w:name w:val="longname"/>
    <w:basedOn w:val="DefaultParagraphFont"/>
    <w:rsid w:val="00392B8E"/>
  </w:style>
  <w:style w:type="character" w:customStyle="1" w:styleId="echocontainer">
    <w:name w:val="echo_container"/>
    <w:basedOn w:val="DefaultParagraphFont"/>
    <w:rsid w:val="00392B8E"/>
  </w:style>
  <w:style w:type="character" w:customStyle="1" w:styleId="comment-display">
    <w:name w:val="comment-display"/>
    <w:basedOn w:val="DefaultParagraphFont"/>
    <w:rsid w:val="00392B8E"/>
  </w:style>
  <w:style w:type="paragraph" w:customStyle="1" w:styleId="comment-count-label">
    <w:name w:val="comment-count-label"/>
    <w:basedOn w:val="Normal"/>
    <w:rsid w:val="00392B8E"/>
    <w:pPr>
      <w:spacing w:before="100" w:beforeAutospacing="1" w:after="100" w:afterAutospacing="1"/>
    </w:pPr>
    <w:rPr>
      <w:rFonts w:ascii="Times" w:hAnsi="Times"/>
      <w:szCs w:val="20"/>
    </w:rPr>
  </w:style>
  <w:style w:type="character" w:customStyle="1" w:styleId="echo-counter">
    <w:name w:val="echo-counter"/>
    <w:basedOn w:val="DefaultParagraphFont"/>
    <w:rsid w:val="00392B8E"/>
  </w:style>
  <w:style w:type="character" w:customStyle="1" w:styleId="discussion-policy">
    <w:name w:val="discussion-policy"/>
    <w:basedOn w:val="DefaultParagraphFont"/>
    <w:rsid w:val="00392B8E"/>
  </w:style>
  <w:style w:type="character" w:customStyle="1" w:styleId="echo-apps-conversations-streamcaption">
    <w:name w:val="echo-apps-conversations-streamcaption"/>
    <w:basedOn w:val="DefaultParagraphFont"/>
    <w:rsid w:val="00392B8E"/>
  </w:style>
  <w:style w:type="character" w:customStyle="1" w:styleId="echo-streamserver-controls-stream-item-text">
    <w:name w:val="echo-streamserver-controls-stream-item-text"/>
    <w:basedOn w:val="DefaultParagraphFont"/>
    <w:rsid w:val="00392B8E"/>
  </w:style>
  <w:style w:type="character" w:customStyle="1" w:styleId="echo-streamserver-controls-facepile-more">
    <w:name w:val="echo-streamserver-controls-facepile-more"/>
    <w:basedOn w:val="DefaultParagraphFont"/>
    <w:rsid w:val="00392B8E"/>
  </w:style>
  <w:style w:type="character" w:customStyle="1" w:styleId="echo-primaryfont">
    <w:name w:val="echo-primaryfont"/>
    <w:basedOn w:val="DefaultParagraphFont"/>
    <w:rsid w:val="00392B8E"/>
  </w:style>
  <w:style w:type="character" w:customStyle="1" w:styleId="section">
    <w:name w:val="section"/>
    <w:basedOn w:val="DefaultParagraphFont"/>
    <w:rsid w:val="00392B8E"/>
  </w:style>
  <w:style w:type="character" w:customStyle="1" w:styleId="wpsr-txt-headline">
    <w:name w:val="wpsr-txt-headline"/>
    <w:basedOn w:val="DefaultParagraphFont"/>
    <w:rsid w:val="00392B8E"/>
  </w:style>
  <w:style w:type="character" w:customStyle="1" w:styleId="asset-metabar-author">
    <w:name w:val="asset-metabar-author"/>
    <w:basedOn w:val="DefaultParagraphFont"/>
    <w:rsid w:val="00392B8E"/>
  </w:style>
  <w:style w:type="character" w:customStyle="1" w:styleId="asset-metabar-time">
    <w:name w:val="asset-metabar-time"/>
    <w:basedOn w:val="DefaultParagraphFont"/>
    <w:rsid w:val="00392B8E"/>
  </w:style>
  <w:style w:type="character" w:customStyle="1" w:styleId="eza-dateline">
    <w:name w:val="eza-dateline"/>
    <w:basedOn w:val="DefaultParagraphFont"/>
    <w:rsid w:val="00392B8E"/>
  </w:style>
  <w:style w:type="character" w:customStyle="1" w:styleId="eza-authors">
    <w:name w:val="eza-authors"/>
    <w:basedOn w:val="DefaultParagraphFont"/>
    <w:rsid w:val="00392B8E"/>
  </w:style>
  <w:style w:type="character" w:customStyle="1" w:styleId="csmstaff">
    <w:name w:val="csm_staff"/>
    <w:basedOn w:val="DefaultParagraphFont"/>
    <w:rsid w:val="00392B8E"/>
  </w:style>
  <w:style w:type="paragraph" w:customStyle="1" w:styleId="mol-para-with-font">
    <w:name w:val="mol-para-with-font"/>
    <w:basedOn w:val="Normal"/>
    <w:rsid w:val="00392B8E"/>
    <w:pPr>
      <w:spacing w:before="100" w:beforeAutospacing="1" w:after="100" w:afterAutospacing="1"/>
    </w:pPr>
    <w:rPr>
      <w:rFonts w:ascii="Times" w:hAnsi="Times"/>
      <w:szCs w:val="20"/>
    </w:rPr>
  </w:style>
  <w:style w:type="character" w:customStyle="1" w:styleId="article-timestamp">
    <w:name w:val="article-timestamp"/>
    <w:basedOn w:val="DefaultParagraphFont"/>
    <w:rsid w:val="00392B8E"/>
  </w:style>
  <w:style w:type="character" w:customStyle="1" w:styleId="byline-text">
    <w:name w:val="byline-text"/>
    <w:basedOn w:val="DefaultParagraphFont"/>
    <w:rsid w:val="00392B8E"/>
  </w:style>
  <w:style w:type="character" w:customStyle="1" w:styleId="itemauthor">
    <w:name w:val="itemauthor"/>
    <w:basedOn w:val="DefaultParagraphFont"/>
    <w:rsid w:val="00392B8E"/>
  </w:style>
  <w:style w:type="character" w:customStyle="1" w:styleId="itemdatecreated">
    <w:name w:val="itemdatecreated"/>
    <w:basedOn w:val="DefaultParagraphFont"/>
    <w:rsid w:val="00392B8E"/>
  </w:style>
  <w:style w:type="character" w:customStyle="1" w:styleId="slug-metadata-note">
    <w:name w:val="slug-metadata-note"/>
    <w:basedOn w:val="DefaultParagraphFont"/>
    <w:rsid w:val="00392B8E"/>
  </w:style>
  <w:style w:type="character" w:customStyle="1" w:styleId="drop-capped">
    <w:name w:val="drop-capped"/>
    <w:basedOn w:val="DefaultParagraphFont"/>
    <w:rsid w:val="00392B8E"/>
  </w:style>
  <w:style w:type="paragraph" w:customStyle="1" w:styleId="articleopinion-standfirst">
    <w:name w:val="articleopinion-standfirst"/>
    <w:basedOn w:val="Normal"/>
    <w:rsid w:val="00392B8E"/>
    <w:pPr>
      <w:spacing w:before="100" w:beforeAutospacing="1" w:after="100" w:afterAutospacing="1"/>
    </w:pPr>
    <w:rPr>
      <w:rFonts w:ascii="Times" w:hAnsi="Times"/>
      <w:szCs w:val="20"/>
    </w:rPr>
  </w:style>
  <w:style w:type="paragraph" w:customStyle="1" w:styleId="snippet">
    <w:name w:val="snippet"/>
    <w:basedOn w:val="Normal"/>
    <w:rsid w:val="00392B8E"/>
    <w:pPr>
      <w:spacing w:before="100" w:beforeAutospacing="1" w:after="100" w:afterAutospacing="1"/>
    </w:pPr>
    <w:rPr>
      <w:rFonts w:ascii="Times" w:hAnsi="Times"/>
      <w:szCs w:val="20"/>
    </w:rPr>
  </w:style>
  <w:style w:type="character" w:customStyle="1" w:styleId="thetitle">
    <w:name w:val="the_title"/>
    <w:basedOn w:val="DefaultParagraphFont"/>
    <w:rsid w:val="00392B8E"/>
  </w:style>
  <w:style w:type="character" w:customStyle="1" w:styleId="view-count">
    <w:name w:val="view-count"/>
    <w:basedOn w:val="DefaultParagraphFont"/>
    <w:rsid w:val="00392B8E"/>
  </w:style>
  <w:style w:type="character" w:customStyle="1" w:styleId="rupee">
    <w:name w:val="rupee"/>
    <w:basedOn w:val="DefaultParagraphFont"/>
    <w:rsid w:val="00392B8E"/>
  </w:style>
  <w:style w:type="character" w:customStyle="1" w:styleId="grey1">
    <w:name w:val="grey1"/>
    <w:basedOn w:val="DefaultParagraphFont"/>
    <w:rsid w:val="00392B8E"/>
  </w:style>
  <w:style w:type="paragraph" w:customStyle="1" w:styleId="Pa13">
    <w:name w:val="Pa13"/>
    <w:basedOn w:val="Default"/>
    <w:next w:val="Default"/>
    <w:uiPriority w:val="99"/>
    <w:rsid w:val="00392B8E"/>
    <w:pPr>
      <w:spacing w:line="201" w:lineRule="atLeast"/>
    </w:pPr>
    <w:rPr>
      <w:rFonts w:eastAsiaTheme="minorEastAsia"/>
      <w:color w:val="auto"/>
    </w:rPr>
  </w:style>
  <w:style w:type="paragraph" w:customStyle="1" w:styleId="Pa14">
    <w:name w:val="Pa14"/>
    <w:basedOn w:val="Default"/>
    <w:next w:val="Default"/>
    <w:uiPriority w:val="99"/>
    <w:qFormat/>
    <w:rsid w:val="00392B8E"/>
    <w:pPr>
      <w:spacing w:line="241" w:lineRule="atLeast"/>
    </w:pPr>
    <w:rPr>
      <w:rFonts w:eastAsiaTheme="minorEastAsia"/>
      <w:color w:val="auto"/>
    </w:rPr>
  </w:style>
  <w:style w:type="paragraph" w:customStyle="1" w:styleId="Pa9">
    <w:name w:val="Pa9"/>
    <w:basedOn w:val="Default"/>
    <w:next w:val="Default"/>
    <w:uiPriority w:val="99"/>
    <w:rsid w:val="00392B8E"/>
    <w:pPr>
      <w:spacing w:line="241" w:lineRule="atLeast"/>
    </w:pPr>
    <w:rPr>
      <w:rFonts w:ascii="Gill Sans" w:eastAsiaTheme="minorEastAsia" w:hAnsi="Gill Sans"/>
      <w:color w:val="auto"/>
    </w:rPr>
  </w:style>
  <w:style w:type="character" w:customStyle="1" w:styleId="bureau">
    <w:name w:val="bureau"/>
    <w:basedOn w:val="DefaultParagraphFont"/>
    <w:rsid w:val="00392B8E"/>
  </w:style>
  <w:style w:type="character" w:customStyle="1" w:styleId="reporttitle">
    <w:name w:val="report_title"/>
    <w:basedOn w:val="DefaultParagraphFont"/>
    <w:rsid w:val="00392B8E"/>
  </w:style>
  <w:style w:type="character" w:customStyle="1" w:styleId="documenttype-longreleases">
    <w:name w:val="document_type_-_long_releases"/>
    <w:basedOn w:val="DefaultParagraphFont"/>
    <w:rsid w:val="00392B8E"/>
  </w:style>
  <w:style w:type="character" w:customStyle="1" w:styleId="alt-date">
    <w:name w:val="alt-date"/>
    <w:basedOn w:val="DefaultParagraphFont"/>
    <w:rsid w:val="00392B8E"/>
  </w:style>
  <w:style w:type="character" w:customStyle="1" w:styleId="entry-byline">
    <w:name w:val="entry-byline"/>
    <w:basedOn w:val="DefaultParagraphFont"/>
    <w:rsid w:val="00392B8E"/>
  </w:style>
  <w:style w:type="character" w:customStyle="1" w:styleId="taglinecontrib">
    <w:name w:val="tagline_contrib"/>
    <w:basedOn w:val="DefaultParagraphFont"/>
    <w:rsid w:val="00392B8E"/>
  </w:style>
  <w:style w:type="character" w:customStyle="1" w:styleId="articledate0">
    <w:name w:val="article_date"/>
    <w:basedOn w:val="DefaultParagraphFont"/>
    <w:rsid w:val="00392B8E"/>
  </w:style>
  <w:style w:type="paragraph" w:customStyle="1" w:styleId="hg-daily">
    <w:name w:val="hg-daily"/>
    <w:basedOn w:val="Normal"/>
    <w:rsid w:val="00392B8E"/>
    <w:pPr>
      <w:spacing w:before="100" w:beforeAutospacing="1" w:after="100" w:afterAutospacing="1"/>
    </w:pPr>
    <w:rPr>
      <w:rFonts w:ascii="Times" w:hAnsi="Times"/>
      <w:szCs w:val="20"/>
    </w:rPr>
  </w:style>
  <w:style w:type="character" w:customStyle="1" w:styleId="cit">
    <w:name w:val="cit"/>
    <w:basedOn w:val="DefaultParagraphFont"/>
    <w:rsid w:val="00392B8E"/>
  </w:style>
  <w:style w:type="paragraph" w:customStyle="1" w:styleId="buttonheading">
    <w:name w:val="buttonheading"/>
    <w:basedOn w:val="Normal"/>
    <w:rsid w:val="00392B8E"/>
    <w:pPr>
      <w:spacing w:before="100" w:beforeAutospacing="1" w:after="100" w:afterAutospacing="1"/>
    </w:pPr>
    <w:rPr>
      <w:rFonts w:ascii="Times" w:hAnsi="Times"/>
      <w:szCs w:val="20"/>
    </w:rPr>
  </w:style>
  <w:style w:type="character" w:customStyle="1" w:styleId="createdate">
    <w:name w:val="createdate"/>
    <w:basedOn w:val="DefaultParagraphFont"/>
    <w:rsid w:val="00392B8E"/>
  </w:style>
  <w:style w:type="paragraph" w:customStyle="1" w:styleId="p">
    <w:name w:val="p"/>
    <w:basedOn w:val="Normal"/>
    <w:uiPriority w:val="99"/>
    <w:qFormat/>
    <w:rsid w:val="00392B8E"/>
    <w:pPr>
      <w:spacing w:before="100" w:beforeAutospacing="1" w:after="100" w:afterAutospacing="1"/>
    </w:pPr>
    <w:rPr>
      <w:rFonts w:ascii="Times" w:hAnsi="Times"/>
      <w:szCs w:val="20"/>
    </w:rPr>
  </w:style>
  <w:style w:type="character" w:customStyle="1" w:styleId="text-label">
    <w:name w:val="text-label"/>
    <w:basedOn w:val="DefaultParagraphFont"/>
    <w:rsid w:val="00392B8E"/>
  </w:style>
  <w:style w:type="paragraph" w:customStyle="1" w:styleId="TOC3Char">
    <w:name w:val="TOC 3 Char"/>
    <w:basedOn w:val="Normal"/>
    <w:next w:val="Normal"/>
    <w:rsid w:val="00392B8E"/>
    <w:rPr>
      <w:rFonts w:eastAsia="Times New Roman"/>
      <w:sz w:val="24"/>
      <w:szCs w:val="20"/>
    </w:rPr>
  </w:style>
  <w:style w:type="paragraph" w:customStyle="1" w:styleId="TOC1Char">
    <w:name w:val="TOC 1 Char"/>
    <w:basedOn w:val="Normal"/>
    <w:next w:val="Normal"/>
    <w:rsid w:val="00392B8E"/>
    <w:rPr>
      <w:rFonts w:eastAsia="Times New Roman"/>
      <w:b/>
      <w:sz w:val="24"/>
      <w:szCs w:val="20"/>
    </w:rPr>
  </w:style>
  <w:style w:type="paragraph" w:customStyle="1" w:styleId="ColorfulGrid-Accent11">
    <w:name w:val="Colorful Grid - Accent 11"/>
    <w:basedOn w:val="Normal"/>
    <w:next w:val="Normal"/>
    <w:uiPriority w:val="29"/>
    <w:qFormat/>
    <w:rsid w:val="00392B8E"/>
    <w:pPr>
      <w:jc w:val="both"/>
    </w:pPr>
    <w:rPr>
      <w:rFonts w:eastAsia="Times New Roman"/>
      <w:i/>
      <w:iCs/>
      <w:color w:val="000000"/>
    </w:rPr>
  </w:style>
  <w:style w:type="character" w:customStyle="1" w:styleId="MediumGrid11">
    <w:name w:val="Medium Grid 11"/>
    <w:uiPriority w:val="99"/>
    <w:rsid w:val="00392B8E"/>
    <w:rPr>
      <w:color w:val="808080"/>
    </w:rPr>
  </w:style>
  <w:style w:type="paragraph" w:customStyle="1" w:styleId="PlaceholderText2">
    <w:name w:val="Placeholder Text2"/>
    <w:basedOn w:val="Normal"/>
    <w:uiPriority w:val="99"/>
    <w:rsid w:val="00392B8E"/>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392B8E"/>
    <w:pPr>
      <w:keepNext/>
      <w:tabs>
        <w:tab w:val="num" w:pos="1440"/>
      </w:tabs>
      <w:ind w:left="1800" w:hanging="360"/>
      <w:outlineLvl w:val="2"/>
    </w:pPr>
    <w:rPr>
      <w:rFonts w:eastAsia="MS Gothic"/>
      <w:sz w:val="24"/>
    </w:rPr>
  </w:style>
  <w:style w:type="paragraph" w:customStyle="1" w:styleId="LightList1">
    <w:name w:val="Light List1"/>
    <w:basedOn w:val="Normal"/>
    <w:rsid w:val="00392B8E"/>
    <w:pPr>
      <w:keepNext/>
      <w:tabs>
        <w:tab w:val="num" w:pos="2160"/>
      </w:tabs>
      <w:ind w:left="2520" w:hanging="360"/>
      <w:outlineLvl w:val="3"/>
    </w:pPr>
    <w:rPr>
      <w:rFonts w:eastAsia="MS Gothic"/>
      <w:sz w:val="24"/>
    </w:rPr>
  </w:style>
  <w:style w:type="paragraph" w:customStyle="1" w:styleId="LightGrid1">
    <w:name w:val="Light Grid1"/>
    <w:basedOn w:val="Normal"/>
    <w:rsid w:val="00392B8E"/>
    <w:pPr>
      <w:keepNext/>
      <w:tabs>
        <w:tab w:val="num" w:pos="2880"/>
      </w:tabs>
      <w:ind w:left="3240" w:hanging="360"/>
      <w:outlineLvl w:val="4"/>
    </w:pPr>
    <w:rPr>
      <w:rFonts w:eastAsia="MS Gothic"/>
      <w:sz w:val="24"/>
    </w:rPr>
  </w:style>
  <w:style w:type="paragraph" w:customStyle="1" w:styleId="MediumShading11">
    <w:name w:val="Medium Shading 11"/>
    <w:basedOn w:val="Normal"/>
    <w:rsid w:val="00392B8E"/>
    <w:pPr>
      <w:keepNext/>
      <w:tabs>
        <w:tab w:val="num" w:pos="3600"/>
      </w:tabs>
      <w:ind w:left="3960" w:hanging="360"/>
      <w:outlineLvl w:val="5"/>
    </w:pPr>
    <w:rPr>
      <w:rFonts w:eastAsia="MS Gothic"/>
      <w:sz w:val="24"/>
    </w:rPr>
  </w:style>
  <w:style w:type="paragraph" w:customStyle="1" w:styleId="MediumShading21">
    <w:name w:val="Medium Shading 21"/>
    <w:basedOn w:val="Normal"/>
    <w:rsid w:val="00392B8E"/>
    <w:pPr>
      <w:keepNext/>
      <w:tabs>
        <w:tab w:val="num" w:pos="4320"/>
      </w:tabs>
      <w:ind w:left="4680" w:hanging="360"/>
      <w:outlineLvl w:val="6"/>
    </w:pPr>
    <w:rPr>
      <w:rFonts w:eastAsia="MS Gothic"/>
      <w:sz w:val="24"/>
    </w:rPr>
  </w:style>
  <w:style w:type="paragraph" w:customStyle="1" w:styleId="MediumList11">
    <w:name w:val="Medium List 11"/>
    <w:basedOn w:val="Normal"/>
    <w:rsid w:val="00392B8E"/>
    <w:pPr>
      <w:keepNext/>
      <w:tabs>
        <w:tab w:val="num" w:pos="5040"/>
      </w:tabs>
      <w:ind w:left="5400" w:hanging="360"/>
      <w:outlineLvl w:val="7"/>
    </w:pPr>
    <w:rPr>
      <w:rFonts w:eastAsia="MS Gothic"/>
      <w:sz w:val="24"/>
    </w:rPr>
  </w:style>
  <w:style w:type="paragraph" w:customStyle="1" w:styleId="MediumList21">
    <w:name w:val="Medium List 21"/>
    <w:basedOn w:val="Normal"/>
    <w:rsid w:val="00392B8E"/>
    <w:pPr>
      <w:keepNext/>
      <w:tabs>
        <w:tab w:val="num" w:pos="5760"/>
      </w:tabs>
      <w:ind w:left="6120" w:hanging="360"/>
      <w:outlineLvl w:val="8"/>
    </w:pPr>
    <w:rPr>
      <w:rFonts w:eastAsia="MS Gothic"/>
      <w:sz w:val="24"/>
    </w:rPr>
  </w:style>
  <w:style w:type="paragraph" w:customStyle="1" w:styleId="bylinejb">
    <w:name w:val="bylinejb"/>
    <w:basedOn w:val="Normal"/>
    <w:rsid w:val="00392B8E"/>
    <w:pPr>
      <w:spacing w:before="100" w:beforeAutospacing="1" w:after="100" w:afterAutospacing="1"/>
    </w:pPr>
    <w:rPr>
      <w:rFonts w:ascii="Times" w:hAnsi="Times"/>
      <w:szCs w:val="20"/>
    </w:rPr>
  </w:style>
  <w:style w:type="paragraph" w:customStyle="1" w:styleId="bylineaffiliation">
    <w:name w:val="bylineaffiliation"/>
    <w:basedOn w:val="Normal"/>
    <w:rsid w:val="00392B8E"/>
    <w:pPr>
      <w:spacing w:before="100" w:beforeAutospacing="1" w:after="100" w:afterAutospacing="1"/>
    </w:pPr>
    <w:rPr>
      <w:rFonts w:ascii="Times" w:hAnsi="Times"/>
      <w:szCs w:val="20"/>
    </w:rPr>
  </w:style>
  <w:style w:type="character" w:customStyle="1" w:styleId="apple-tab-span">
    <w:name w:val="apple-tab-span"/>
    <w:basedOn w:val="DefaultParagraphFont"/>
    <w:rsid w:val="00392B8E"/>
  </w:style>
  <w:style w:type="character" w:customStyle="1" w:styleId="s1">
    <w:name w:val="s1"/>
    <w:basedOn w:val="DefaultParagraphFont"/>
    <w:rsid w:val="00392B8E"/>
  </w:style>
  <w:style w:type="character" w:customStyle="1" w:styleId="action-menu-toggled-item">
    <w:name w:val="action-menu-toggled-item"/>
    <w:basedOn w:val="DefaultParagraphFont"/>
    <w:rsid w:val="00392B8E"/>
    <w:rPr>
      <w:rFonts w:ascii="Times New Roman" w:hAnsi="Times New Roman"/>
    </w:rPr>
  </w:style>
  <w:style w:type="character" w:customStyle="1" w:styleId="1Tag">
    <w:name w:val="1) Tag"/>
    <w:rsid w:val="00392B8E"/>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92B8E"/>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92B8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92B8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92B8E"/>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392B8E"/>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392B8E"/>
    <w:rPr>
      <w:rFonts w:ascii="Calibri" w:eastAsia="Times New Roman" w:hAnsi="Calibri" w:cs="Calibri"/>
      <w:b/>
      <w:caps/>
      <w:sz w:val="40"/>
      <w:szCs w:val="40"/>
    </w:rPr>
  </w:style>
  <w:style w:type="paragraph" w:customStyle="1" w:styleId="Strikethrough0">
    <w:name w:val="Strikethrough"/>
    <w:basedOn w:val="Normal"/>
    <w:link w:val="StrikethroughChar"/>
    <w:qFormat/>
    <w:rsid w:val="00392B8E"/>
    <w:rPr>
      <w:strike/>
    </w:rPr>
  </w:style>
  <w:style w:type="character" w:customStyle="1" w:styleId="StrikethroughChar">
    <w:name w:val="Strikethrough Char"/>
    <w:basedOn w:val="DefaultParagraphFont"/>
    <w:link w:val="Strikethrough0"/>
    <w:rsid w:val="00392B8E"/>
    <w:rPr>
      <w:rFonts w:ascii="Calibri" w:hAnsi="Calibri" w:cs="Calibri"/>
      <w:strike/>
      <w:sz w:val="22"/>
    </w:rPr>
  </w:style>
  <w:style w:type="character" w:styleId="SubtleReference">
    <w:name w:val="Subtle Reference"/>
    <w:basedOn w:val="DefaultParagraphFont"/>
    <w:uiPriority w:val="31"/>
    <w:rsid w:val="00392B8E"/>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392B8E"/>
    <w:rPr>
      <w:rFonts w:asciiTheme="minorHAnsi" w:hAnsiTheme="minorHAnsi"/>
      <w:bCs/>
      <w:sz w:val="16"/>
    </w:rPr>
  </w:style>
  <w:style w:type="character" w:customStyle="1" w:styleId="BoxBoldUnderline">
    <w:name w:val="Box Bold Underline"/>
    <w:rsid w:val="00392B8E"/>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392B8E"/>
    <w:rPr>
      <w:rFonts w:eastAsia="Times New Roman"/>
      <w:sz w:val="24"/>
    </w:rPr>
  </w:style>
  <w:style w:type="character" w:customStyle="1" w:styleId="NormalF6Char">
    <w:name w:val="Normal F6 Char"/>
    <w:link w:val="NormalF6"/>
    <w:rsid w:val="00392B8E"/>
    <w:rPr>
      <w:rFonts w:ascii="Calibri" w:eastAsia="Times New Roman" w:hAnsi="Calibri" w:cs="Calibri"/>
    </w:rPr>
  </w:style>
  <w:style w:type="paragraph" w:customStyle="1" w:styleId="TagNew">
    <w:name w:val="Tag New"/>
    <w:qFormat/>
    <w:rsid w:val="00392B8E"/>
    <w:rPr>
      <w:rFonts w:ascii="Times New Roman" w:hAnsi="Times New Roman" w:cs="Times New Roman"/>
      <w:b/>
      <w:szCs w:val="20"/>
    </w:rPr>
  </w:style>
  <w:style w:type="character" w:customStyle="1" w:styleId="moretop">
    <w:name w:val="more_top"/>
    <w:rsid w:val="00392B8E"/>
  </w:style>
  <w:style w:type="paragraph" w:customStyle="1" w:styleId="TagNew0">
    <w:name w:val="Tag_New"/>
    <w:qFormat/>
    <w:rsid w:val="00392B8E"/>
    <w:rPr>
      <w:rFonts w:ascii="Times New Roman" w:eastAsia="Malgun Gothic" w:hAnsi="Times New Roman" w:cs="Times New Roman"/>
      <w:b/>
      <w:bCs/>
      <w:szCs w:val="26"/>
    </w:rPr>
  </w:style>
  <w:style w:type="paragraph" w:customStyle="1" w:styleId="TagNew1">
    <w:name w:val="Tag+New"/>
    <w:qFormat/>
    <w:rsid w:val="00392B8E"/>
    <w:rPr>
      <w:rFonts w:ascii="Times New Roman" w:eastAsia="Calibri" w:hAnsi="Times New Roman" w:cs="Times New Roman"/>
      <w:b/>
      <w:szCs w:val="22"/>
    </w:rPr>
  </w:style>
  <w:style w:type="paragraph" w:customStyle="1" w:styleId="cnnstorypgraphtxt">
    <w:name w:val="cnn_storypgraphtxt"/>
    <w:basedOn w:val="Normal"/>
    <w:rsid w:val="00392B8E"/>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392B8E"/>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392B8E"/>
  </w:style>
  <w:style w:type="character" w:customStyle="1" w:styleId="yshortcutscs4-ndcor">
    <w:name w:val="yshortcuts cs4-ndcor"/>
    <w:rsid w:val="00392B8E"/>
  </w:style>
  <w:style w:type="character" w:customStyle="1" w:styleId="price">
    <w:name w:val="price"/>
    <w:rsid w:val="00392B8E"/>
  </w:style>
  <w:style w:type="character" w:customStyle="1" w:styleId="price-change">
    <w:name w:val="price-change"/>
    <w:rsid w:val="00392B8E"/>
  </w:style>
  <w:style w:type="character" w:customStyle="1" w:styleId="percent-change">
    <w:name w:val="percent-change"/>
    <w:rsid w:val="00392B8E"/>
  </w:style>
  <w:style w:type="character" w:customStyle="1" w:styleId="bibfont">
    <w:name w:val="bibfont"/>
    <w:rsid w:val="00392B8E"/>
    <w:rPr>
      <w:rFonts w:cs="Times New Roman"/>
    </w:rPr>
  </w:style>
  <w:style w:type="paragraph" w:customStyle="1" w:styleId="underlined1">
    <w:name w:val="underlined1"/>
    <w:next w:val="Normal"/>
    <w:autoRedefine/>
    <w:rsid w:val="00392B8E"/>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392B8E"/>
    <w:pPr>
      <w:ind w:left="0"/>
    </w:pPr>
    <w:rPr>
      <w:rFonts w:eastAsia="Times New Roman"/>
      <w:b/>
      <w:color w:val="auto"/>
      <w:sz w:val="24"/>
      <w:szCs w:val="24"/>
    </w:rPr>
  </w:style>
  <w:style w:type="character" w:customStyle="1" w:styleId="SourceBoldedChar">
    <w:name w:val="Source Bolded Char"/>
    <w:link w:val="SourceBolded"/>
    <w:rsid w:val="00392B8E"/>
    <w:rPr>
      <w:rFonts w:ascii="Calibri" w:eastAsia="Times New Roman" w:hAnsi="Calibri" w:cs="Calibri"/>
      <w:b/>
      <w:lang w:val="x-none" w:eastAsia="x-none"/>
    </w:rPr>
  </w:style>
  <w:style w:type="paragraph" w:customStyle="1" w:styleId="CardDownSize">
    <w:name w:val="CardDownSize"/>
    <w:basedOn w:val="Normal"/>
    <w:link w:val="CardDownSizeChar"/>
    <w:rsid w:val="00392B8E"/>
    <w:rPr>
      <w:rFonts w:eastAsia="Calibri"/>
      <w:sz w:val="16"/>
      <w:szCs w:val="20"/>
      <w:lang w:val="x-none" w:eastAsia="x-none"/>
    </w:rPr>
  </w:style>
  <w:style w:type="character" w:customStyle="1" w:styleId="CardDownSizeChar">
    <w:name w:val="CardDownSize Char"/>
    <w:link w:val="CardDownSize"/>
    <w:rsid w:val="00392B8E"/>
    <w:rPr>
      <w:rFonts w:ascii="Calibri" w:eastAsia="Calibri" w:hAnsi="Calibri" w:cs="Calibri"/>
      <w:sz w:val="16"/>
      <w:szCs w:val="20"/>
      <w:lang w:val="x-none" w:eastAsia="x-none"/>
    </w:rPr>
  </w:style>
  <w:style w:type="paragraph" w:customStyle="1" w:styleId="Citation10">
    <w:name w:val="Citation1"/>
    <w:basedOn w:val="Normal"/>
    <w:link w:val="Citation1Char"/>
    <w:qFormat/>
    <w:rsid w:val="00392B8E"/>
    <w:rPr>
      <w:rFonts w:eastAsia="Calibri"/>
      <w:b/>
      <w:sz w:val="24"/>
      <w:u w:val="single"/>
      <w:lang w:val="x-none" w:eastAsia="x-none"/>
    </w:rPr>
  </w:style>
  <w:style w:type="character" w:customStyle="1" w:styleId="Citation1Char">
    <w:name w:val="Citation1 Char"/>
    <w:link w:val="Citation10"/>
    <w:rsid w:val="00392B8E"/>
    <w:rPr>
      <w:rFonts w:ascii="Calibri" w:eastAsia="Calibri" w:hAnsi="Calibri" w:cs="Calibri"/>
      <w:b/>
      <w:u w:val="single"/>
      <w:lang w:val="x-none" w:eastAsia="x-none"/>
    </w:rPr>
  </w:style>
  <w:style w:type="character" w:customStyle="1" w:styleId="TaglineChar">
    <w:name w:val="Tagline Char"/>
    <w:link w:val="Tagline0"/>
    <w:rsid w:val="00392B8E"/>
    <w:rPr>
      <w:rFonts w:ascii="Calibri" w:hAnsi="Calibri" w:cs="Calibri"/>
      <w:b/>
      <w:sz w:val="26"/>
    </w:rPr>
  </w:style>
  <w:style w:type="character" w:customStyle="1" w:styleId="boldciteChar1">
    <w:name w:val="bold cite Char1"/>
    <w:rsid w:val="00392B8E"/>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392B8E"/>
  </w:style>
  <w:style w:type="character" w:customStyle="1" w:styleId="leveluptitle">
    <w:name w:val="leveluptitle"/>
    <w:basedOn w:val="DefaultParagraphFont"/>
    <w:rsid w:val="00392B8E"/>
  </w:style>
  <w:style w:type="character" w:customStyle="1" w:styleId="Irrelevant6fontChar">
    <w:name w:val="Irrelevant (6 font) Char"/>
    <w:basedOn w:val="DefaultParagraphFont"/>
    <w:link w:val="Irrelevant6font"/>
    <w:rsid w:val="00392B8E"/>
    <w:rPr>
      <w:rFonts w:ascii="Calibri" w:eastAsia="Calibri" w:hAnsi="Calibri" w:cs="Calibri"/>
      <w:sz w:val="12"/>
      <w:szCs w:val="12"/>
    </w:rPr>
  </w:style>
  <w:style w:type="paragraph" w:customStyle="1" w:styleId="Non-NavPanelTag">
    <w:name w:val="Non-Nav Panel Tag"/>
    <w:basedOn w:val="Normal"/>
    <w:qFormat/>
    <w:rsid w:val="00392B8E"/>
    <w:rPr>
      <w:b/>
      <w:sz w:val="26"/>
    </w:rPr>
  </w:style>
  <w:style w:type="character" w:customStyle="1" w:styleId="Hyperlink3">
    <w:name w:val="Hyperlink.3"/>
    <w:basedOn w:val="DefaultParagraphFont"/>
    <w:rsid w:val="00392B8E"/>
    <w:rPr>
      <w:sz w:val="18"/>
      <w:szCs w:val="18"/>
    </w:rPr>
  </w:style>
  <w:style w:type="character" w:customStyle="1" w:styleId="Hyperlink40">
    <w:name w:val="Hyperlink.4"/>
    <w:basedOn w:val="DefaultParagraphFont"/>
    <w:rsid w:val="00392B8E"/>
    <w:rPr>
      <w:sz w:val="18"/>
      <w:szCs w:val="18"/>
    </w:rPr>
  </w:style>
  <w:style w:type="character" w:customStyle="1" w:styleId="SmallCharChar">
    <w:name w:val="Small Char Char"/>
    <w:basedOn w:val="DefaultParagraphFont"/>
    <w:rsid w:val="00392B8E"/>
    <w:rPr>
      <w:sz w:val="17"/>
      <w:szCs w:val="24"/>
      <w:lang w:val="en-US" w:eastAsia="en-US" w:bidi="ar-SA"/>
    </w:rPr>
  </w:style>
  <w:style w:type="paragraph" w:customStyle="1" w:styleId="TagsFutura">
    <w:name w:val="TagsFutura"/>
    <w:basedOn w:val="Normal"/>
    <w:next w:val="Heading3"/>
    <w:rsid w:val="00392B8E"/>
    <w:rPr>
      <w:rFonts w:ascii="Futura" w:eastAsia="Times" w:hAnsi="Futura"/>
      <w:b/>
      <w:caps/>
      <w:sz w:val="18"/>
      <w:szCs w:val="20"/>
    </w:rPr>
  </w:style>
  <w:style w:type="paragraph" w:customStyle="1" w:styleId="DebateTag0">
    <w:name w:val="DebateTag"/>
    <w:basedOn w:val="Normal"/>
    <w:qFormat/>
    <w:rsid w:val="00392B8E"/>
    <w:rPr>
      <w:rFonts w:eastAsia="Calibri"/>
      <w:b/>
    </w:rPr>
  </w:style>
  <w:style w:type="paragraph" w:customStyle="1" w:styleId="UnderlineBoldIndent">
    <w:name w:val="Underline + Bold Indent"/>
    <w:basedOn w:val="Normal"/>
    <w:link w:val="UnderlineBoldIndentCharChar"/>
    <w:qFormat/>
    <w:rsid w:val="00392B8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92B8E"/>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392B8E"/>
    <w:rPr>
      <w:u w:val="single"/>
    </w:rPr>
  </w:style>
  <w:style w:type="character" w:customStyle="1" w:styleId="StyleUnderlineBoldIndent11ptChar">
    <w:name w:val="Style Underline + Bold Indent + 11 pt Char"/>
    <w:link w:val="StyleUnderlineBoldIndent11pt"/>
    <w:rsid w:val="00392B8E"/>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92B8E"/>
    <w:rPr>
      <w:b/>
      <w:bCs/>
      <w:u w:val="single"/>
    </w:rPr>
  </w:style>
  <w:style w:type="character" w:customStyle="1" w:styleId="StyleUnderlineBoldIndent11ptBoldChar">
    <w:name w:val="Style Underline + Bold Indent + 11 pt Bold Char"/>
    <w:link w:val="StyleUnderlineBoldIndent11ptBold"/>
    <w:rsid w:val="00392B8E"/>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392B8E"/>
    <w:rPr>
      <w:rFonts w:ascii="Times New Roman" w:hAnsi="Times New Roman" w:cs="Times New Roman"/>
      <w:sz w:val="20"/>
      <w:szCs w:val="20"/>
    </w:rPr>
  </w:style>
  <w:style w:type="character" w:customStyle="1" w:styleId="FontStyle173">
    <w:name w:val="Font Style173"/>
    <w:basedOn w:val="DefaultParagraphFont"/>
    <w:uiPriority w:val="99"/>
    <w:rsid w:val="00392B8E"/>
    <w:rPr>
      <w:rFonts w:ascii="Times New Roman" w:hAnsi="Times New Roman" w:cs="Times New Roman"/>
      <w:sz w:val="14"/>
      <w:szCs w:val="14"/>
    </w:rPr>
  </w:style>
  <w:style w:type="character" w:customStyle="1" w:styleId="FontStyle151">
    <w:name w:val="Font Style151"/>
    <w:basedOn w:val="DefaultParagraphFont"/>
    <w:uiPriority w:val="99"/>
    <w:rsid w:val="00392B8E"/>
    <w:rPr>
      <w:rFonts w:ascii="Arial Narrow" w:hAnsi="Arial Narrow" w:cs="Arial Narrow"/>
      <w:b/>
      <w:bCs/>
      <w:sz w:val="12"/>
      <w:szCs w:val="12"/>
    </w:rPr>
  </w:style>
  <w:style w:type="character" w:customStyle="1" w:styleId="FontStyle156">
    <w:name w:val="Font Style156"/>
    <w:basedOn w:val="DefaultParagraphFont"/>
    <w:uiPriority w:val="99"/>
    <w:rsid w:val="00392B8E"/>
    <w:rPr>
      <w:rFonts w:ascii="Arial Narrow" w:hAnsi="Arial Narrow" w:cs="Arial Narrow"/>
      <w:sz w:val="8"/>
      <w:szCs w:val="8"/>
    </w:rPr>
  </w:style>
  <w:style w:type="character" w:customStyle="1" w:styleId="FontStyle160">
    <w:name w:val="Font Style160"/>
    <w:basedOn w:val="DefaultParagraphFont"/>
    <w:uiPriority w:val="99"/>
    <w:rsid w:val="00392B8E"/>
    <w:rPr>
      <w:rFonts w:ascii="Times New Roman" w:hAnsi="Times New Roman" w:cs="Times New Roman"/>
      <w:b/>
      <w:bCs/>
      <w:sz w:val="20"/>
      <w:szCs w:val="20"/>
    </w:rPr>
  </w:style>
  <w:style w:type="character" w:customStyle="1" w:styleId="FontStyle178">
    <w:name w:val="Font Style178"/>
    <w:basedOn w:val="DefaultParagraphFont"/>
    <w:uiPriority w:val="99"/>
    <w:rsid w:val="00392B8E"/>
    <w:rPr>
      <w:rFonts w:ascii="Times New Roman" w:hAnsi="Times New Roman" w:cs="Times New Roman"/>
      <w:sz w:val="18"/>
      <w:szCs w:val="18"/>
    </w:rPr>
  </w:style>
  <w:style w:type="paragraph" w:customStyle="1" w:styleId="Style140">
    <w:name w:val="Style14"/>
    <w:basedOn w:val="Normal"/>
    <w:uiPriority w:val="99"/>
    <w:qFormat/>
    <w:rsid w:val="00392B8E"/>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qFormat/>
    <w:rsid w:val="00392B8E"/>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392B8E"/>
    <w:rPr>
      <w:rFonts w:ascii="Times New Roman" w:hAnsi="Times New Roman" w:cs="Times New Roman"/>
      <w:sz w:val="12"/>
      <w:szCs w:val="12"/>
    </w:rPr>
  </w:style>
  <w:style w:type="paragraph" w:customStyle="1" w:styleId="Style90">
    <w:name w:val="Style9"/>
    <w:basedOn w:val="Normal"/>
    <w:uiPriority w:val="99"/>
    <w:qFormat/>
    <w:rsid w:val="00392B8E"/>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qFormat/>
    <w:rsid w:val="00392B8E"/>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qFormat/>
    <w:rsid w:val="00392B8E"/>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392B8E"/>
    <w:rPr>
      <w:rFonts w:ascii="Times New Roman" w:hAnsi="Times New Roman" w:cs="Times New Roman"/>
      <w:sz w:val="16"/>
      <w:szCs w:val="16"/>
    </w:rPr>
  </w:style>
  <w:style w:type="character" w:customStyle="1" w:styleId="newscontent">
    <w:name w:val="newscontent"/>
    <w:rsid w:val="00392B8E"/>
  </w:style>
  <w:style w:type="character" w:customStyle="1" w:styleId="FontStyle172">
    <w:name w:val="Font Style172"/>
    <w:basedOn w:val="DefaultParagraphFont"/>
    <w:uiPriority w:val="99"/>
    <w:rsid w:val="00392B8E"/>
    <w:rPr>
      <w:rFonts w:ascii="Times New Roman" w:hAnsi="Times New Roman" w:cs="Times New Roman"/>
      <w:b/>
      <w:bCs/>
      <w:sz w:val="16"/>
      <w:szCs w:val="16"/>
    </w:rPr>
  </w:style>
  <w:style w:type="paragraph" w:customStyle="1" w:styleId="Style180">
    <w:name w:val="Style18"/>
    <w:basedOn w:val="Normal"/>
    <w:uiPriority w:val="99"/>
    <w:qFormat/>
    <w:rsid w:val="00392B8E"/>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392B8E"/>
    <w:rPr>
      <w:rFonts w:ascii="Times New Roman" w:hAnsi="Times New Roman" w:cs="Times New Roman"/>
      <w:i/>
      <w:iCs/>
      <w:sz w:val="16"/>
      <w:szCs w:val="16"/>
    </w:rPr>
  </w:style>
  <w:style w:type="character" w:customStyle="1" w:styleId="FontStyle162">
    <w:name w:val="Font Style162"/>
    <w:basedOn w:val="DefaultParagraphFont"/>
    <w:uiPriority w:val="99"/>
    <w:rsid w:val="00392B8E"/>
    <w:rPr>
      <w:rFonts w:ascii="Times New Roman" w:hAnsi="Times New Roman" w:cs="Times New Roman"/>
      <w:b/>
      <w:bCs/>
      <w:sz w:val="18"/>
      <w:szCs w:val="18"/>
    </w:rPr>
  </w:style>
  <w:style w:type="character" w:customStyle="1" w:styleId="FontStyle167">
    <w:name w:val="Font Style167"/>
    <w:basedOn w:val="DefaultParagraphFont"/>
    <w:uiPriority w:val="99"/>
    <w:rsid w:val="00392B8E"/>
    <w:rPr>
      <w:rFonts w:ascii="Times New Roman" w:hAnsi="Times New Roman" w:cs="Times New Roman"/>
      <w:sz w:val="10"/>
      <w:szCs w:val="10"/>
    </w:rPr>
  </w:style>
  <w:style w:type="character" w:customStyle="1" w:styleId="FontStyle174">
    <w:name w:val="Font Style174"/>
    <w:basedOn w:val="DefaultParagraphFont"/>
    <w:uiPriority w:val="99"/>
    <w:rsid w:val="00392B8E"/>
    <w:rPr>
      <w:rFonts w:ascii="Arial Narrow" w:hAnsi="Arial Narrow" w:cs="Arial Narrow"/>
      <w:b/>
      <w:bCs/>
      <w:sz w:val="18"/>
      <w:szCs w:val="18"/>
    </w:rPr>
  </w:style>
  <w:style w:type="paragraph" w:customStyle="1" w:styleId="Style47">
    <w:name w:val="Style47"/>
    <w:basedOn w:val="Normal"/>
    <w:uiPriority w:val="99"/>
    <w:qFormat/>
    <w:rsid w:val="00392B8E"/>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392B8E"/>
    <w:rPr>
      <w:rFonts w:ascii="Times New Roman" w:hAnsi="Times New Roman" w:cs="Times New Roman"/>
      <w:sz w:val="12"/>
      <w:szCs w:val="12"/>
    </w:rPr>
  </w:style>
  <w:style w:type="paragraph" w:customStyle="1" w:styleId="Style24">
    <w:name w:val="Style24"/>
    <w:basedOn w:val="Normal"/>
    <w:uiPriority w:val="99"/>
    <w:qFormat/>
    <w:rsid w:val="00392B8E"/>
    <w:pPr>
      <w:autoSpaceDE w:val="0"/>
      <w:autoSpaceDN w:val="0"/>
      <w:adjustRightInd w:val="0"/>
      <w:spacing w:line="276" w:lineRule="exact"/>
    </w:pPr>
    <w:rPr>
      <w:rFonts w:eastAsia="Times New Roman"/>
      <w:sz w:val="24"/>
    </w:rPr>
  </w:style>
  <w:style w:type="paragraph" w:customStyle="1" w:styleId="Style99">
    <w:name w:val="Style99"/>
    <w:basedOn w:val="Normal"/>
    <w:uiPriority w:val="99"/>
    <w:qFormat/>
    <w:rsid w:val="00392B8E"/>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qFormat/>
    <w:rsid w:val="00392B8E"/>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392B8E"/>
    <w:rPr>
      <w:rFonts w:ascii="Times New Roman" w:hAnsi="Times New Roman" w:cs="Times New Roman"/>
      <w:b/>
      <w:bCs/>
      <w:sz w:val="18"/>
      <w:szCs w:val="18"/>
    </w:rPr>
  </w:style>
  <w:style w:type="paragraph" w:customStyle="1" w:styleId="Style210">
    <w:name w:val="Style21"/>
    <w:basedOn w:val="Normal"/>
    <w:uiPriority w:val="99"/>
    <w:qFormat/>
    <w:rsid w:val="00392B8E"/>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qFormat/>
    <w:rsid w:val="00392B8E"/>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392B8E"/>
    <w:rPr>
      <w:iCs/>
    </w:rPr>
  </w:style>
  <w:style w:type="paragraph" w:customStyle="1" w:styleId="Aa">
    <w:name w:val="A"/>
    <w:basedOn w:val="Default"/>
    <w:next w:val="Default"/>
    <w:rsid w:val="00392B8E"/>
    <w:rPr>
      <w:color w:val="auto"/>
      <w:lang w:bidi="en-US"/>
    </w:rPr>
  </w:style>
  <w:style w:type="character" w:customStyle="1" w:styleId="ac">
    <w:name w:val="••••"/>
    <w:rsid w:val="00392B8E"/>
    <w:rPr>
      <w:color w:val="000000"/>
    </w:rPr>
  </w:style>
  <w:style w:type="character" w:customStyle="1" w:styleId="UL-Bold">
    <w:name w:val="UL-Bold"/>
    <w:basedOn w:val="DefaultParagraphFont"/>
    <w:rsid w:val="00392B8E"/>
    <w:rPr>
      <w:u w:val="thick"/>
    </w:rPr>
  </w:style>
  <w:style w:type="character" w:customStyle="1" w:styleId="UL-None">
    <w:name w:val="UL-None"/>
    <w:basedOn w:val="DefaultParagraphFont"/>
    <w:rsid w:val="00392B8E"/>
    <w:rPr>
      <w:u w:val="none"/>
    </w:rPr>
  </w:style>
  <w:style w:type="character" w:customStyle="1" w:styleId="styletimesnewroman12ptbold0">
    <w:name w:val="styletimesnewroman12ptbold"/>
    <w:basedOn w:val="DefaultParagraphFont"/>
    <w:rsid w:val="00392B8E"/>
  </w:style>
  <w:style w:type="character" w:customStyle="1" w:styleId="FontStyle19">
    <w:name w:val="Font Style19"/>
    <w:basedOn w:val="DefaultParagraphFont"/>
    <w:uiPriority w:val="99"/>
    <w:rsid w:val="00392B8E"/>
    <w:rPr>
      <w:rFonts w:ascii="Times New Roman" w:hAnsi="Times New Roman" w:cs="Times New Roman"/>
      <w:sz w:val="18"/>
      <w:szCs w:val="18"/>
    </w:rPr>
  </w:style>
  <w:style w:type="character" w:customStyle="1" w:styleId="UnderlineBox">
    <w:name w:val="Underline + Box"/>
    <w:uiPriority w:val="1"/>
    <w:qFormat/>
    <w:rsid w:val="00392B8E"/>
    <w:rPr>
      <w:rFonts w:ascii="Georgia" w:hAnsi="Georgia"/>
      <w:b w:val="0"/>
      <w:sz w:val="22"/>
      <w:u w:val="single"/>
      <w:bdr w:val="single" w:sz="4" w:space="0" w:color="auto"/>
    </w:rPr>
  </w:style>
  <w:style w:type="character" w:customStyle="1" w:styleId="10ptnotbold">
    <w:name w:val="10ptnotbold"/>
    <w:basedOn w:val="DefaultParagraphFont"/>
    <w:rsid w:val="00392B8E"/>
    <w:rPr>
      <w:sz w:val="20"/>
    </w:rPr>
  </w:style>
  <w:style w:type="paragraph" w:customStyle="1" w:styleId="ALLCAPS">
    <w:name w:val="ALL CAPS"/>
    <w:basedOn w:val="Normal"/>
    <w:link w:val="ALLCAPSChar"/>
    <w:qFormat/>
    <w:rsid w:val="00392B8E"/>
    <w:rPr>
      <w:rFonts w:eastAsia="Times New Roman"/>
      <w:b/>
      <w:caps/>
      <w:szCs w:val="20"/>
    </w:rPr>
  </w:style>
  <w:style w:type="character" w:customStyle="1" w:styleId="kn">
    <w:name w:val="kn"/>
    <w:basedOn w:val="DefaultParagraphFont"/>
    <w:rsid w:val="00392B8E"/>
  </w:style>
  <w:style w:type="paragraph" w:customStyle="1" w:styleId="StyleCardworksLinespacingsingle">
    <w:name w:val="Style Card works + Line spacing:  single"/>
    <w:basedOn w:val="Normal"/>
    <w:link w:val="StyleCardworksLinespacingsingleChar"/>
    <w:qFormat/>
    <w:rsid w:val="00392B8E"/>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392B8E"/>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392B8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392B8E"/>
    <w:rPr>
      <w:rFonts w:ascii="Calibri" w:eastAsia="Times New Roman" w:hAnsi="Calibri" w:cs="Arial"/>
      <w:b/>
      <w:caps/>
      <w:kern w:val="32"/>
      <w:szCs w:val="32"/>
      <w:u w:val="single"/>
    </w:rPr>
  </w:style>
  <w:style w:type="character" w:customStyle="1" w:styleId="twelptblackblack1">
    <w:name w:val="twelptblackblack1"/>
    <w:basedOn w:val="DefaultParagraphFont"/>
    <w:rsid w:val="00392B8E"/>
    <w:rPr>
      <w:rFonts w:ascii="Verdana" w:hAnsi="Verdana" w:hint="default"/>
      <w:color w:val="000000"/>
      <w:sz w:val="16"/>
      <w:szCs w:val="16"/>
    </w:rPr>
  </w:style>
  <w:style w:type="character" w:customStyle="1" w:styleId="TagCharCharCharChar0">
    <w:name w:val="Tag Char Char Char Char"/>
    <w:basedOn w:val="DefaultParagraphFont"/>
    <w:rsid w:val="00392B8E"/>
    <w:rPr>
      <w:rFonts w:ascii="Times New Roman" w:eastAsia="Times New Roman" w:hAnsi="Times New Roman" w:cs="Times New Roman"/>
      <w:b/>
      <w:sz w:val="24"/>
      <w:szCs w:val="20"/>
    </w:rPr>
  </w:style>
  <w:style w:type="character" w:customStyle="1" w:styleId="CharacterStyle14">
    <w:name w:val="Character Style 14"/>
    <w:rsid w:val="00392B8E"/>
    <w:rPr>
      <w:sz w:val="30"/>
      <w:szCs w:val="30"/>
    </w:rPr>
  </w:style>
  <w:style w:type="character" w:customStyle="1" w:styleId="CharacterStyle13">
    <w:name w:val="Character Style 13"/>
    <w:rsid w:val="00392B8E"/>
    <w:rPr>
      <w:i/>
      <w:iCs/>
      <w:sz w:val="17"/>
      <w:szCs w:val="17"/>
    </w:rPr>
  </w:style>
  <w:style w:type="character" w:customStyle="1" w:styleId="CardsNotUnderlined">
    <w:name w:val="Cards Not Underlined"/>
    <w:rsid w:val="00392B8E"/>
    <w:rPr>
      <w:rFonts w:ascii="Times New Roman" w:hAnsi="Times New Roman"/>
      <w:sz w:val="16"/>
    </w:rPr>
  </w:style>
  <w:style w:type="character" w:customStyle="1" w:styleId="a13">
    <w:name w:val="a1"/>
    <w:rsid w:val="00392B8E"/>
    <w:rPr>
      <w:color w:val="008000"/>
    </w:rPr>
  </w:style>
  <w:style w:type="character" w:customStyle="1" w:styleId="FifthChar">
    <w:name w:val="Fifth Char"/>
    <w:link w:val="Fifth"/>
    <w:rsid w:val="00392B8E"/>
    <w:rPr>
      <w:rFonts w:ascii="Calibri" w:eastAsia="Calibri" w:hAnsi="Calibri" w:cs="Calibri"/>
      <w:sz w:val="22"/>
    </w:rPr>
  </w:style>
  <w:style w:type="paragraph" w:customStyle="1" w:styleId="Repeatblockheading0">
    <w:name w:val="Repeat block heading"/>
    <w:basedOn w:val="Normal"/>
    <w:rsid w:val="00392B8E"/>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392B8E"/>
  </w:style>
  <w:style w:type="character" w:customStyle="1" w:styleId="hps">
    <w:name w:val="hps"/>
    <w:rsid w:val="00392B8E"/>
  </w:style>
  <w:style w:type="paragraph" w:customStyle="1" w:styleId="TashmaHeader2">
    <w:name w:val="Tashma_Header2"/>
    <w:basedOn w:val="Heading2"/>
    <w:uiPriority w:val="99"/>
    <w:qFormat/>
    <w:rsid w:val="00392B8E"/>
    <w:pPr>
      <w:spacing w:after="160"/>
    </w:pPr>
    <w:rPr>
      <w:rFonts w:eastAsia="SimSun" w:cstheme="minorBidi"/>
      <w:sz w:val="28"/>
    </w:rPr>
  </w:style>
  <w:style w:type="paragraph" w:customStyle="1" w:styleId="TashmaHeading1">
    <w:name w:val="Tashma_Heading1"/>
    <w:basedOn w:val="Heading1"/>
    <w:uiPriority w:val="99"/>
    <w:qFormat/>
    <w:rsid w:val="00392B8E"/>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392B8E"/>
    <w:rPr>
      <w:rFonts w:cs="Calibri"/>
    </w:rPr>
  </w:style>
  <w:style w:type="paragraph" w:customStyle="1" w:styleId="CitationCharCharCharCharCharCharChar">
    <w:name w:val="Citation Char Char Char Char Char Char Char"/>
    <w:basedOn w:val="Normal"/>
    <w:link w:val="CitationCharCharCharCharCharCharCharChar"/>
    <w:rsid w:val="00392B8E"/>
    <w:pPr>
      <w:ind w:left="1440" w:right="1440"/>
    </w:pPr>
    <w:rPr>
      <w:rFonts w:asciiTheme="minorHAnsi" w:hAnsiTheme="minorHAnsi"/>
      <w:sz w:val="24"/>
    </w:rPr>
  </w:style>
  <w:style w:type="paragraph" w:customStyle="1" w:styleId="pagpag1">
    <w:name w:val="pagpag1"/>
    <w:basedOn w:val="Normal"/>
    <w:uiPriority w:val="99"/>
    <w:qFormat/>
    <w:rsid w:val="00392B8E"/>
    <w:pPr>
      <w:spacing w:before="100" w:beforeAutospacing="1" w:after="100" w:afterAutospacing="1"/>
    </w:pPr>
    <w:rPr>
      <w:rFonts w:eastAsia="Times New Roman"/>
      <w:sz w:val="24"/>
    </w:rPr>
  </w:style>
  <w:style w:type="paragraph" w:customStyle="1" w:styleId="pagpag2">
    <w:name w:val="pagpag2"/>
    <w:basedOn w:val="Normal"/>
    <w:uiPriority w:val="99"/>
    <w:qFormat/>
    <w:rsid w:val="00392B8E"/>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392B8E"/>
    <w:pPr>
      <w:spacing w:after="120"/>
    </w:pPr>
    <w:rPr>
      <w:bCs/>
      <w:color w:val="000000"/>
    </w:rPr>
  </w:style>
  <w:style w:type="paragraph" w:customStyle="1" w:styleId="BodyText210">
    <w:name w:val="Body Text 21"/>
    <w:basedOn w:val="Normal"/>
    <w:next w:val="BodyText2"/>
    <w:unhideWhenUsed/>
    <w:rsid w:val="00392B8E"/>
    <w:pPr>
      <w:spacing w:after="120" w:line="480" w:lineRule="auto"/>
    </w:pPr>
    <w:rPr>
      <w:sz w:val="12"/>
    </w:rPr>
  </w:style>
  <w:style w:type="paragraph" w:customStyle="1" w:styleId="BodyTextIndent1">
    <w:name w:val="Body Text Indent1"/>
    <w:basedOn w:val="Normal"/>
    <w:next w:val="BodyTextIndent"/>
    <w:unhideWhenUsed/>
    <w:rsid w:val="00392B8E"/>
    <w:pPr>
      <w:spacing w:after="120"/>
      <w:ind w:left="360"/>
    </w:pPr>
    <w:rPr>
      <w:sz w:val="16"/>
    </w:rPr>
  </w:style>
  <w:style w:type="paragraph" w:customStyle="1" w:styleId="BodyTextIndent31">
    <w:name w:val="Body Text Indent 31"/>
    <w:basedOn w:val="Normal"/>
    <w:next w:val="BodyTextIndent3"/>
    <w:semiHidden/>
    <w:unhideWhenUsed/>
    <w:rsid w:val="00392B8E"/>
    <w:pPr>
      <w:spacing w:after="120"/>
      <w:ind w:left="360"/>
    </w:pPr>
    <w:rPr>
      <w:sz w:val="14"/>
    </w:rPr>
  </w:style>
  <w:style w:type="paragraph" w:customStyle="1" w:styleId="BodyTextIndent21">
    <w:name w:val="Body Text Indent 21"/>
    <w:basedOn w:val="Normal"/>
    <w:next w:val="BodyTextIndent2"/>
    <w:unhideWhenUsed/>
    <w:rsid w:val="00392B8E"/>
    <w:pPr>
      <w:spacing w:after="120" w:line="480" w:lineRule="auto"/>
      <w:ind w:left="360"/>
    </w:pPr>
    <w:rPr>
      <w:sz w:val="16"/>
    </w:rPr>
  </w:style>
  <w:style w:type="character" w:customStyle="1" w:styleId="Caption11">
    <w:name w:val="Caption11"/>
    <w:rsid w:val="00392B8E"/>
  </w:style>
  <w:style w:type="paragraph" w:customStyle="1" w:styleId="z-BottomofForm1">
    <w:name w:val="z-Bottom of Form1"/>
    <w:basedOn w:val="Normal"/>
    <w:next w:val="Normal"/>
    <w:hidden/>
    <w:unhideWhenUsed/>
    <w:rsid w:val="00392B8E"/>
    <w:pPr>
      <w:pBdr>
        <w:top w:val="single" w:sz="6" w:space="1" w:color="auto"/>
      </w:pBdr>
      <w:jc w:val="center"/>
    </w:pPr>
    <w:rPr>
      <w:rFonts w:eastAsia="Times New Roman"/>
      <w:vanish/>
      <w:sz w:val="16"/>
      <w:szCs w:val="16"/>
    </w:rPr>
  </w:style>
  <w:style w:type="paragraph" w:customStyle="1" w:styleId="arcticletext">
    <w:name w:val="arcticle_text"/>
    <w:basedOn w:val="Normal"/>
    <w:rsid w:val="00392B8E"/>
    <w:pPr>
      <w:spacing w:before="100" w:beforeAutospacing="1" w:after="100" w:afterAutospacing="1"/>
    </w:pPr>
    <w:rPr>
      <w:rFonts w:eastAsia="Times New Roman"/>
      <w:sz w:val="24"/>
    </w:rPr>
  </w:style>
  <w:style w:type="paragraph" w:customStyle="1" w:styleId="cptchblock">
    <w:name w:val="cptch_block"/>
    <w:basedOn w:val="Normal"/>
    <w:rsid w:val="00392B8E"/>
    <w:pPr>
      <w:spacing w:before="100" w:beforeAutospacing="1" w:after="100" w:afterAutospacing="1"/>
    </w:pPr>
    <w:rPr>
      <w:rFonts w:eastAsia="Times New Roman"/>
      <w:sz w:val="24"/>
    </w:rPr>
  </w:style>
  <w:style w:type="paragraph" w:customStyle="1" w:styleId="publisheddate">
    <w:name w:val="published_date"/>
    <w:basedOn w:val="Normal"/>
    <w:rsid w:val="00392B8E"/>
    <w:pPr>
      <w:spacing w:before="100" w:beforeAutospacing="1" w:after="100" w:afterAutospacing="1"/>
    </w:pPr>
    <w:rPr>
      <w:rFonts w:eastAsia="Times New Roman"/>
      <w:sz w:val="24"/>
    </w:rPr>
  </w:style>
  <w:style w:type="paragraph" w:customStyle="1" w:styleId="headline-title">
    <w:name w:val="headline-title"/>
    <w:basedOn w:val="Normal"/>
    <w:uiPriority w:val="99"/>
    <w:qFormat/>
    <w:rsid w:val="00392B8E"/>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392B8E"/>
    <w:rPr>
      <w:sz w:val="24"/>
      <w:szCs w:val="24"/>
      <w:u w:val="thick"/>
    </w:rPr>
  </w:style>
  <w:style w:type="character" w:customStyle="1" w:styleId="BodyTextIndentChar2">
    <w:name w:val="Body Text Indent Char2"/>
    <w:basedOn w:val="DefaultParagraphFont"/>
    <w:uiPriority w:val="99"/>
    <w:semiHidden/>
    <w:rsid w:val="00392B8E"/>
    <w:rPr>
      <w:rFonts w:ascii="Georgia" w:hAnsi="Georgia"/>
      <w:sz w:val="22"/>
      <w:szCs w:val="22"/>
    </w:rPr>
  </w:style>
  <w:style w:type="character" w:customStyle="1" w:styleId="BodyText2Char2">
    <w:name w:val="Body Text 2 Char2"/>
    <w:basedOn w:val="DefaultParagraphFont"/>
    <w:uiPriority w:val="99"/>
    <w:semiHidden/>
    <w:rsid w:val="00392B8E"/>
    <w:rPr>
      <w:rFonts w:ascii="Georgia" w:hAnsi="Georgia"/>
      <w:sz w:val="22"/>
      <w:szCs w:val="22"/>
    </w:rPr>
  </w:style>
  <w:style w:type="character" w:customStyle="1" w:styleId="BodyText3Char2">
    <w:name w:val="Body Text 3 Char2"/>
    <w:basedOn w:val="DefaultParagraphFont"/>
    <w:uiPriority w:val="99"/>
    <w:semiHidden/>
    <w:rsid w:val="00392B8E"/>
    <w:rPr>
      <w:rFonts w:ascii="Georgia" w:hAnsi="Georgia"/>
      <w:sz w:val="16"/>
      <w:szCs w:val="16"/>
    </w:rPr>
  </w:style>
  <w:style w:type="character" w:customStyle="1" w:styleId="BodyTextIndent2Char2">
    <w:name w:val="Body Text Indent 2 Char2"/>
    <w:basedOn w:val="DefaultParagraphFont"/>
    <w:uiPriority w:val="99"/>
    <w:semiHidden/>
    <w:rsid w:val="00392B8E"/>
    <w:rPr>
      <w:rFonts w:ascii="Georgia" w:hAnsi="Georgia"/>
      <w:sz w:val="22"/>
      <w:szCs w:val="22"/>
    </w:rPr>
  </w:style>
  <w:style w:type="character" w:customStyle="1" w:styleId="BodyTextIndent3Char2">
    <w:name w:val="Body Text Indent 3 Char2"/>
    <w:basedOn w:val="DefaultParagraphFont"/>
    <w:uiPriority w:val="99"/>
    <w:semiHidden/>
    <w:rsid w:val="00392B8E"/>
    <w:rPr>
      <w:rFonts w:ascii="Georgia" w:hAnsi="Georgia"/>
      <w:sz w:val="16"/>
      <w:szCs w:val="16"/>
    </w:rPr>
  </w:style>
  <w:style w:type="character" w:customStyle="1" w:styleId="z-BottomofFormChar2">
    <w:name w:val="z-Bottom of Form Char2"/>
    <w:basedOn w:val="DefaultParagraphFont"/>
    <w:uiPriority w:val="99"/>
    <w:semiHidden/>
    <w:rsid w:val="00392B8E"/>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392B8E"/>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392B8E"/>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392B8E"/>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392B8E"/>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392B8E"/>
  </w:style>
  <w:style w:type="character" w:customStyle="1" w:styleId="m5686307894942199640gmail-styleunderline">
    <w:name w:val="m_5686307894942199640gmail-styleunderline"/>
    <w:basedOn w:val="DefaultParagraphFont"/>
    <w:rsid w:val="00392B8E"/>
  </w:style>
  <w:style w:type="paragraph" w:customStyle="1" w:styleId="Hyperlink2">
    <w:name w:val="Hyperlink2"/>
    <w:basedOn w:val="Normal"/>
    <w:qFormat/>
    <w:rsid w:val="00392B8E"/>
    <w:rPr>
      <w:rFonts w:eastAsia="Calibri"/>
      <w:color w:val="00B0F0"/>
      <w:u w:val="single" w:color="00B0F0"/>
    </w:rPr>
  </w:style>
  <w:style w:type="character" w:customStyle="1" w:styleId="messagecontent">
    <w:name w:val="message_content"/>
    <w:rsid w:val="00392B8E"/>
  </w:style>
  <w:style w:type="paragraph" w:customStyle="1" w:styleId="UnderlineCharCharCharCharCharCharCharCharChar">
    <w:name w:val="Underline Char Char Char Char Char Char Char Char Char"/>
    <w:link w:val="UnderlineCharCharCharCharCharCharCharCharCharChar"/>
    <w:rsid w:val="00392B8E"/>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392B8E"/>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92B8E"/>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392B8E"/>
    <w:rPr>
      <w:rFonts w:ascii="Times New Roman" w:eastAsia="Times New Roman" w:hAnsi="Times New Roman" w:cs="Times New Roman"/>
      <w:b/>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392B8E"/>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92B8E"/>
    <w:rPr>
      <w:rFonts w:ascii="Times New Roman" w:eastAsia="SimSun" w:hAnsi="Times New Roman" w:cs="Times New Roman"/>
      <w:sz w:val="24"/>
      <w:szCs w:val="24"/>
      <w:lang w:eastAsia="zh-CN"/>
    </w:rPr>
  </w:style>
  <w:style w:type="character" w:customStyle="1" w:styleId="Char1Char1">
    <w:name w:val="Char1 Char1"/>
    <w:rsid w:val="00392B8E"/>
    <w:rPr>
      <w:rFonts w:ascii="Arial" w:hAnsi="Arial" w:cs="Arial"/>
      <w:b/>
      <w:bCs/>
      <w:kern w:val="32"/>
      <w:sz w:val="28"/>
      <w:szCs w:val="32"/>
      <w:lang w:val="en-US" w:eastAsia="en-US" w:bidi="ar-SA"/>
    </w:rPr>
  </w:style>
  <w:style w:type="paragraph" w:customStyle="1" w:styleId="Style31">
    <w:name w:val="Style31"/>
    <w:basedOn w:val="Normal"/>
    <w:uiPriority w:val="99"/>
    <w:qFormat/>
    <w:rsid w:val="00392B8E"/>
    <w:pPr>
      <w:spacing w:line="197" w:lineRule="exact"/>
      <w:jc w:val="both"/>
    </w:pPr>
  </w:style>
  <w:style w:type="paragraph" w:customStyle="1" w:styleId="Style42">
    <w:name w:val="Style42"/>
    <w:basedOn w:val="Normal"/>
    <w:uiPriority w:val="99"/>
    <w:qFormat/>
    <w:rsid w:val="00392B8E"/>
    <w:pPr>
      <w:spacing w:line="202" w:lineRule="exact"/>
      <w:jc w:val="both"/>
    </w:pPr>
  </w:style>
  <w:style w:type="paragraph" w:customStyle="1" w:styleId="Style51">
    <w:name w:val="Style51"/>
    <w:basedOn w:val="Normal"/>
    <w:uiPriority w:val="99"/>
    <w:qFormat/>
    <w:rsid w:val="00392B8E"/>
    <w:pPr>
      <w:spacing w:line="200" w:lineRule="exact"/>
      <w:jc w:val="both"/>
    </w:pPr>
  </w:style>
  <w:style w:type="character" w:customStyle="1" w:styleId="FontStyle72">
    <w:name w:val="Font Style72"/>
    <w:rsid w:val="00392B8E"/>
    <w:rPr>
      <w:rFonts w:ascii="Times New Roman" w:hAnsi="Times New Roman" w:cs="Times New Roman" w:hint="default"/>
      <w:sz w:val="16"/>
      <w:szCs w:val="16"/>
    </w:rPr>
  </w:style>
  <w:style w:type="character" w:customStyle="1" w:styleId="FontStyle73">
    <w:name w:val="Font Style73"/>
    <w:uiPriority w:val="99"/>
    <w:rsid w:val="00392B8E"/>
    <w:rPr>
      <w:rFonts w:ascii="Times New Roman" w:hAnsi="Times New Roman" w:cs="Times New Roman" w:hint="default"/>
      <w:i/>
      <w:iCs/>
      <w:sz w:val="16"/>
      <w:szCs w:val="16"/>
    </w:rPr>
  </w:style>
  <w:style w:type="character" w:customStyle="1" w:styleId="UnderlinestyleChar20">
    <w:name w:val="Underline style Char2"/>
    <w:rsid w:val="00392B8E"/>
    <w:rPr>
      <w:sz w:val="22"/>
      <w:szCs w:val="24"/>
      <w:u w:val="single"/>
      <w:lang w:val="en-US" w:eastAsia="en-US" w:bidi="ar-SA"/>
    </w:rPr>
  </w:style>
  <w:style w:type="character" w:customStyle="1" w:styleId="FontStyle49">
    <w:name w:val="Font Style49"/>
    <w:uiPriority w:val="99"/>
    <w:rsid w:val="00392B8E"/>
    <w:rPr>
      <w:rFonts w:ascii="Times New Roman" w:hAnsi="Times New Roman" w:cs="Times New Roman"/>
      <w:sz w:val="20"/>
      <w:szCs w:val="20"/>
    </w:rPr>
  </w:style>
  <w:style w:type="character" w:customStyle="1" w:styleId="FontStyle50">
    <w:name w:val="Font Style50"/>
    <w:uiPriority w:val="99"/>
    <w:rsid w:val="00392B8E"/>
    <w:rPr>
      <w:rFonts w:ascii="Times New Roman" w:hAnsi="Times New Roman" w:cs="Times New Roman"/>
      <w:b/>
      <w:bCs/>
      <w:sz w:val="20"/>
      <w:szCs w:val="20"/>
    </w:rPr>
  </w:style>
  <w:style w:type="paragraph" w:customStyle="1" w:styleId="msonormal0">
    <w:name w:val="msonormal"/>
    <w:basedOn w:val="Normal"/>
    <w:uiPriority w:val="99"/>
    <w:qFormat/>
    <w:rsid w:val="00392B8E"/>
    <w:pPr>
      <w:spacing w:before="100" w:beforeAutospacing="1" w:after="100" w:afterAutospacing="1"/>
    </w:pPr>
    <w:rPr>
      <w:rFonts w:eastAsia="Times New Roman"/>
    </w:rPr>
  </w:style>
  <w:style w:type="character" w:customStyle="1" w:styleId="ListBulletChar">
    <w:name w:val="List Bullet Char"/>
    <w:link w:val="ListBullet"/>
    <w:uiPriority w:val="99"/>
    <w:locked/>
    <w:rsid w:val="00392B8E"/>
    <w:rPr>
      <w:rFonts w:ascii="Calibri" w:eastAsia="Calibri" w:hAnsi="Calibri" w:cs="Calibri"/>
      <w:sz w:val="22"/>
    </w:rPr>
  </w:style>
  <w:style w:type="character" w:customStyle="1" w:styleId="BoldUnderlineChar2Char">
    <w:name w:val="BoldUnderline Char2 Char"/>
    <w:link w:val="BoldUnderlineChar20"/>
    <w:locked/>
    <w:rsid w:val="00392B8E"/>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392B8E"/>
    <w:rPr>
      <w:rFonts w:ascii="Times New Roman" w:eastAsia="Times New Roman" w:hAnsi="Times New Roman" w:cs="Times New Roman"/>
      <w:b/>
      <w:sz w:val="20"/>
      <w:u w:val="single"/>
    </w:rPr>
  </w:style>
  <w:style w:type="paragraph" w:customStyle="1" w:styleId="document0">
    <w:name w:val="document"/>
    <w:basedOn w:val="Normal"/>
    <w:uiPriority w:val="99"/>
    <w:qFormat/>
    <w:rsid w:val="00392B8E"/>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392B8E"/>
    <w:pPr>
      <w:spacing w:line="256" w:lineRule="auto"/>
    </w:pPr>
    <w:rPr>
      <w:rFonts w:eastAsia="Times New Roman"/>
    </w:rPr>
  </w:style>
  <w:style w:type="paragraph" w:customStyle="1" w:styleId="Normal20pt">
    <w:name w:val="Normal  + 20 pt"/>
    <w:basedOn w:val="Normal"/>
    <w:uiPriority w:val="6"/>
    <w:qFormat/>
    <w:rsid w:val="00392B8E"/>
    <w:pPr>
      <w:spacing w:line="256" w:lineRule="auto"/>
    </w:pPr>
    <w:rPr>
      <w:rFonts w:asciiTheme="minorHAnsi" w:hAnsiTheme="minorHAnsi"/>
      <w:bCs/>
      <w:u w:val="single"/>
    </w:rPr>
  </w:style>
  <w:style w:type="paragraph" w:customStyle="1" w:styleId="conintrotext">
    <w:name w:val="conintrotext"/>
    <w:basedOn w:val="Normal"/>
    <w:uiPriority w:val="99"/>
    <w:qFormat/>
    <w:rsid w:val="00392B8E"/>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92B8E"/>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92B8E"/>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392B8E"/>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92B8E"/>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92B8E"/>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92B8E"/>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92B8E"/>
    <w:pPr>
      <w:spacing w:line="256" w:lineRule="auto"/>
    </w:pPr>
    <w:rPr>
      <w:rFonts w:ascii="MS Mincho"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92B8E"/>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92B8E"/>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392B8E"/>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92B8E"/>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392B8E"/>
    <w:rPr>
      <w:rFonts w:eastAsia="Times New Roman"/>
      <w:u w:val="single"/>
    </w:rPr>
  </w:style>
  <w:style w:type="paragraph" w:customStyle="1" w:styleId="StyleStyle4ArialNarrow9pt">
    <w:name w:val="Style Style4 + Arial Narrow 9 pt"/>
    <w:basedOn w:val="Normal"/>
    <w:link w:val="StyleStyle4ArialNarrow9ptChar"/>
    <w:qFormat/>
    <w:rsid w:val="00392B8E"/>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392B8E"/>
    <w:rPr>
      <w:rFonts w:eastAsia="Times New Roman"/>
      <w:b/>
      <w:bCs/>
      <w:u w:val="single"/>
    </w:rPr>
  </w:style>
  <w:style w:type="paragraph" w:customStyle="1" w:styleId="StyleStyle4ArialNarrow9ptBold">
    <w:name w:val="Style Style4 + Arial Narrow 9 pt Bold"/>
    <w:basedOn w:val="Normal"/>
    <w:link w:val="StyleStyle4ArialNarrow9ptBoldChar"/>
    <w:qFormat/>
    <w:rsid w:val="00392B8E"/>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392B8E"/>
    <w:rPr>
      <w:rFonts w:eastAsia="Times New Roman"/>
      <w:b/>
      <w:smallCaps/>
      <w:sz w:val="24"/>
      <w:szCs w:val="24"/>
      <w:u w:val="single"/>
    </w:rPr>
  </w:style>
  <w:style w:type="character" w:customStyle="1" w:styleId="HiddenBlockHeaderChar">
    <w:name w:val="Hidden Block Header Char"/>
    <w:link w:val="HiddenBlockHeader"/>
    <w:locked/>
    <w:rsid w:val="00392B8E"/>
    <w:rPr>
      <w:rFonts w:ascii="Calibri" w:hAnsi="Calibri" w:cs="Calibri"/>
      <w:sz w:val="22"/>
    </w:rPr>
  </w:style>
  <w:style w:type="character" w:customStyle="1" w:styleId="ThirdChar">
    <w:name w:val="Third Char"/>
    <w:link w:val="Third"/>
    <w:locked/>
    <w:rsid w:val="00392B8E"/>
    <w:rPr>
      <w:rFonts w:eastAsia="Times New Roman"/>
      <w:b/>
      <w:u w:val="single"/>
      <w:lang w:val="x-none" w:eastAsia="x-none"/>
    </w:rPr>
  </w:style>
  <w:style w:type="paragraph" w:customStyle="1" w:styleId="Third">
    <w:name w:val="Third"/>
    <w:basedOn w:val="Normal"/>
    <w:link w:val="ThirdChar"/>
    <w:qFormat/>
    <w:rsid w:val="00392B8E"/>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Char Char2"/>
    <w:next w:val="Normal"/>
    <w:uiPriority w:val="99"/>
    <w:qFormat/>
    <w:rsid w:val="00392B8E"/>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392B8E"/>
    <w:rPr>
      <w:rFonts w:eastAsia="Times New Roman"/>
      <w:b/>
      <w:szCs w:val="24"/>
      <w:u w:val="thick"/>
    </w:rPr>
  </w:style>
  <w:style w:type="paragraph" w:customStyle="1" w:styleId="CiteSmallText">
    <w:name w:val="Cite Small Text"/>
    <w:basedOn w:val="Normal"/>
    <w:uiPriority w:val="99"/>
    <w:qFormat/>
    <w:rsid w:val="00392B8E"/>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92B8E"/>
    <w:rPr>
      <w:lang w:val="x-none"/>
    </w:rPr>
  </w:style>
  <w:style w:type="paragraph" w:customStyle="1" w:styleId="Cards1CharChar">
    <w:name w:val="Cards1 Char Char"/>
    <w:basedOn w:val="Normal"/>
    <w:link w:val="Cards1CharCharChar"/>
    <w:qFormat/>
    <w:rsid w:val="00392B8E"/>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392B8E"/>
    <w:rPr>
      <w:color w:val="0000FF"/>
      <w:sz w:val="12"/>
      <w:u w:val="single"/>
    </w:rPr>
  </w:style>
  <w:style w:type="paragraph" w:customStyle="1" w:styleId="Swag">
    <w:name w:val="Swag"/>
    <w:basedOn w:val="Normal"/>
    <w:link w:val="SwagChar"/>
    <w:qFormat/>
    <w:rsid w:val="00392B8E"/>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392B8E"/>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392B8E"/>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392B8E"/>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392B8E"/>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392B8E"/>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392B8E"/>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392B8E"/>
    <w:rPr>
      <w:rFonts w:eastAsia="Times New Roman"/>
      <w:b/>
      <w:bCs/>
      <w:u w:val="single"/>
    </w:rPr>
  </w:style>
  <w:style w:type="paragraph" w:customStyle="1" w:styleId="StyleUnderlineChar11ptBold2">
    <w:name w:val="Style Underline Char + 11 pt Bold2"/>
    <w:basedOn w:val="Normal"/>
    <w:link w:val="StyleUnderlineChar11ptBold2Char"/>
    <w:qFormat/>
    <w:rsid w:val="00392B8E"/>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392B8E"/>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392B8E"/>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392B8E"/>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92B8E"/>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392B8E"/>
    <w:rPr>
      <w:rFonts w:ascii="Times New Roman" w:eastAsia="Times New Roman" w:hAnsi="Times New Roman" w:cs="Times New Roman"/>
      <w:b/>
      <w:sz w:val="24"/>
      <w:szCs w:val="24"/>
    </w:rPr>
  </w:style>
  <w:style w:type="character" w:customStyle="1" w:styleId="NothingCharChar">
    <w:name w:val="Nothing Char Char"/>
    <w:link w:val="NothingCharCharChar"/>
    <w:locked/>
    <w:rsid w:val="00392B8E"/>
  </w:style>
  <w:style w:type="paragraph" w:customStyle="1" w:styleId="NothingCharCharChar">
    <w:name w:val="Nothing Char Char Char"/>
    <w:link w:val="NothingCharChar"/>
    <w:qFormat/>
    <w:rsid w:val="00392B8E"/>
    <w:pPr>
      <w:jc w:val="both"/>
    </w:pPr>
  </w:style>
  <w:style w:type="paragraph" w:customStyle="1" w:styleId="StyleLeft021">
    <w:name w:val="Style Left:  0.2&quot;1"/>
    <w:basedOn w:val="Normal"/>
    <w:uiPriority w:val="99"/>
    <w:qFormat/>
    <w:rsid w:val="00392B8E"/>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92B8E"/>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92B8E"/>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92B8E"/>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92B8E"/>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392B8E"/>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392B8E"/>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392B8E"/>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392B8E"/>
    <w:rPr>
      <w:szCs w:val="24"/>
      <w:u w:val="single"/>
      <w:lang w:val="en-US" w:eastAsia="en-US" w:bidi="ar-SA"/>
    </w:rPr>
  </w:style>
  <w:style w:type="character" w:customStyle="1" w:styleId="BoldUnderlineCharChar3">
    <w:name w:val="BoldUnderline Char Char3"/>
    <w:rsid w:val="00392B8E"/>
    <w:rPr>
      <w:b/>
      <w:bCs w:val="0"/>
      <w:szCs w:val="24"/>
      <w:u w:val="single"/>
      <w:lang w:val="en-US" w:eastAsia="en-US" w:bidi="ar-SA"/>
    </w:rPr>
  </w:style>
  <w:style w:type="character" w:customStyle="1" w:styleId="UnderlineCharChar3">
    <w:name w:val="Underline Char Char3"/>
    <w:rsid w:val="00392B8E"/>
    <w:rPr>
      <w:szCs w:val="24"/>
      <w:u w:val="single"/>
      <w:lang w:val="en-US" w:eastAsia="en-US" w:bidi="ar-SA"/>
    </w:rPr>
  </w:style>
  <w:style w:type="character" w:customStyle="1" w:styleId="BoldUnderlineCharChar2">
    <w:name w:val="BoldUnderline Char Char2"/>
    <w:rsid w:val="00392B8E"/>
    <w:rPr>
      <w:b/>
      <w:bCs w:val="0"/>
      <w:szCs w:val="24"/>
      <w:u w:val="single"/>
      <w:lang w:val="en-US" w:eastAsia="en-US" w:bidi="ar-SA"/>
    </w:rPr>
  </w:style>
  <w:style w:type="character" w:customStyle="1" w:styleId="volume-issue">
    <w:name w:val="volume-issue"/>
    <w:rsid w:val="00392B8E"/>
    <w:rPr>
      <w:rFonts w:ascii="Times New Roman" w:hAnsi="Times New Roman" w:cs="Times New Roman" w:hint="default"/>
    </w:rPr>
  </w:style>
  <w:style w:type="character" w:customStyle="1" w:styleId="boldness1">
    <w:name w:val="boldness1"/>
    <w:rsid w:val="00392B8E"/>
  </w:style>
  <w:style w:type="character" w:customStyle="1" w:styleId="story-author">
    <w:name w:val="story-author"/>
    <w:basedOn w:val="DefaultParagraphFont"/>
    <w:rsid w:val="00392B8E"/>
  </w:style>
  <w:style w:type="character" w:customStyle="1" w:styleId="StyleEmphasisArial12ptBoldNotItalic">
    <w:name w:val="Style Emphasis + Arial 12 pt Bold Not Italic"/>
    <w:basedOn w:val="Emphasis"/>
    <w:rsid w:val="00392B8E"/>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392B8E"/>
  </w:style>
  <w:style w:type="character" w:customStyle="1" w:styleId="StyleStyle4CharTimesNewRoman11ptItalic">
    <w:name w:val="Style Style4 Char + Times New Roman 11 pt Italic"/>
    <w:basedOn w:val="DefaultParagraphFont"/>
    <w:rsid w:val="00392B8E"/>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392B8E"/>
  </w:style>
  <w:style w:type="character" w:customStyle="1" w:styleId="ad">
    <w:name w:val="_"/>
    <w:basedOn w:val="DefaultParagraphFont"/>
    <w:rsid w:val="00392B8E"/>
  </w:style>
  <w:style w:type="character" w:customStyle="1" w:styleId="Heading3CharCharCharChar1">
    <w:name w:val="Heading 3 Char Char Char Char1"/>
    <w:rsid w:val="00392B8E"/>
    <w:rPr>
      <w:rFonts w:ascii="Arial" w:hAnsi="Arial" w:cs="Arial" w:hint="default"/>
      <w:bCs/>
      <w:szCs w:val="26"/>
      <w:u w:val="single"/>
      <w:lang w:val="en-US" w:eastAsia="en-US" w:bidi="ar-SA"/>
    </w:rPr>
  </w:style>
  <w:style w:type="character" w:customStyle="1" w:styleId="comment-body">
    <w:name w:val="comment-body"/>
    <w:rsid w:val="00392B8E"/>
  </w:style>
  <w:style w:type="character" w:customStyle="1" w:styleId="UnderlineCharCharChar1">
    <w:name w:val="Underline Char Char Char1"/>
    <w:rsid w:val="00392B8E"/>
    <w:rPr>
      <w:u w:val="single"/>
      <w:lang w:val="en-US" w:eastAsia="en-US" w:bidi="ar-SA"/>
    </w:rPr>
  </w:style>
  <w:style w:type="character" w:customStyle="1" w:styleId="UnderlineChar1Char">
    <w:name w:val="Underline Char1 Char"/>
    <w:rsid w:val="00392B8E"/>
    <w:rPr>
      <w:rFonts w:ascii="Calibri" w:eastAsia="MS Mincho" w:hAnsi="Calibri" w:cs="Calibri" w:hint="default"/>
      <w:szCs w:val="20"/>
      <w:u w:val="single"/>
    </w:rPr>
  </w:style>
  <w:style w:type="character" w:customStyle="1" w:styleId="StyleBoldandUnderlineCharChar29pt">
    <w:name w:val="Style Bold and Underline Char Char2 + 9 pt"/>
    <w:rsid w:val="00392B8E"/>
    <w:rPr>
      <w:rFonts w:ascii="Times New Roman" w:hAnsi="Times New Roman" w:cs="Times New Roman" w:hint="default"/>
      <w:b/>
      <w:bCs/>
      <w:noProof w:val="0"/>
      <w:sz w:val="20"/>
      <w:u w:val="single"/>
    </w:rPr>
  </w:style>
  <w:style w:type="character" w:customStyle="1" w:styleId="StyleUnderlineCharChar19pt">
    <w:name w:val="Style Underline Char Char1 + 9 pt"/>
    <w:rsid w:val="00392B8E"/>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92B8E"/>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392B8E"/>
  </w:style>
  <w:style w:type="character" w:customStyle="1" w:styleId="resultbodyblack">
    <w:name w:val="resultbodyblack"/>
    <w:rsid w:val="00392B8E"/>
    <w:rPr>
      <w:rFonts w:ascii="Times New Roman" w:hAnsi="Times New Roman" w:cs="Times New Roman" w:hint="default"/>
    </w:rPr>
  </w:style>
  <w:style w:type="character" w:customStyle="1" w:styleId="3TagCite">
    <w:name w:val="3 Tag/Cite"/>
    <w:rsid w:val="00392B8E"/>
    <w:rPr>
      <w:rFonts w:ascii="Times New Roman" w:hAnsi="Times New Roman" w:cs="Times New Roman" w:hint="default"/>
      <w:b/>
      <w:bCs w:val="0"/>
    </w:rPr>
  </w:style>
  <w:style w:type="character" w:customStyle="1" w:styleId="4Qualifications">
    <w:name w:val="4 Qualifications"/>
    <w:rsid w:val="00392B8E"/>
    <w:rPr>
      <w:rFonts w:ascii="Times New Roman" w:hAnsi="Times New Roman" w:cs="Times New Roman" w:hint="default"/>
      <w:sz w:val="19"/>
    </w:rPr>
  </w:style>
  <w:style w:type="character" w:customStyle="1" w:styleId="6Underlined">
    <w:name w:val="6 Underlined"/>
    <w:rsid w:val="00392B8E"/>
    <w:rPr>
      <w:rFonts w:ascii="Times New Roman" w:hAnsi="Times New Roman" w:cs="Times New Roman" w:hint="default"/>
      <w:b/>
      <w:bCs w:val="0"/>
      <w:sz w:val="21"/>
      <w:u w:val="single"/>
    </w:rPr>
  </w:style>
  <w:style w:type="character" w:customStyle="1" w:styleId="nohighlighting">
    <w:name w:val="no highlighting"/>
    <w:rsid w:val="00392B8E"/>
    <w:rPr>
      <w:rFonts w:ascii="Times New Roman" w:hAnsi="Times New Roman" w:cs="Times New Roman" w:hint="default"/>
      <w:color w:val="auto"/>
      <w:sz w:val="20"/>
      <w:u w:val="thick"/>
      <w:bdr w:val="none" w:sz="0" w:space="0" w:color="auto" w:frame="1"/>
    </w:rPr>
  </w:style>
  <w:style w:type="character" w:customStyle="1" w:styleId="CharChar61">
    <w:name w:val="Char Char61"/>
    <w:rsid w:val="00392B8E"/>
    <w:rPr>
      <w:rFonts w:ascii="Arial" w:hAnsi="Arial" w:cs="Arial" w:hint="default"/>
      <w:bCs/>
      <w:sz w:val="16"/>
      <w:szCs w:val="26"/>
      <w:lang w:val="en-US" w:eastAsia="en-US" w:bidi="ar-SA"/>
    </w:rPr>
  </w:style>
  <w:style w:type="character" w:customStyle="1" w:styleId="styledate">
    <w:name w:val="styledate"/>
    <w:rsid w:val="00392B8E"/>
  </w:style>
  <w:style w:type="character" w:customStyle="1" w:styleId="StyleUnderlineChar9ptChar">
    <w:name w:val="Style Underline Char + 9 pt Char"/>
    <w:rsid w:val="00392B8E"/>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392B8E"/>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392B8E"/>
    <w:rPr>
      <w:b/>
      <w:bCs w:val="0"/>
      <w:szCs w:val="24"/>
      <w:u w:val="single"/>
      <w:lang w:val="en-US" w:eastAsia="en-US" w:bidi="ar-SA"/>
    </w:rPr>
  </w:style>
  <w:style w:type="character" w:customStyle="1" w:styleId="BoldandUnderlineChar1Char2">
    <w:name w:val="Bold and Underline Char1 Char2"/>
    <w:rsid w:val="00392B8E"/>
    <w:rPr>
      <w:b/>
      <w:bCs w:val="0"/>
      <w:szCs w:val="24"/>
      <w:u w:val="single"/>
      <w:lang w:val="en-US" w:eastAsia="en-US" w:bidi="ar-SA"/>
    </w:rPr>
  </w:style>
  <w:style w:type="character" w:customStyle="1" w:styleId="BoldandUnderlineCharChar1">
    <w:name w:val="Bold and Underline Char Char1"/>
    <w:rsid w:val="00392B8E"/>
    <w:rPr>
      <w:b/>
      <w:bCs w:val="0"/>
      <w:szCs w:val="24"/>
      <w:u w:val="single"/>
      <w:lang w:val="en-US" w:eastAsia="en-US" w:bidi="ar-SA"/>
    </w:rPr>
  </w:style>
  <w:style w:type="character" w:customStyle="1" w:styleId="authoraffil">
    <w:name w:val="authoraffil"/>
    <w:rsid w:val="00392B8E"/>
  </w:style>
  <w:style w:type="character" w:customStyle="1" w:styleId="CharChar8">
    <w:name w:val="Char Char8"/>
    <w:rsid w:val="00392B8E"/>
    <w:rPr>
      <w:rFonts w:ascii="Georgia" w:eastAsia="Times New Roman" w:hAnsi="Georgia" w:hint="default"/>
      <w:b/>
      <w:bCs/>
      <w:sz w:val="30"/>
      <w:szCs w:val="28"/>
      <w:u w:val="single"/>
    </w:rPr>
  </w:style>
  <w:style w:type="character" w:customStyle="1" w:styleId="boldcitationChar">
    <w:name w:val="bold citation Char"/>
    <w:rsid w:val="00392B8E"/>
    <w:rPr>
      <w:rFonts w:ascii="Arial" w:hAnsi="Arial" w:cs="Arial" w:hint="default"/>
      <w:b/>
      <w:bCs w:val="0"/>
      <w:sz w:val="28"/>
      <w:szCs w:val="24"/>
      <w:u w:val="thick"/>
      <w:lang w:val="en-US" w:eastAsia="en-US" w:bidi="ar-SA"/>
    </w:rPr>
  </w:style>
  <w:style w:type="character" w:customStyle="1" w:styleId="BoldunderlineChar5">
    <w:name w:val="Bold/underline Char"/>
    <w:link w:val="Boldunderline2"/>
    <w:rsid w:val="00392B8E"/>
    <w:rPr>
      <w:rFonts w:ascii="SimSun" w:eastAsia="SimSun" w:hAnsi="SimSun"/>
      <w:b/>
      <w:u w:val="single"/>
      <w:lang w:eastAsia="zh-CN"/>
    </w:rPr>
  </w:style>
  <w:style w:type="character" w:customStyle="1" w:styleId="underlinetextchar0">
    <w:name w:val="underlinetextchar"/>
    <w:rsid w:val="00392B8E"/>
  </w:style>
  <w:style w:type="character" w:customStyle="1" w:styleId="tagCharCharChar1">
    <w:name w:val="tag Char Char Char1"/>
    <w:rsid w:val="00392B8E"/>
    <w:rPr>
      <w:b/>
      <w:bCs w:val="0"/>
      <w:sz w:val="24"/>
      <w:lang w:val="en-US" w:eastAsia="en-US" w:bidi="ar-SA"/>
    </w:rPr>
  </w:style>
  <w:style w:type="character" w:customStyle="1" w:styleId="bylines">
    <w:name w:val="bylines"/>
    <w:basedOn w:val="DefaultParagraphFont"/>
    <w:rsid w:val="00392B8E"/>
  </w:style>
  <w:style w:type="character" w:customStyle="1" w:styleId="StyleStyleBoldUnderlineUnderlineIntenseEmphasis1apple-style-2">
    <w:name w:val="Style Style Bold UnderlineUnderlineIntense Emphasis1apple-style-...2"/>
    <w:basedOn w:val="DefaultParagraphFont"/>
    <w:rsid w:val="00392B8E"/>
    <w:rPr>
      <w:b w:val="0"/>
      <w:bCs/>
      <w:sz w:val="22"/>
      <w:u w:val="single"/>
    </w:rPr>
  </w:style>
  <w:style w:type="character" w:customStyle="1" w:styleId="FontStyle57">
    <w:name w:val="Font Style57"/>
    <w:rsid w:val="00392B8E"/>
    <w:rPr>
      <w:rFonts w:ascii="Georgia" w:hAnsi="Georgia" w:cs="Georgia" w:hint="default"/>
      <w:b/>
      <w:bCs/>
      <w:sz w:val="14"/>
      <w:szCs w:val="14"/>
    </w:rPr>
  </w:style>
  <w:style w:type="character" w:customStyle="1" w:styleId="FontStyle89">
    <w:name w:val="Font Style89"/>
    <w:rsid w:val="00392B8E"/>
    <w:rPr>
      <w:rFonts w:ascii="Times New Roman" w:hAnsi="Times New Roman" w:cs="Times New Roman" w:hint="default"/>
      <w:b/>
      <w:bCs/>
      <w:smallCaps/>
      <w:spacing w:val="40"/>
      <w:sz w:val="16"/>
      <w:szCs w:val="16"/>
    </w:rPr>
  </w:style>
  <w:style w:type="character" w:customStyle="1" w:styleId="hvr">
    <w:name w:val="hvr"/>
    <w:basedOn w:val="DefaultParagraphFont"/>
    <w:rsid w:val="00392B8E"/>
  </w:style>
  <w:style w:type="character" w:customStyle="1" w:styleId="cardChar20">
    <w:name w:val="card Char2"/>
    <w:basedOn w:val="DefaultParagraphFont"/>
    <w:uiPriority w:val="6"/>
    <w:rsid w:val="00392B8E"/>
    <w:rPr>
      <w:rFonts w:ascii="Times New Roman" w:hAnsi="Times New Roman" w:cs="Calibri"/>
      <w:szCs w:val="20"/>
    </w:rPr>
  </w:style>
  <w:style w:type="paragraph" w:customStyle="1" w:styleId="Pol">
    <w:name w:val="Pol"/>
    <w:basedOn w:val="Heading2"/>
    <w:uiPriority w:val="99"/>
    <w:qFormat/>
    <w:rsid w:val="00392B8E"/>
  </w:style>
  <w:style w:type="paragraph" w:customStyle="1" w:styleId="Style70">
    <w:name w:val="Style7"/>
    <w:basedOn w:val="Normal"/>
    <w:uiPriority w:val="99"/>
    <w:qFormat/>
    <w:rsid w:val="00392B8E"/>
    <w:pPr>
      <w:widowControl w:val="0"/>
      <w:autoSpaceDE w:val="0"/>
      <w:autoSpaceDN w:val="0"/>
      <w:adjustRightInd w:val="0"/>
      <w:spacing w:line="229" w:lineRule="exact"/>
    </w:pPr>
  </w:style>
  <w:style w:type="character" w:customStyle="1" w:styleId="red">
    <w:name w:val="red"/>
    <w:basedOn w:val="DefaultParagraphFont"/>
    <w:rsid w:val="00392B8E"/>
  </w:style>
  <w:style w:type="character" w:customStyle="1" w:styleId="Footnote2Char">
    <w:name w:val="Footnote2 Char"/>
    <w:link w:val="Footnote2"/>
    <w:locked/>
    <w:rsid w:val="00392B8E"/>
  </w:style>
  <w:style w:type="paragraph" w:customStyle="1" w:styleId="Footnote2">
    <w:name w:val="Footnote2"/>
    <w:basedOn w:val="Normal"/>
    <w:next w:val="Normal"/>
    <w:link w:val="Footnote2Char"/>
    <w:autoRedefine/>
    <w:qFormat/>
    <w:rsid w:val="00392B8E"/>
    <w:pPr>
      <w:spacing w:after="120" w:line="480" w:lineRule="auto"/>
    </w:pPr>
    <w:rPr>
      <w:rFonts w:asciiTheme="minorHAnsi" w:hAnsiTheme="minorHAnsi" w:cstheme="minorBidi"/>
      <w:sz w:val="24"/>
    </w:rPr>
  </w:style>
  <w:style w:type="character" w:customStyle="1" w:styleId="link">
    <w:name w:val="link"/>
    <w:basedOn w:val="DefaultParagraphFont"/>
    <w:rsid w:val="00392B8E"/>
  </w:style>
  <w:style w:type="paragraph" w:customStyle="1" w:styleId="xhead">
    <w:name w:val="xhead"/>
    <w:basedOn w:val="Normal"/>
    <w:uiPriority w:val="99"/>
    <w:qFormat/>
    <w:rsid w:val="00392B8E"/>
    <w:pPr>
      <w:spacing w:before="100" w:beforeAutospacing="1" w:after="100" w:afterAutospacing="1"/>
    </w:pPr>
  </w:style>
  <w:style w:type="paragraph" w:customStyle="1" w:styleId="headlinemeta">
    <w:name w:val="headline_meta"/>
    <w:basedOn w:val="Normal"/>
    <w:uiPriority w:val="99"/>
    <w:qFormat/>
    <w:rsid w:val="00392B8E"/>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392B8E"/>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392B8E"/>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392B8E"/>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392B8E"/>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392B8E"/>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392B8E"/>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392B8E"/>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392B8E"/>
    <w:rPr>
      <w:rFonts w:ascii="Lucida Grande" w:eastAsia="Cambria" w:hAnsi="Lucida Grande"/>
    </w:rPr>
  </w:style>
  <w:style w:type="paragraph" w:customStyle="1" w:styleId="Pa16">
    <w:name w:val="Pa16"/>
    <w:basedOn w:val="Default"/>
    <w:next w:val="Default"/>
    <w:uiPriority w:val="99"/>
    <w:qFormat/>
    <w:rsid w:val="00392B8E"/>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392B8E"/>
    <w:pPr>
      <w:spacing w:before="100" w:beforeAutospacing="1" w:after="100" w:afterAutospacing="1"/>
    </w:pPr>
  </w:style>
  <w:style w:type="paragraph" w:customStyle="1" w:styleId="Pa22">
    <w:name w:val="Pa2+2"/>
    <w:basedOn w:val="Default"/>
    <w:next w:val="Default"/>
    <w:uiPriority w:val="99"/>
    <w:qFormat/>
    <w:rsid w:val="00392B8E"/>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392B8E"/>
    <w:pPr>
      <w:spacing w:line="201" w:lineRule="atLeast"/>
    </w:pPr>
    <w:rPr>
      <w:rFonts w:ascii="Helvetica LT Std" w:eastAsiaTheme="minorHAnsi" w:hAnsi="Helvetica LT Std" w:cstheme="minorBidi"/>
      <w:color w:val="auto"/>
      <w:sz w:val="20"/>
    </w:rPr>
  </w:style>
  <w:style w:type="paragraph" w:customStyle="1" w:styleId="Number">
    <w:name w:val="Number"/>
    <w:basedOn w:val="Heading2"/>
    <w:uiPriority w:val="99"/>
    <w:qFormat/>
    <w:rsid w:val="00392B8E"/>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392B8E"/>
  </w:style>
  <w:style w:type="character" w:customStyle="1" w:styleId="meta-sep">
    <w:name w:val="meta-sep"/>
    <w:basedOn w:val="DefaultParagraphFont"/>
    <w:rsid w:val="00392B8E"/>
  </w:style>
  <w:style w:type="character" w:customStyle="1" w:styleId="A19">
    <w:name w:val="A19"/>
    <w:uiPriority w:val="99"/>
    <w:rsid w:val="00392B8E"/>
    <w:rPr>
      <w:rFonts w:ascii="Georgia" w:hAnsi="Georgia" w:cs="Georgia" w:hint="default"/>
      <w:color w:val="000000"/>
      <w:sz w:val="20"/>
      <w:szCs w:val="20"/>
      <w:u w:val="single"/>
    </w:rPr>
  </w:style>
  <w:style w:type="character" w:customStyle="1" w:styleId="A130">
    <w:name w:val="A13"/>
    <w:uiPriority w:val="99"/>
    <w:rsid w:val="00392B8E"/>
    <w:rPr>
      <w:rFonts w:ascii="Georgia" w:hAnsi="Georgia" w:cs="Georgia" w:hint="default"/>
      <w:color w:val="000000"/>
      <w:sz w:val="11"/>
      <w:szCs w:val="11"/>
    </w:rPr>
  </w:style>
  <w:style w:type="character" w:customStyle="1" w:styleId="ontext">
    <w:name w:val="ontext"/>
    <w:basedOn w:val="DefaultParagraphFont"/>
    <w:rsid w:val="00392B8E"/>
  </w:style>
  <w:style w:type="character" w:customStyle="1" w:styleId="archive-title">
    <w:name w:val="archive-title"/>
    <w:basedOn w:val="DefaultParagraphFont"/>
    <w:rsid w:val="00392B8E"/>
  </w:style>
  <w:style w:type="character" w:customStyle="1" w:styleId="imgleft">
    <w:name w:val="imgleft"/>
    <w:basedOn w:val="DefaultParagraphFont"/>
    <w:rsid w:val="00392B8E"/>
  </w:style>
  <w:style w:type="character" w:customStyle="1" w:styleId="imgcenter">
    <w:name w:val="imgcenter"/>
    <w:basedOn w:val="DefaultParagraphFont"/>
    <w:rsid w:val="00392B8E"/>
  </w:style>
  <w:style w:type="character" w:customStyle="1" w:styleId="A42">
    <w:name w:val="A4+2"/>
    <w:uiPriority w:val="99"/>
    <w:rsid w:val="00392B8E"/>
    <w:rPr>
      <w:rFonts w:ascii="Helvetica LT Std" w:hAnsi="Helvetica LT Std" w:cs="Helvetica LT Std" w:hint="default"/>
      <w:color w:val="000000"/>
      <w:sz w:val="11"/>
      <w:szCs w:val="11"/>
    </w:rPr>
  </w:style>
  <w:style w:type="character" w:customStyle="1" w:styleId="fstitle">
    <w:name w:val="fs_title"/>
    <w:basedOn w:val="DefaultParagraphFont"/>
    <w:rsid w:val="00392B8E"/>
  </w:style>
  <w:style w:type="character" w:customStyle="1" w:styleId="reportbody1">
    <w:name w:val="reportbody1"/>
    <w:basedOn w:val="DefaultParagraphFont"/>
    <w:rsid w:val="00392B8E"/>
    <w:rPr>
      <w:rFonts w:ascii="Tahoma" w:hAnsi="Tahoma" w:cs="Tahoma" w:hint="default"/>
      <w:color w:val="000000"/>
      <w:sz w:val="14"/>
      <w:szCs w:val="14"/>
    </w:rPr>
  </w:style>
  <w:style w:type="character" w:customStyle="1" w:styleId="dateday">
    <w:name w:val="date_day"/>
    <w:basedOn w:val="DefaultParagraphFont"/>
    <w:rsid w:val="00392B8E"/>
  </w:style>
  <w:style w:type="character" w:customStyle="1" w:styleId="datemonth">
    <w:name w:val="date_month"/>
    <w:basedOn w:val="DefaultParagraphFont"/>
    <w:rsid w:val="00392B8E"/>
  </w:style>
  <w:style w:type="character" w:customStyle="1" w:styleId="dateyear">
    <w:name w:val="date_year"/>
    <w:basedOn w:val="DefaultParagraphFont"/>
    <w:rsid w:val="00392B8E"/>
  </w:style>
  <w:style w:type="character" w:customStyle="1" w:styleId="Heading3CharCharCharCharCharChar">
    <w:name w:val="Heading 3 Char Char Char Char Char Char"/>
    <w:basedOn w:val="DefaultParagraphFont"/>
    <w:rsid w:val="00392B8E"/>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92B8E"/>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92B8E"/>
    <w:rPr>
      <w:sz w:val="24"/>
      <w:szCs w:val="24"/>
      <w:lang w:val="en-US" w:eastAsia="en-US" w:bidi="ar-SA"/>
    </w:rPr>
  </w:style>
  <w:style w:type="character" w:customStyle="1" w:styleId="insideitro">
    <w:name w:val="insideitro"/>
    <w:basedOn w:val="DefaultParagraphFont"/>
    <w:rsid w:val="00392B8E"/>
  </w:style>
  <w:style w:type="character" w:customStyle="1" w:styleId="wcfont">
    <w:name w:val="wcfont"/>
    <w:basedOn w:val="DefaultParagraphFont"/>
    <w:rsid w:val="00392B8E"/>
  </w:style>
  <w:style w:type="character" w:customStyle="1" w:styleId="style65">
    <w:name w:val="style65"/>
    <w:basedOn w:val="DefaultParagraphFont"/>
    <w:rsid w:val="00392B8E"/>
  </w:style>
  <w:style w:type="character" w:customStyle="1" w:styleId="qftext">
    <w:name w:val="qftext"/>
    <w:basedOn w:val="DefaultParagraphFont"/>
    <w:rsid w:val="00392B8E"/>
  </w:style>
  <w:style w:type="character" w:customStyle="1" w:styleId="leftidx">
    <w:name w:val="leftidx"/>
    <w:basedOn w:val="DefaultParagraphFont"/>
    <w:rsid w:val="00392B8E"/>
  </w:style>
  <w:style w:type="paragraph" w:customStyle="1" w:styleId="width100">
    <w:name w:val="width100"/>
    <w:basedOn w:val="Normal"/>
    <w:uiPriority w:val="99"/>
    <w:qFormat/>
    <w:rsid w:val="00392B8E"/>
    <w:pPr>
      <w:spacing w:before="100" w:beforeAutospacing="1" w:after="100" w:afterAutospacing="1"/>
    </w:pPr>
  </w:style>
  <w:style w:type="character" w:customStyle="1" w:styleId="eventtitle">
    <w:name w:val="eventtitle"/>
    <w:basedOn w:val="DefaultParagraphFont"/>
    <w:rsid w:val="00392B8E"/>
  </w:style>
  <w:style w:type="character" w:customStyle="1" w:styleId="eventsubtitle">
    <w:name w:val="eventsubtitle"/>
    <w:basedOn w:val="DefaultParagraphFont"/>
    <w:rsid w:val="00392B8E"/>
  </w:style>
  <w:style w:type="character" w:customStyle="1" w:styleId="eventdate">
    <w:name w:val="eventdate"/>
    <w:basedOn w:val="DefaultParagraphFont"/>
    <w:rsid w:val="00392B8E"/>
  </w:style>
  <w:style w:type="character" w:customStyle="1" w:styleId="legend">
    <w:name w:val="legend"/>
    <w:basedOn w:val="DefaultParagraphFont"/>
    <w:rsid w:val="00392B8E"/>
  </w:style>
  <w:style w:type="character" w:customStyle="1" w:styleId="Bold12">
    <w:name w:val="Bold12"/>
    <w:uiPriority w:val="1"/>
    <w:qFormat/>
    <w:rsid w:val="00392B8E"/>
    <w:rPr>
      <w:rFonts w:ascii="Times New Roman" w:hAnsi="Times New Roman"/>
      <w:b/>
      <w:sz w:val="24"/>
    </w:rPr>
  </w:style>
  <w:style w:type="character" w:customStyle="1" w:styleId="NotBold10Final">
    <w:name w:val="NotBold10Final"/>
    <w:uiPriority w:val="1"/>
    <w:qFormat/>
    <w:rsid w:val="00392B8E"/>
    <w:rPr>
      <w:rFonts w:ascii="Times New Roman" w:hAnsi="Times New Roman"/>
      <w:b w:val="0"/>
      <w:i w:val="0"/>
      <w:sz w:val="20"/>
    </w:rPr>
  </w:style>
  <w:style w:type="character" w:customStyle="1" w:styleId="slug-elocation">
    <w:name w:val="slug-elocation"/>
    <w:basedOn w:val="DefaultParagraphFont"/>
    <w:rsid w:val="00392B8E"/>
  </w:style>
  <w:style w:type="character" w:customStyle="1" w:styleId="fu-autorenangabe-fu-beschreibung">
    <w:name w:val="fu-autorenangabe-fu-beschreibung"/>
    <w:rsid w:val="00392B8E"/>
  </w:style>
  <w:style w:type="paragraph" w:customStyle="1" w:styleId="introshadow">
    <w:name w:val="intro_shadow"/>
    <w:basedOn w:val="Normal"/>
    <w:uiPriority w:val="99"/>
    <w:qFormat/>
    <w:rsid w:val="00392B8E"/>
    <w:pPr>
      <w:spacing w:before="100" w:beforeAutospacing="1" w:after="100" w:afterAutospacing="1"/>
    </w:pPr>
  </w:style>
  <w:style w:type="paragraph" w:customStyle="1" w:styleId="articleintro">
    <w:name w:val="articleintro"/>
    <w:basedOn w:val="Normal"/>
    <w:uiPriority w:val="99"/>
    <w:qFormat/>
    <w:rsid w:val="00392B8E"/>
    <w:pPr>
      <w:spacing w:before="100" w:beforeAutospacing="1" w:after="100" w:afterAutospacing="1"/>
    </w:pPr>
  </w:style>
  <w:style w:type="character" w:customStyle="1" w:styleId="commentscontainer">
    <w:name w:val="comments_container"/>
    <w:basedOn w:val="DefaultParagraphFont"/>
    <w:rsid w:val="00392B8E"/>
  </w:style>
  <w:style w:type="paragraph" w:customStyle="1" w:styleId="Caption40">
    <w:name w:val="Caption4"/>
    <w:basedOn w:val="Normal"/>
    <w:uiPriority w:val="99"/>
    <w:qFormat/>
    <w:rsid w:val="00392B8E"/>
    <w:pPr>
      <w:spacing w:before="100" w:beforeAutospacing="1" w:after="100" w:afterAutospacing="1"/>
    </w:pPr>
  </w:style>
  <w:style w:type="paragraph" w:customStyle="1" w:styleId="publishedon">
    <w:name w:val="published_on"/>
    <w:basedOn w:val="Normal"/>
    <w:uiPriority w:val="99"/>
    <w:qFormat/>
    <w:rsid w:val="00392B8E"/>
    <w:pPr>
      <w:spacing w:before="100" w:beforeAutospacing="1" w:after="100" w:afterAutospacing="1"/>
    </w:pPr>
  </w:style>
  <w:style w:type="character" w:customStyle="1" w:styleId="hparticlefooter">
    <w:name w:val="hparticlefooter"/>
    <w:basedOn w:val="DefaultParagraphFont"/>
    <w:rsid w:val="00392B8E"/>
  </w:style>
  <w:style w:type="table" w:customStyle="1" w:styleId="TableGrid2">
    <w:name w:val="Table Grid2"/>
    <w:basedOn w:val="TableNormal"/>
    <w:next w:val="TableGrid"/>
    <w:rsid w:val="00392B8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92B8E"/>
  </w:style>
  <w:style w:type="character" w:customStyle="1" w:styleId="BlockCharCharCharCharChar">
    <w:name w:val="Block Char Char Char Char Char"/>
    <w:aliases w:val="Block Char Char Char Char Char Char Char Char,Block Char Char Char Char Char Char Char1"/>
    <w:basedOn w:val="DefaultParagraphFont"/>
    <w:rsid w:val="00392B8E"/>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92B8E"/>
    <w:rPr>
      <w:b/>
      <w:color w:val="000000"/>
      <w:u w:val="single"/>
    </w:rPr>
  </w:style>
  <w:style w:type="character" w:customStyle="1" w:styleId="CiteEmphasisChar">
    <w:name w:val="Cite/Emphasis Char"/>
    <w:basedOn w:val="DefaultParagraphFont"/>
    <w:link w:val="CiteEmphasis"/>
    <w:rsid w:val="00392B8E"/>
    <w:rPr>
      <w:rFonts w:ascii="Calibri" w:hAnsi="Calibri" w:cs="Calibri"/>
      <w:b/>
      <w:color w:val="000000"/>
      <w:sz w:val="22"/>
      <w:u w:val="single"/>
    </w:rPr>
  </w:style>
  <w:style w:type="character" w:customStyle="1" w:styleId="ReadText">
    <w:name w:val="Read Text"/>
    <w:basedOn w:val="DefaultParagraphFont"/>
    <w:rsid w:val="00392B8E"/>
    <w:rPr>
      <w:rFonts w:ascii="Times New Roman" w:hAnsi="Times New Roman"/>
      <w:b/>
      <w:bCs/>
      <w:sz w:val="24"/>
      <w:u w:val="single"/>
    </w:rPr>
  </w:style>
  <w:style w:type="paragraph" w:customStyle="1" w:styleId="Styleunread8pt">
    <w:name w:val="Style unread + 8 pt"/>
    <w:basedOn w:val="Normal"/>
    <w:link w:val="Styleunread8ptChar"/>
    <w:qFormat/>
    <w:rsid w:val="00392B8E"/>
    <w:rPr>
      <w:color w:val="000000"/>
      <w:sz w:val="16"/>
    </w:rPr>
  </w:style>
  <w:style w:type="character" w:customStyle="1" w:styleId="Styleunread8ptChar">
    <w:name w:val="Style unread + 8 pt Char"/>
    <w:basedOn w:val="DefaultParagraphFont"/>
    <w:link w:val="Styleunread8pt"/>
    <w:rsid w:val="00392B8E"/>
    <w:rPr>
      <w:rFonts w:ascii="Calibri" w:hAnsi="Calibri" w:cs="Calibri"/>
      <w:color w:val="000000"/>
      <w:sz w:val="16"/>
    </w:rPr>
  </w:style>
  <w:style w:type="character" w:customStyle="1" w:styleId="main">
    <w:name w:val="main"/>
    <w:basedOn w:val="DefaultParagraphFont"/>
    <w:rsid w:val="00392B8E"/>
  </w:style>
  <w:style w:type="character" w:customStyle="1" w:styleId="textunderlineCharChar">
    <w:name w:val="text underline Char Char"/>
    <w:basedOn w:val="DefaultParagraphFont"/>
    <w:rsid w:val="00392B8E"/>
    <w:rPr>
      <w:rFonts w:ascii="Garamond" w:hAnsi="Garamond"/>
      <w:color w:val="000000"/>
      <w:u w:val="single"/>
    </w:rPr>
  </w:style>
  <w:style w:type="paragraph" w:customStyle="1" w:styleId="ekprop-p">
    <w:name w:val="ekprop-p"/>
    <w:basedOn w:val="Normal"/>
    <w:uiPriority w:val="99"/>
    <w:qFormat/>
    <w:rsid w:val="00392B8E"/>
    <w:pPr>
      <w:spacing w:before="100" w:beforeAutospacing="1" w:after="100" w:afterAutospacing="1"/>
    </w:pPr>
    <w:rPr>
      <w:color w:val="58585B"/>
      <w:sz w:val="16"/>
      <w:szCs w:val="16"/>
    </w:rPr>
  </w:style>
  <w:style w:type="paragraph" w:customStyle="1" w:styleId="ShrinkCharChar">
    <w:name w:val="Shrink Char Char"/>
    <w:link w:val="ShrinkCharCharChar"/>
    <w:qFormat/>
    <w:rsid w:val="00392B8E"/>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392B8E"/>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392B8E"/>
    <w:rPr>
      <w:color w:val="000000"/>
      <w:sz w:val="16"/>
    </w:rPr>
  </w:style>
  <w:style w:type="character" w:customStyle="1" w:styleId="SmalltextCharChar">
    <w:name w:val="Smalltext Char Char"/>
    <w:basedOn w:val="DefaultParagraphFont"/>
    <w:link w:val="SmalltextChar1"/>
    <w:rsid w:val="00392B8E"/>
    <w:rPr>
      <w:rFonts w:ascii="Calibri" w:hAnsi="Calibri" w:cs="Calibri"/>
      <w:color w:val="000000"/>
      <w:sz w:val="16"/>
    </w:rPr>
  </w:style>
  <w:style w:type="character" w:customStyle="1" w:styleId="FullCiteCharChar">
    <w:name w:val="Full Cite Char Char"/>
    <w:basedOn w:val="DefaultParagraphFont"/>
    <w:rsid w:val="00392B8E"/>
    <w:rPr>
      <w:rFonts w:ascii="Georgia" w:hAnsi="Georgia" w:cs="Calibri"/>
      <w:color w:val="000000"/>
      <w:sz w:val="20"/>
      <w:szCs w:val="24"/>
    </w:rPr>
  </w:style>
  <w:style w:type="character" w:customStyle="1" w:styleId="submitted-wrapper">
    <w:name w:val="submitted-wrapper"/>
    <w:basedOn w:val="DefaultParagraphFont"/>
    <w:rsid w:val="00392B8E"/>
  </w:style>
  <w:style w:type="paragraph" w:customStyle="1" w:styleId="Spacer">
    <w:name w:val="Spacer"/>
    <w:basedOn w:val="Heading1"/>
    <w:link w:val="SpacerChar"/>
    <w:autoRedefine/>
    <w:uiPriority w:val="4"/>
    <w:qFormat/>
    <w:rsid w:val="00392B8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392B8E"/>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392B8E"/>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392B8E"/>
  </w:style>
  <w:style w:type="character" w:customStyle="1" w:styleId="top-publish">
    <w:name w:val="top-publish"/>
    <w:basedOn w:val="DefaultParagraphFont"/>
    <w:rsid w:val="00392B8E"/>
  </w:style>
  <w:style w:type="character" w:customStyle="1" w:styleId="byline-italic">
    <w:name w:val="byline-italic"/>
    <w:basedOn w:val="DefaultParagraphFont"/>
    <w:rsid w:val="00392B8E"/>
  </w:style>
  <w:style w:type="character" w:customStyle="1" w:styleId="CardUnderlinedCharChar0">
    <w:name w:val="Card Underlined Char Char"/>
    <w:rsid w:val="00392B8E"/>
    <w:rPr>
      <w:rFonts w:ascii="Arial Narrow" w:hAnsi="Arial Narrow"/>
      <w:sz w:val="22"/>
      <w:szCs w:val="24"/>
      <w:u w:val="single"/>
      <w:lang w:val="en-US" w:eastAsia="en-US" w:bidi="ar-SA"/>
    </w:rPr>
  </w:style>
  <w:style w:type="character" w:customStyle="1" w:styleId="gd">
    <w:name w:val="gd"/>
    <w:basedOn w:val="DefaultParagraphFont"/>
    <w:rsid w:val="00392B8E"/>
  </w:style>
  <w:style w:type="character" w:customStyle="1" w:styleId="g3">
    <w:name w:val="g3"/>
    <w:basedOn w:val="DefaultParagraphFont"/>
    <w:rsid w:val="00392B8E"/>
  </w:style>
  <w:style w:type="character" w:customStyle="1" w:styleId="hb">
    <w:name w:val="hb"/>
    <w:basedOn w:val="DefaultParagraphFont"/>
    <w:rsid w:val="00392B8E"/>
  </w:style>
  <w:style w:type="character" w:customStyle="1" w:styleId="g2">
    <w:name w:val="g2"/>
    <w:basedOn w:val="DefaultParagraphFont"/>
    <w:rsid w:val="00392B8E"/>
  </w:style>
  <w:style w:type="character" w:customStyle="1" w:styleId="nameplatehead">
    <w:name w:val="nameplatehead"/>
    <w:basedOn w:val="DefaultParagraphFont"/>
    <w:rsid w:val="00392B8E"/>
  </w:style>
  <w:style w:type="character" w:customStyle="1" w:styleId="nameplatelink">
    <w:name w:val="nameplatelink"/>
    <w:basedOn w:val="DefaultParagraphFont"/>
    <w:rsid w:val="00392B8E"/>
  </w:style>
  <w:style w:type="paragraph" w:customStyle="1" w:styleId="calibre8">
    <w:name w:val="calibre8"/>
    <w:basedOn w:val="Normal"/>
    <w:uiPriority w:val="99"/>
    <w:qFormat/>
    <w:rsid w:val="00392B8E"/>
    <w:pPr>
      <w:spacing w:before="30" w:after="30"/>
      <w:jc w:val="both"/>
    </w:pPr>
    <w:rPr>
      <w:rFonts w:eastAsia="Times New Roman"/>
      <w:sz w:val="17"/>
      <w:szCs w:val="17"/>
    </w:rPr>
  </w:style>
  <w:style w:type="paragraph" w:customStyle="1" w:styleId="paragraph">
    <w:name w:val="paragraph"/>
    <w:basedOn w:val="Normal"/>
    <w:qFormat/>
    <w:rsid w:val="00392B8E"/>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392B8E"/>
  </w:style>
  <w:style w:type="character" w:customStyle="1" w:styleId="djhat-arrow">
    <w:name w:val="djhat-arrow"/>
    <w:basedOn w:val="DefaultParagraphFont"/>
    <w:rsid w:val="00392B8E"/>
  </w:style>
  <w:style w:type="character" w:customStyle="1" w:styleId="mname">
    <w:name w:val="mname"/>
    <w:basedOn w:val="DefaultParagraphFont"/>
    <w:rsid w:val="00392B8E"/>
  </w:style>
  <w:style w:type="character" w:customStyle="1" w:styleId="mvalue">
    <w:name w:val="mvalue"/>
    <w:basedOn w:val="DefaultParagraphFont"/>
    <w:rsid w:val="00392B8E"/>
  </w:style>
  <w:style w:type="character" w:customStyle="1" w:styleId="mchange">
    <w:name w:val="mchange"/>
    <w:basedOn w:val="DefaultParagraphFont"/>
    <w:rsid w:val="00392B8E"/>
  </w:style>
  <w:style w:type="character" w:customStyle="1" w:styleId="categoryaside">
    <w:name w:val="category__aside"/>
    <w:basedOn w:val="DefaultParagraphFont"/>
    <w:rsid w:val="00392B8E"/>
  </w:style>
  <w:style w:type="character" w:customStyle="1" w:styleId="article-breadcrumb-wrapper">
    <w:name w:val="article-breadcrumb-wrapper"/>
    <w:basedOn w:val="DefaultParagraphFont"/>
    <w:rsid w:val="00392B8E"/>
  </w:style>
  <w:style w:type="character" w:customStyle="1" w:styleId="wsj-article-caption-content">
    <w:name w:val="wsj-article-caption-content"/>
    <w:basedOn w:val="DefaultParagraphFont"/>
    <w:rsid w:val="00392B8E"/>
  </w:style>
  <w:style w:type="character" w:customStyle="1" w:styleId="wsj-article-credit">
    <w:name w:val="wsj-article-credit"/>
    <w:basedOn w:val="DefaultParagraphFont"/>
    <w:rsid w:val="00392B8E"/>
  </w:style>
  <w:style w:type="character" w:customStyle="1" w:styleId="wsj-article-credit-tag">
    <w:name w:val="wsj-article-credit-tag"/>
    <w:basedOn w:val="DefaultParagraphFont"/>
    <w:rsid w:val="00392B8E"/>
  </w:style>
  <w:style w:type="character" w:customStyle="1" w:styleId="commentscounticon">
    <w:name w:val="comments_count_icon"/>
    <w:basedOn w:val="DefaultParagraphFont"/>
    <w:rsid w:val="00392B8E"/>
  </w:style>
  <w:style w:type="character" w:customStyle="1" w:styleId="comments-count-word">
    <w:name w:val="comments-count-word"/>
    <w:basedOn w:val="DefaultParagraphFont"/>
    <w:rsid w:val="00392B8E"/>
  </w:style>
  <w:style w:type="character" w:customStyle="1" w:styleId="company-name-type">
    <w:name w:val="company-name-type"/>
    <w:basedOn w:val="DefaultParagraphFont"/>
    <w:rsid w:val="00392B8E"/>
  </w:style>
  <w:style w:type="character" w:customStyle="1" w:styleId="nav-prevnext-lbl">
    <w:name w:val="nav-prevnext-lbl"/>
    <w:basedOn w:val="DefaultParagraphFont"/>
    <w:rsid w:val="00392B8E"/>
  </w:style>
  <w:style w:type="character" w:customStyle="1" w:styleId="nav-prevnext-hed">
    <w:name w:val="nav-prevnext-hed"/>
    <w:basedOn w:val="DefaultParagraphFont"/>
    <w:rsid w:val="00392B8E"/>
  </w:style>
  <w:style w:type="character" w:customStyle="1" w:styleId="readcomments">
    <w:name w:val="readcomments"/>
    <w:basedOn w:val="DefaultParagraphFont"/>
    <w:rsid w:val="00392B8E"/>
  </w:style>
  <w:style w:type="character" w:customStyle="1" w:styleId="selected-edition">
    <w:name w:val="selected-edition"/>
    <w:basedOn w:val="DefaultParagraphFont"/>
    <w:rsid w:val="00392B8E"/>
  </w:style>
  <w:style w:type="character" w:customStyle="1" w:styleId="rotate">
    <w:name w:val="rotate"/>
    <w:basedOn w:val="DefaultParagraphFont"/>
    <w:rsid w:val="00392B8E"/>
  </w:style>
  <w:style w:type="paragraph" w:customStyle="1" w:styleId="column-name">
    <w:name w:val="column-name"/>
    <w:basedOn w:val="Normal"/>
    <w:rsid w:val="00392B8E"/>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392B8E"/>
  </w:style>
  <w:style w:type="character" w:customStyle="1" w:styleId="UnresolvedMention31">
    <w:name w:val="Unresolved Mention31"/>
    <w:basedOn w:val="DefaultParagraphFont"/>
    <w:uiPriority w:val="99"/>
    <w:semiHidden/>
    <w:unhideWhenUsed/>
    <w:rsid w:val="00392B8E"/>
    <w:rPr>
      <w:color w:val="808080"/>
      <w:shd w:val="clear" w:color="auto" w:fill="E6E6E6"/>
    </w:rPr>
  </w:style>
  <w:style w:type="character" w:customStyle="1" w:styleId="m-765514100411602794gmail-style13ptbold">
    <w:name w:val="m_-765514100411602794gmail-style13ptbold"/>
    <w:basedOn w:val="DefaultParagraphFont"/>
    <w:rsid w:val="00392B8E"/>
  </w:style>
  <w:style w:type="character" w:customStyle="1" w:styleId="m-765514100411602794gmail-styleunderline">
    <w:name w:val="m_-765514100411602794gmail-styleunderline"/>
    <w:basedOn w:val="DefaultParagraphFont"/>
    <w:rsid w:val="00392B8E"/>
  </w:style>
  <w:style w:type="character" w:customStyle="1" w:styleId="FontStyle40">
    <w:name w:val="Font Style40"/>
    <w:basedOn w:val="DefaultParagraphFont"/>
    <w:uiPriority w:val="99"/>
    <w:rsid w:val="00392B8E"/>
    <w:rPr>
      <w:rFonts w:ascii="Cambria" w:hAnsi="Cambria" w:cs="Cambria"/>
      <w:i/>
      <w:iCs/>
      <w:sz w:val="22"/>
      <w:szCs w:val="22"/>
    </w:rPr>
  </w:style>
  <w:style w:type="character" w:customStyle="1" w:styleId="FontStyle42">
    <w:name w:val="Font Style42"/>
    <w:basedOn w:val="DefaultParagraphFont"/>
    <w:uiPriority w:val="99"/>
    <w:rsid w:val="00392B8E"/>
    <w:rPr>
      <w:rFonts w:ascii="Cambria" w:hAnsi="Cambria" w:cs="Cambria"/>
      <w:sz w:val="22"/>
      <w:szCs w:val="22"/>
    </w:rPr>
  </w:style>
  <w:style w:type="paragraph" w:customStyle="1" w:styleId="Style17">
    <w:name w:val="Style17"/>
    <w:basedOn w:val="Normal"/>
    <w:uiPriority w:val="99"/>
    <w:rsid w:val="00392B8E"/>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392B8E"/>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392B8E"/>
    <w:rPr>
      <w:rFonts w:ascii="Times New Roman" w:hAnsi="Times New Roman" w:cs="Times New Roman"/>
      <w:b/>
      <w:bCs/>
      <w:i/>
      <w:iCs/>
      <w:spacing w:val="-10"/>
      <w:sz w:val="18"/>
      <w:szCs w:val="18"/>
    </w:rPr>
  </w:style>
  <w:style w:type="character" w:customStyle="1" w:styleId="FontStyle370">
    <w:name w:val="Font Style370"/>
    <w:uiPriority w:val="99"/>
    <w:rsid w:val="00392B8E"/>
    <w:rPr>
      <w:rFonts w:ascii="Cambria" w:hAnsi="Cambria" w:cs="Cambria"/>
      <w:b/>
      <w:bCs/>
      <w:spacing w:val="-10"/>
      <w:sz w:val="18"/>
      <w:szCs w:val="18"/>
    </w:rPr>
  </w:style>
  <w:style w:type="character" w:customStyle="1" w:styleId="FontStyle302">
    <w:name w:val="Font Style302"/>
    <w:uiPriority w:val="99"/>
    <w:rsid w:val="00392B8E"/>
    <w:rPr>
      <w:rFonts w:ascii="Times New Roman" w:hAnsi="Times New Roman" w:cs="Times New Roman"/>
      <w:b/>
      <w:bCs/>
      <w:sz w:val="22"/>
      <w:szCs w:val="22"/>
    </w:rPr>
  </w:style>
  <w:style w:type="character" w:customStyle="1" w:styleId="FontStyle347">
    <w:name w:val="Font Style347"/>
    <w:uiPriority w:val="99"/>
    <w:rsid w:val="00392B8E"/>
    <w:rPr>
      <w:rFonts w:ascii="Times New Roman" w:hAnsi="Times New Roman" w:cs="Times New Roman"/>
      <w:b/>
      <w:bCs/>
      <w:spacing w:val="-10"/>
      <w:sz w:val="20"/>
      <w:szCs w:val="20"/>
    </w:rPr>
  </w:style>
  <w:style w:type="paragraph" w:customStyle="1" w:styleId="Style27">
    <w:name w:val="Style27"/>
    <w:basedOn w:val="Normal"/>
    <w:uiPriority w:val="99"/>
    <w:rsid w:val="00392B8E"/>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392B8E"/>
    <w:rPr>
      <w:rFonts w:ascii="Times New Roman" w:hAnsi="Times New Roman" w:cs="Times New Roman"/>
      <w:spacing w:val="-10"/>
      <w:sz w:val="18"/>
      <w:szCs w:val="18"/>
    </w:rPr>
  </w:style>
  <w:style w:type="character" w:customStyle="1" w:styleId="FontStyle312">
    <w:name w:val="Font Style312"/>
    <w:uiPriority w:val="99"/>
    <w:rsid w:val="00392B8E"/>
    <w:rPr>
      <w:rFonts w:ascii="Times New Roman" w:hAnsi="Times New Roman" w:cs="Times New Roman"/>
      <w:b/>
      <w:bCs/>
      <w:spacing w:val="-10"/>
      <w:sz w:val="16"/>
      <w:szCs w:val="16"/>
    </w:rPr>
  </w:style>
  <w:style w:type="character" w:customStyle="1" w:styleId="FontStyle346">
    <w:name w:val="Font Style346"/>
    <w:uiPriority w:val="99"/>
    <w:rsid w:val="00392B8E"/>
    <w:rPr>
      <w:rFonts w:ascii="Times New Roman" w:hAnsi="Times New Roman" w:cs="Times New Roman"/>
      <w:b/>
      <w:bCs/>
      <w:spacing w:val="-10"/>
      <w:sz w:val="18"/>
      <w:szCs w:val="18"/>
    </w:rPr>
  </w:style>
  <w:style w:type="character" w:customStyle="1" w:styleId="FontStyle330">
    <w:name w:val="Font Style330"/>
    <w:uiPriority w:val="99"/>
    <w:rsid w:val="00392B8E"/>
    <w:rPr>
      <w:rFonts w:ascii="Times New Roman" w:hAnsi="Times New Roman" w:cs="Times New Roman"/>
      <w:b/>
      <w:bCs/>
      <w:sz w:val="16"/>
      <w:szCs w:val="16"/>
    </w:rPr>
  </w:style>
  <w:style w:type="character" w:customStyle="1" w:styleId="FontStyle372">
    <w:name w:val="Font Style372"/>
    <w:uiPriority w:val="99"/>
    <w:rsid w:val="00392B8E"/>
    <w:rPr>
      <w:rFonts w:ascii="Times New Roman" w:hAnsi="Times New Roman" w:cs="Times New Roman"/>
      <w:b/>
      <w:bCs/>
      <w:sz w:val="16"/>
      <w:szCs w:val="16"/>
    </w:rPr>
  </w:style>
  <w:style w:type="paragraph" w:customStyle="1" w:styleId="Style59">
    <w:name w:val="Style59"/>
    <w:basedOn w:val="Normal"/>
    <w:uiPriority w:val="99"/>
    <w:rsid w:val="00392B8E"/>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392B8E"/>
    <w:rPr>
      <w:rFonts w:ascii="Times New Roman" w:hAnsi="Times New Roman" w:cs="Times New Roman"/>
      <w:b/>
      <w:bCs/>
      <w:i/>
      <w:iCs/>
      <w:sz w:val="16"/>
      <w:szCs w:val="16"/>
    </w:rPr>
  </w:style>
  <w:style w:type="paragraph" w:customStyle="1" w:styleId="Style200">
    <w:name w:val="Style20"/>
    <w:basedOn w:val="Normal"/>
    <w:uiPriority w:val="99"/>
    <w:rsid w:val="00392B8E"/>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392B8E"/>
    <w:rPr>
      <w:rFonts w:ascii="Times New Roman" w:hAnsi="Times New Roman" w:cs="Times New Roman"/>
      <w:smallCaps/>
      <w:sz w:val="14"/>
      <w:szCs w:val="14"/>
    </w:rPr>
  </w:style>
  <w:style w:type="paragraph" w:customStyle="1" w:styleId="Style89">
    <w:name w:val="Style89"/>
    <w:basedOn w:val="Normal"/>
    <w:uiPriority w:val="99"/>
    <w:rsid w:val="00392B8E"/>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392B8E"/>
    <w:rPr>
      <w:rFonts w:ascii="Times New Roman" w:hAnsi="Times New Roman" w:cs="Times New Roman"/>
      <w:b/>
      <w:bCs/>
      <w:spacing w:val="-10"/>
      <w:sz w:val="22"/>
      <w:szCs w:val="22"/>
    </w:rPr>
  </w:style>
  <w:style w:type="character" w:customStyle="1" w:styleId="FontStyle320">
    <w:name w:val="Font Style320"/>
    <w:uiPriority w:val="99"/>
    <w:rsid w:val="00392B8E"/>
    <w:rPr>
      <w:rFonts w:ascii="Times New Roman" w:hAnsi="Times New Roman" w:cs="Times New Roman"/>
      <w:b/>
      <w:bCs/>
      <w:spacing w:val="-10"/>
      <w:sz w:val="22"/>
      <w:szCs w:val="22"/>
    </w:rPr>
  </w:style>
  <w:style w:type="character" w:customStyle="1" w:styleId="FontStyle352">
    <w:name w:val="Font Style352"/>
    <w:uiPriority w:val="99"/>
    <w:rsid w:val="00392B8E"/>
    <w:rPr>
      <w:rFonts w:ascii="Times New Roman" w:hAnsi="Times New Roman" w:cs="Times New Roman"/>
      <w:b/>
      <w:bCs/>
      <w:sz w:val="16"/>
      <w:szCs w:val="16"/>
    </w:rPr>
  </w:style>
  <w:style w:type="character" w:customStyle="1" w:styleId="FontStyle356">
    <w:name w:val="Font Style356"/>
    <w:uiPriority w:val="99"/>
    <w:rsid w:val="00392B8E"/>
    <w:rPr>
      <w:rFonts w:ascii="Times New Roman" w:hAnsi="Times New Roman" w:cs="Times New Roman"/>
      <w:b/>
      <w:bCs/>
      <w:spacing w:val="-10"/>
      <w:sz w:val="22"/>
      <w:szCs w:val="22"/>
    </w:rPr>
  </w:style>
  <w:style w:type="character" w:customStyle="1" w:styleId="FontStyle298">
    <w:name w:val="Font Style298"/>
    <w:uiPriority w:val="99"/>
    <w:rsid w:val="00392B8E"/>
    <w:rPr>
      <w:rFonts w:ascii="Times New Roman" w:hAnsi="Times New Roman" w:cs="Times New Roman"/>
      <w:sz w:val="18"/>
      <w:szCs w:val="18"/>
    </w:rPr>
  </w:style>
  <w:style w:type="character" w:customStyle="1" w:styleId="FontStyle311">
    <w:name w:val="Font Style311"/>
    <w:uiPriority w:val="99"/>
    <w:rsid w:val="00392B8E"/>
    <w:rPr>
      <w:rFonts w:ascii="Times New Roman" w:hAnsi="Times New Roman" w:cs="Times New Roman"/>
      <w:b/>
      <w:bCs/>
      <w:spacing w:val="-10"/>
      <w:sz w:val="18"/>
      <w:szCs w:val="18"/>
    </w:rPr>
  </w:style>
  <w:style w:type="character" w:customStyle="1" w:styleId="FontStyle332">
    <w:name w:val="Font Style332"/>
    <w:uiPriority w:val="99"/>
    <w:rsid w:val="00392B8E"/>
    <w:rPr>
      <w:rFonts w:ascii="Times New Roman" w:hAnsi="Times New Roman" w:cs="Times New Roman"/>
      <w:b/>
      <w:bCs/>
      <w:i/>
      <w:iCs/>
      <w:spacing w:val="-10"/>
      <w:sz w:val="20"/>
      <w:szCs w:val="20"/>
    </w:rPr>
  </w:style>
  <w:style w:type="character" w:customStyle="1" w:styleId="FontStyle371">
    <w:name w:val="Font Style371"/>
    <w:uiPriority w:val="99"/>
    <w:rsid w:val="00392B8E"/>
    <w:rPr>
      <w:rFonts w:ascii="Times New Roman" w:hAnsi="Times New Roman" w:cs="Times New Roman"/>
      <w:sz w:val="16"/>
      <w:szCs w:val="16"/>
    </w:rPr>
  </w:style>
  <w:style w:type="character" w:customStyle="1" w:styleId="FontStyle350">
    <w:name w:val="Font Style350"/>
    <w:uiPriority w:val="99"/>
    <w:rsid w:val="00392B8E"/>
    <w:rPr>
      <w:rFonts w:ascii="Times New Roman" w:hAnsi="Times New Roman" w:cs="Times New Roman"/>
      <w:b/>
      <w:bCs/>
      <w:i/>
      <w:iCs/>
      <w:sz w:val="20"/>
      <w:szCs w:val="20"/>
    </w:rPr>
  </w:style>
  <w:style w:type="paragraph" w:customStyle="1" w:styleId="Style8">
    <w:name w:val="Style8"/>
    <w:basedOn w:val="Normal"/>
    <w:uiPriority w:val="99"/>
    <w:rsid w:val="00392B8E"/>
    <w:pPr>
      <w:widowControl w:val="0"/>
      <w:autoSpaceDE w:val="0"/>
      <w:autoSpaceDN w:val="0"/>
      <w:adjustRightInd w:val="0"/>
    </w:pPr>
    <w:rPr>
      <w:rFonts w:eastAsia="Times New Roman"/>
      <w:sz w:val="24"/>
    </w:rPr>
  </w:style>
  <w:style w:type="character" w:customStyle="1" w:styleId="FontStyle351">
    <w:name w:val="Font Style351"/>
    <w:uiPriority w:val="99"/>
    <w:rsid w:val="00392B8E"/>
    <w:rPr>
      <w:rFonts w:ascii="Times New Roman" w:hAnsi="Times New Roman" w:cs="Times New Roman"/>
      <w:b/>
      <w:bCs/>
      <w:sz w:val="22"/>
      <w:szCs w:val="22"/>
    </w:rPr>
  </w:style>
  <w:style w:type="paragraph" w:customStyle="1" w:styleId="Style130">
    <w:name w:val="Style130"/>
    <w:basedOn w:val="Normal"/>
    <w:uiPriority w:val="99"/>
    <w:rsid w:val="00392B8E"/>
    <w:pPr>
      <w:widowControl w:val="0"/>
      <w:autoSpaceDE w:val="0"/>
      <w:autoSpaceDN w:val="0"/>
      <w:adjustRightInd w:val="0"/>
      <w:jc w:val="both"/>
    </w:pPr>
    <w:rPr>
      <w:rFonts w:eastAsia="Times New Roman"/>
      <w:sz w:val="24"/>
    </w:rPr>
  </w:style>
  <w:style w:type="character" w:customStyle="1" w:styleId="FontStyle369">
    <w:name w:val="Font Style369"/>
    <w:uiPriority w:val="99"/>
    <w:rsid w:val="00392B8E"/>
    <w:rPr>
      <w:rFonts w:ascii="Times New Roman" w:hAnsi="Times New Roman" w:cs="Times New Roman"/>
      <w:b/>
      <w:bCs/>
      <w:spacing w:val="-10"/>
      <w:sz w:val="20"/>
      <w:szCs w:val="20"/>
    </w:rPr>
  </w:style>
  <w:style w:type="character" w:customStyle="1" w:styleId="FontStyle357">
    <w:name w:val="Font Style357"/>
    <w:uiPriority w:val="99"/>
    <w:rsid w:val="00392B8E"/>
    <w:rPr>
      <w:rFonts w:ascii="Times New Roman" w:hAnsi="Times New Roman" w:cs="Times New Roman"/>
      <w:b/>
      <w:bCs/>
      <w:spacing w:val="-10"/>
      <w:sz w:val="22"/>
      <w:szCs w:val="22"/>
    </w:rPr>
  </w:style>
  <w:style w:type="paragraph" w:customStyle="1" w:styleId="Style67">
    <w:name w:val="Style67"/>
    <w:basedOn w:val="Normal"/>
    <w:uiPriority w:val="99"/>
    <w:rsid w:val="00392B8E"/>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392B8E"/>
    <w:rPr>
      <w:rFonts w:ascii="Times New Roman" w:hAnsi="Times New Roman" w:cs="Times New Roman"/>
      <w:sz w:val="20"/>
      <w:szCs w:val="20"/>
    </w:rPr>
  </w:style>
  <w:style w:type="character" w:customStyle="1" w:styleId="FontStyle374">
    <w:name w:val="Font Style374"/>
    <w:uiPriority w:val="99"/>
    <w:rsid w:val="00392B8E"/>
    <w:rPr>
      <w:rFonts w:ascii="Times New Roman" w:hAnsi="Times New Roman" w:cs="Times New Roman"/>
      <w:b/>
      <w:bCs/>
      <w:spacing w:val="-10"/>
      <w:sz w:val="22"/>
      <w:szCs w:val="22"/>
    </w:rPr>
  </w:style>
  <w:style w:type="paragraph" w:customStyle="1" w:styleId="Style300">
    <w:name w:val="Style30"/>
    <w:basedOn w:val="Normal"/>
    <w:uiPriority w:val="99"/>
    <w:rsid w:val="00392B8E"/>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392B8E"/>
    <w:rPr>
      <w:rFonts w:ascii="Times New Roman" w:hAnsi="Times New Roman" w:cs="Times New Roman"/>
      <w:smallCaps/>
      <w:sz w:val="16"/>
      <w:szCs w:val="16"/>
    </w:rPr>
  </w:style>
  <w:style w:type="paragraph" w:customStyle="1" w:styleId="Style93">
    <w:name w:val="Style93"/>
    <w:basedOn w:val="Normal"/>
    <w:uiPriority w:val="99"/>
    <w:rsid w:val="00392B8E"/>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392B8E"/>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392B8E"/>
    <w:rPr>
      <w:rFonts w:eastAsia="Times New Roman"/>
      <w:b/>
      <w:sz w:val="28"/>
      <w:u w:val="thick"/>
    </w:rPr>
  </w:style>
  <w:style w:type="character" w:customStyle="1" w:styleId="CardsCharCharChar">
    <w:name w:val="Cards Char Char Char"/>
    <w:rsid w:val="00392B8E"/>
    <w:rPr>
      <w:szCs w:val="24"/>
      <w:lang w:val="en-US" w:eastAsia="en-US" w:bidi="ar-SA"/>
    </w:rPr>
  </w:style>
  <w:style w:type="character" w:customStyle="1" w:styleId="CardsCharCharCharChar">
    <w:name w:val="Cards Char Char Char Char"/>
    <w:rsid w:val="00392B8E"/>
    <w:rPr>
      <w:szCs w:val="24"/>
      <w:lang w:val="en-US" w:eastAsia="en-US" w:bidi="ar-SA"/>
    </w:rPr>
  </w:style>
  <w:style w:type="paragraph" w:customStyle="1" w:styleId="NoSpacingCharCharChar">
    <w:name w:val="No Spacing Char Char Char"/>
    <w:next w:val="Normal"/>
    <w:rsid w:val="00392B8E"/>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392B8E"/>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392B8E"/>
    <w:rPr>
      <w:rFonts w:ascii="Garamond" w:hAnsi="Garamond"/>
    </w:rPr>
  </w:style>
  <w:style w:type="paragraph" w:customStyle="1" w:styleId="INDENTEDPARAGRAPH">
    <w:name w:val="INDENTED PARAGRAPH"/>
    <w:rsid w:val="00392B8E"/>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392B8E"/>
  </w:style>
  <w:style w:type="paragraph" w:customStyle="1" w:styleId="TagChar1CharCharCharChar">
    <w:name w:val="Tag Char1 Char Char Char Char"/>
    <w:basedOn w:val="Normal"/>
    <w:rsid w:val="00392B8E"/>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92B8E"/>
    <w:rPr>
      <w:rFonts w:eastAsia="Times New Roman"/>
      <w:b/>
      <w:sz w:val="24"/>
    </w:rPr>
  </w:style>
  <w:style w:type="paragraph" w:customStyle="1" w:styleId="RepeatHeader0">
    <w:name w:val="Repeat Header"/>
    <w:basedOn w:val="HeaderDebate"/>
    <w:rsid w:val="00392B8E"/>
    <w:pPr>
      <w:jc w:val="center"/>
      <w:outlineLvl w:val="1"/>
    </w:pPr>
    <w:rPr>
      <w:rFonts w:eastAsia="Times New Roman"/>
      <w:b/>
      <w:sz w:val="48"/>
      <w:szCs w:val="48"/>
      <w:u w:val="words"/>
    </w:rPr>
  </w:style>
  <w:style w:type="character" w:customStyle="1" w:styleId="sectionsubtitle">
    <w:name w:val="sectionsubtitle"/>
    <w:basedOn w:val="DefaultParagraphFont"/>
    <w:rsid w:val="00392B8E"/>
  </w:style>
  <w:style w:type="character" w:customStyle="1" w:styleId="EvidenceTag">
    <w:name w:val="Evidence Tag"/>
    <w:rsid w:val="00392B8E"/>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92B8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92B8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92B8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92B8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392B8E"/>
  </w:style>
  <w:style w:type="character" w:customStyle="1" w:styleId="StyleUnderlineUnderlineChar">
    <w:name w:val="Style Underline + Underline Char"/>
    <w:rsid w:val="00392B8E"/>
    <w:rPr>
      <w:rFonts w:ascii="Trebuchet MS" w:hAnsi="Trebuchet MS"/>
      <w:szCs w:val="18"/>
      <w:u w:val="single"/>
      <w:lang w:val="en-US" w:eastAsia="en-US" w:bidi="ar-SA"/>
    </w:rPr>
  </w:style>
  <w:style w:type="paragraph" w:customStyle="1" w:styleId="UnderlineCards">
    <w:name w:val="Underline Cards"/>
    <w:basedOn w:val="Cards"/>
    <w:link w:val="UnderlineCardsChar"/>
    <w:rsid w:val="00392B8E"/>
    <w:pPr>
      <w:ind w:left="288"/>
      <w:jc w:val="left"/>
    </w:pPr>
    <w:rPr>
      <w:rFonts w:eastAsia="Times New Roman"/>
      <w:szCs w:val="24"/>
      <w:u w:val="thick"/>
    </w:rPr>
  </w:style>
  <w:style w:type="character" w:customStyle="1" w:styleId="UnderlineCardsChar">
    <w:name w:val="Underline Cards Char"/>
    <w:link w:val="UnderlineCards"/>
    <w:rsid w:val="00392B8E"/>
    <w:rPr>
      <w:rFonts w:ascii="Times New Roman" w:eastAsia="Times New Roman" w:hAnsi="Times New Roman" w:cs="Times New Roman"/>
      <w:sz w:val="20"/>
      <w:u w:val="thick"/>
    </w:rPr>
  </w:style>
  <w:style w:type="character" w:customStyle="1" w:styleId="SmallCardsChar">
    <w:name w:val="Small Cards Char"/>
    <w:link w:val="SmallCards"/>
    <w:rsid w:val="00392B8E"/>
    <w:rPr>
      <w:rFonts w:ascii="Calibri" w:eastAsia="Times New Roman" w:hAnsi="Calibri" w:cs="Calibri"/>
      <w:sz w:val="16"/>
      <w:szCs w:val="20"/>
    </w:rPr>
  </w:style>
  <w:style w:type="paragraph" w:customStyle="1" w:styleId="ReadingCites">
    <w:name w:val="Reading Cites"/>
    <w:basedOn w:val="Normal"/>
    <w:link w:val="ReadingCitesChar"/>
    <w:rsid w:val="00392B8E"/>
    <w:rPr>
      <w:rFonts w:eastAsia="Times New Roman"/>
      <w:b/>
      <w:szCs w:val="20"/>
    </w:rPr>
  </w:style>
  <w:style w:type="character" w:customStyle="1" w:styleId="ReadingCitesChar">
    <w:name w:val="Reading Cites Char"/>
    <w:link w:val="ReadingCites"/>
    <w:rsid w:val="00392B8E"/>
    <w:rPr>
      <w:rFonts w:ascii="Calibri" w:eastAsia="Times New Roman" w:hAnsi="Calibri" w:cs="Calibri"/>
      <w:b/>
      <w:sz w:val="22"/>
      <w:szCs w:val="20"/>
    </w:rPr>
  </w:style>
  <w:style w:type="paragraph" w:customStyle="1" w:styleId="ContentsHeading">
    <w:name w:val="Contents Heading"/>
    <w:basedOn w:val="Heading1"/>
    <w:next w:val="Normal"/>
    <w:rsid w:val="00392B8E"/>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392B8E"/>
    <w:pPr>
      <w:spacing w:before="100" w:beforeAutospacing="1" w:after="100" w:afterAutospacing="1"/>
    </w:pPr>
    <w:rPr>
      <w:rFonts w:eastAsia="Times New Roman"/>
    </w:rPr>
  </w:style>
  <w:style w:type="character" w:customStyle="1" w:styleId="CharacterStyle8">
    <w:name w:val="Character Style 8"/>
    <w:rsid w:val="00392B8E"/>
    <w:rPr>
      <w:sz w:val="22"/>
      <w:szCs w:val="22"/>
    </w:rPr>
  </w:style>
  <w:style w:type="paragraph" w:customStyle="1" w:styleId="Style110">
    <w:name w:val="Style 11"/>
    <w:rsid w:val="00392B8E"/>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392B8E"/>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392B8E"/>
    <w:rPr>
      <w:rFonts w:ascii="Arial Narrow" w:hAnsi="Arial Narrow"/>
      <w:color w:val="000000"/>
      <w:sz w:val="22"/>
      <w:szCs w:val="22"/>
      <w:u w:val="single"/>
      <w:lang w:val="en-US" w:eastAsia="en-US" w:bidi="ar-SA"/>
    </w:rPr>
  </w:style>
  <w:style w:type="character" w:customStyle="1" w:styleId="CardText1Char1">
    <w:name w:val="Card Text 1 Char1"/>
    <w:rsid w:val="00392B8E"/>
    <w:rPr>
      <w:rFonts w:ascii="Arial Narrow" w:hAnsi="Arial Narrow"/>
      <w:color w:val="000000"/>
      <w:sz w:val="22"/>
      <w:szCs w:val="22"/>
      <w:u w:val="single"/>
      <w:lang w:val="en-US" w:eastAsia="en-US" w:bidi="ar-SA"/>
    </w:rPr>
  </w:style>
  <w:style w:type="paragraph" w:customStyle="1" w:styleId="Style52">
    <w:name w:val="Style 5"/>
    <w:rsid w:val="00392B8E"/>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DefaultParagraphFont"/>
    <w:rsid w:val="00392B8E"/>
    <w:rPr>
      <w:rFonts w:ascii="Times New Roman" w:eastAsia="Times" w:hAnsi="Times New Roman" w:cs="Arial"/>
      <w:b/>
      <w:bCs w:val="0"/>
      <w:iCs/>
      <w:noProof/>
      <w:sz w:val="24"/>
      <w:szCs w:val="24"/>
      <w:u w:val="single"/>
      <w:lang w:val="en-US" w:eastAsia="en-US" w:bidi="ar-SA"/>
    </w:rPr>
  </w:style>
  <w:style w:type="character" w:customStyle="1" w:styleId="arttitle1">
    <w:name w:val="arttitle1"/>
    <w:rsid w:val="00392B8E"/>
    <w:rPr>
      <w:b/>
      <w:bCs/>
      <w:color w:val="695B54"/>
    </w:rPr>
  </w:style>
  <w:style w:type="paragraph" w:customStyle="1" w:styleId="Heading11">
    <w:name w:val="Heading 11"/>
    <w:basedOn w:val="Normal"/>
    <w:next w:val="Normal"/>
    <w:rsid w:val="00392B8E"/>
    <w:pPr>
      <w:keepNext/>
      <w:widowControl w:val="0"/>
      <w:suppressAutoHyphens/>
      <w:jc w:val="center"/>
    </w:pPr>
    <w:rPr>
      <w:rFonts w:eastAsia="Tahoma"/>
      <w:b/>
      <w:sz w:val="48"/>
      <w:szCs w:val="32"/>
      <w:u w:val="single"/>
    </w:rPr>
  </w:style>
  <w:style w:type="paragraph" w:customStyle="1" w:styleId="TextHeading">
    <w:name w:val="Text Heading"/>
    <w:basedOn w:val="Heading3"/>
    <w:rsid w:val="00392B8E"/>
    <w:pPr>
      <w:keepLines w:val="0"/>
      <w:pageBreakBefore w:val="0"/>
      <w:spacing w:before="0"/>
      <w:jc w:val="left"/>
    </w:pPr>
    <w:rPr>
      <w:rFonts w:eastAsia="Times New Roman" w:cs="Arial"/>
      <w:sz w:val="22"/>
      <w:szCs w:val="26"/>
    </w:rPr>
  </w:style>
  <w:style w:type="character" w:customStyle="1" w:styleId="TextHeadingChar">
    <w:name w:val="Text Heading Char"/>
    <w:rsid w:val="00392B8E"/>
    <w:rPr>
      <w:rFonts w:cs="Arial"/>
      <w:b/>
      <w:bCs/>
      <w:sz w:val="22"/>
      <w:szCs w:val="26"/>
      <w:u w:val="single"/>
      <w:lang w:val="en-US" w:eastAsia="en-US" w:bidi="ar-SA"/>
    </w:rPr>
  </w:style>
  <w:style w:type="character" w:customStyle="1" w:styleId="FootnoteCharacters">
    <w:name w:val="Footnote Characters"/>
    <w:rsid w:val="00392B8E"/>
    <w:rPr>
      <w:vertAlign w:val="superscript"/>
    </w:rPr>
  </w:style>
  <w:style w:type="paragraph" w:customStyle="1" w:styleId="StyleHeading1BlockTitleHeading1Char1ALEXHeadingBrief-He2">
    <w:name w:val="Style Heading 1Block TitleHeading 1 Char1ALEXHeadingBrief - He...2"/>
    <w:basedOn w:val="Heading1"/>
    <w:autoRedefine/>
    <w:rsid w:val="00392B8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92B8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392B8E"/>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392B8E"/>
    <w:rPr>
      <w:rFonts w:ascii="Cambria" w:eastAsia="Cambria" w:hAnsi="Cambria"/>
      <w:b/>
      <w:caps/>
      <w:sz w:val="24"/>
    </w:rPr>
  </w:style>
  <w:style w:type="paragraph" w:customStyle="1" w:styleId="StyleDebateBodyBefore12pt">
    <w:name w:val="Style Debate Body + Before:  12 pt"/>
    <w:basedOn w:val="Normal"/>
    <w:next w:val="Normal"/>
    <w:rsid w:val="00392B8E"/>
    <w:pPr>
      <w:spacing w:before="240"/>
    </w:pPr>
    <w:rPr>
      <w:rFonts w:ascii="Garamond" w:eastAsia="Times New Roman" w:hAnsi="Garamond"/>
      <w:bCs/>
      <w:szCs w:val="20"/>
    </w:rPr>
  </w:style>
  <w:style w:type="paragraph" w:customStyle="1" w:styleId="StyleDebateBodyBefore12pt1">
    <w:name w:val="Style Debate Body + Before:  12 pt1"/>
    <w:basedOn w:val="Normal"/>
    <w:rsid w:val="00392B8E"/>
    <w:pPr>
      <w:spacing w:before="240"/>
    </w:pPr>
    <w:rPr>
      <w:rFonts w:ascii="Garamond" w:eastAsia="Times New Roman" w:hAnsi="Garamond"/>
      <w:bCs/>
      <w:szCs w:val="20"/>
    </w:rPr>
  </w:style>
  <w:style w:type="paragraph" w:customStyle="1" w:styleId="PageNumber11">
    <w:name w:val="Page Number11"/>
    <w:basedOn w:val="Normal"/>
    <w:next w:val="Normal"/>
    <w:rsid w:val="00392B8E"/>
    <w:rPr>
      <w:rFonts w:eastAsia="Times New Roman"/>
    </w:rPr>
  </w:style>
  <w:style w:type="character" w:customStyle="1" w:styleId="Heading2CharCharCharCharCharCharCharCharCharCharCharCharCharChar1">
    <w:name w:val="Heading 2 Char Char Char Char Char Char Char Char Char Char Char Char Char Char1"/>
    <w:rsid w:val="00392B8E"/>
    <w:rPr>
      <w:rFonts w:eastAsia="SimSun" w:cs="Arial"/>
      <w:b/>
      <w:bCs/>
      <w:iCs/>
      <w:sz w:val="24"/>
      <w:szCs w:val="28"/>
      <w:lang w:val="en-US" w:eastAsia="zh-CN" w:bidi="ar-SA"/>
    </w:rPr>
  </w:style>
  <w:style w:type="character" w:customStyle="1" w:styleId="Char31">
    <w:name w:val="Char31"/>
    <w:rsid w:val="00392B8E"/>
    <w:rPr>
      <w:rFonts w:cs="Arial"/>
      <w:bCs/>
      <w:u w:val="thick"/>
      <w:lang w:val="en-US" w:eastAsia="en-US" w:bidi="ar-SA"/>
    </w:rPr>
  </w:style>
  <w:style w:type="paragraph" w:customStyle="1" w:styleId="StyleHeading1Centered">
    <w:name w:val="Style Heading 1 + Centered"/>
    <w:basedOn w:val="Heading1"/>
    <w:rsid w:val="00392B8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392B8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392B8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392B8E"/>
    <w:pPr>
      <w:spacing w:before="120"/>
    </w:pPr>
    <w:rPr>
      <w:rFonts w:eastAsia="Times New Roman"/>
    </w:rPr>
  </w:style>
  <w:style w:type="character" w:customStyle="1" w:styleId="underliningChar3">
    <w:name w:val="underlining Char"/>
    <w:rsid w:val="00392B8E"/>
    <w:rPr>
      <w:b/>
      <w:szCs w:val="24"/>
      <w:u w:val="single"/>
      <w:lang w:val="en-US" w:eastAsia="en-US" w:bidi="ar-SA"/>
    </w:rPr>
  </w:style>
  <w:style w:type="character" w:customStyle="1" w:styleId="notreadChar">
    <w:name w:val="not read Char"/>
    <w:rsid w:val="00392B8E"/>
    <w:rPr>
      <w:sz w:val="18"/>
      <w:szCs w:val="24"/>
      <w:lang w:val="en-US" w:eastAsia="en-US" w:bidi="ar-SA"/>
    </w:rPr>
  </w:style>
  <w:style w:type="paragraph" w:customStyle="1" w:styleId="StyleStrong10ptNotBold">
    <w:name w:val="Style Strong + 10 pt Not Bold"/>
    <w:basedOn w:val="Normal"/>
    <w:autoRedefine/>
    <w:rsid w:val="00392B8E"/>
    <w:pPr>
      <w:ind w:left="720" w:hanging="360"/>
    </w:pPr>
    <w:rPr>
      <w:rFonts w:eastAsia="Times New Roman"/>
      <w:sz w:val="26"/>
      <w:szCs w:val="26"/>
    </w:rPr>
  </w:style>
  <w:style w:type="character" w:customStyle="1" w:styleId="smallCharChar0">
    <w:name w:val="small Char Char"/>
    <w:rsid w:val="00392B8E"/>
    <w:rPr>
      <w:rFonts w:ascii="Times New Roman" w:eastAsia="Times New Roman" w:hAnsi="Times New Roman" w:cs="Times New Roman"/>
      <w:sz w:val="12"/>
      <w:szCs w:val="16"/>
    </w:rPr>
  </w:style>
  <w:style w:type="character" w:customStyle="1" w:styleId="Undlerine">
    <w:name w:val="Undlerine"/>
    <w:qFormat/>
    <w:rsid w:val="00392B8E"/>
    <w:rPr>
      <w:rFonts w:ascii="Times New Roman" w:hAnsi="Times New Roman"/>
      <w:w w:val="110"/>
      <w:sz w:val="20"/>
      <w:szCs w:val="20"/>
      <w:u w:val="single"/>
      <w:bdr w:val="none" w:sz="0" w:space="0" w:color="auto"/>
      <w:lang w:bidi="he-IL"/>
    </w:rPr>
  </w:style>
  <w:style w:type="character" w:customStyle="1" w:styleId="Boxes">
    <w:name w:val="Boxes"/>
    <w:qFormat/>
    <w:rsid w:val="00392B8E"/>
    <w:rPr>
      <w:rFonts w:ascii="Times New Roman" w:hAnsi="Times New Roman"/>
      <w:sz w:val="20"/>
      <w:u w:val="single"/>
      <w:bdr w:val="single" w:sz="4" w:space="0" w:color="auto"/>
    </w:rPr>
  </w:style>
  <w:style w:type="character" w:customStyle="1" w:styleId="tim">
    <w:name w:val="tim"/>
    <w:qFormat/>
    <w:rsid w:val="00392B8E"/>
    <w:rPr>
      <w:rFonts w:ascii="Times New Roman" w:hAnsi="Times New Roman"/>
      <w:sz w:val="20"/>
      <w:u w:val="single"/>
    </w:rPr>
  </w:style>
  <w:style w:type="character" w:customStyle="1" w:styleId="hl">
    <w:name w:val="hl"/>
    <w:basedOn w:val="DefaultParagraphFont"/>
    <w:rsid w:val="00392B8E"/>
  </w:style>
  <w:style w:type="character" w:customStyle="1" w:styleId="clock1">
    <w:name w:val="clock1"/>
    <w:rsid w:val="00392B8E"/>
    <w:rPr>
      <w:color w:val="B51B1B"/>
    </w:rPr>
  </w:style>
  <w:style w:type="character" w:customStyle="1" w:styleId="smallChar10">
    <w:name w:val="small Char1"/>
    <w:rsid w:val="00392B8E"/>
    <w:rPr>
      <w:sz w:val="12"/>
      <w:szCs w:val="16"/>
      <w:lang w:val="en-US" w:eastAsia="en-US" w:bidi="ar-SA"/>
    </w:rPr>
  </w:style>
  <w:style w:type="character" w:customStyle="1" w:styleId="SmallCardsCharChar">
    <w:name w:val="Small Cards Char Char"/>
    <w:rsid w:val="00392B8E"/>
    <w:rPr>
      <w:sz w:val="14"/>
      <w:szCs w:val="24"/>
      <w:lang w:val="en-US" w:eastAsia="en-US" w:bidi="ar-SA"/>
    </w:rPr>
  </w:style>
  <w:style w:type="paragraph" w:customStyle="1" w:styleId="NormalCards">
    <w:name w:val="Normal Cards"/>
    <w:basedOn w:val="Normal"/>
    <w:rsid w:val="00392B8E"/>
    <w:pPr>
      <w:ind w:left="288"/>
    </w:pPr>
    <w:rPr>
      <w:rFonts w:eastAsia="Times New Roman"/>
    </w:rPr>
  </w:style>
  <w:style w:type="character" w:customStyle="1" w:styleId="iniciales">
    <w:name w:val="iniciales"/>
    <w:basedOn w:val="DefaultParagraphFont"/>
    <w:rsid w:val="00392B8E"/>
  </w:style>
  <w:style w:type="character" w:customStyle="1" w:styleId="Style10ptBoldUnderline">
    <w:name w:val="Style 10 pt Bold Underline"/>
    <w:rsid w:val="00392B8E"/>
    <w:rPr>
      <w:b/>
      <w:bCs/>
      <w:sz w:val="20"/>
      <w:u w:val="single"/>
    </w:rPr>
  </w:style>
  <w:style w:type="paragraph" w:customStyle="1" w:styleId="outdent">
    <w:name w:val="outdent"/>
    <w:basedOn w:val="Normal"/>
    <w:rsid w:val="00392B8E"/>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392B8E"/>
    <w:pPr>
      <w:spacing w:before="100" w:beforeAutospacing="1" w:after="100" w:afterAutospacing="1"/>
    </w:pPr>
    <w:rPr>
      <w:rFonts w:eastAsia="Times New Roman"/>
      <w:sz w:val="24"/>
    </w:rPr>
  </w:style>
  <w:style w:type="paragraph" w:customStyle="1" w:styleId="bulletfollow">
    <w:name w:val="bulletfollow"/>
    <w:basedOn w:val="Normal"/>
    <w:rsid w:val="00392B8E"/>
    <w:pPr>
      <w:spacing w:before="100" w:beforeAutospacing="1" w:after="100" w:afterAutospacing="1"/>
    </w:pPr>
    <w:rPr>
      <w:rFonts w:eastAsia="Times New Roman"/>
      <w:sz w:val="24"/>
    </w:rPr>
  </w:style>
  <w:style w:type="paragraph" w:customStyle="1" w:styleId="bulleted">
    <w:name w:val="bulleted"/>
    <w:basedOn w:val="Normal"/>
    <w:rsid w:val="00392B8E"/>
    <w:pPr>
      <w:spacing w:before="100" w:beforeAutospacing="1" w:after="100" w:afterAutospacing="1"/>
    </w:pPr>
    <w:rPr>
      <w:rFonts w:eastAsia="Times New Roman"/>
      <w:sz w:val="24"/>
    </w:rPr>
  </w:style>
  <w:style w:type="character" w:customStyle="1" w:styleId="UnderlineCardsCharChar">
    <w:name w:val="Underline Cards Char Char"/>
    <w:rsid w:val="00392B8E"/>
    <w:rPr>
      <w:rFonts w:eastAsia="SimSun"/>
      <w:szCs w:val="24"/>
      <w:u w:val="thick"/>
      <w:lang w:val="en-US" w:eastAsia="en-US" w:bidi="ar-SA"/>
    </w:rPr>
  </w:style>
  <w:style w:type="paragraph" w:customStyle="1" w:styleId="authorgroup">
    <w:name w:val="authorgroup"/>
    <w:basedOn w:val="Normal"/>
    <w:rsid w:val="00392B8E"/>
    <w:pPr>
      <w:spacing w:before="100" w:beforeAutospacing="1" w:after="100" w:afterAutospacing="1"/>
    </w:pPr>
    <w:rPr>
      <w:rFonts w:eastAsia="Calibri"/>
      <w:sz w:val="24"/>
    </w:rPr>
  </w:style>
  <w:style w:type="paragraph" w:customStyle="1" w:styleId="affiliation1">
    <w:name w:val="affiliation1"/>
    <w:basedOn w:val="Normal"/>
    <w:rsid w:val="00392B8E"/>
    <w:pPr>
      <w:spacing w:before="100" w:beforeAutospacing="1" w:after="100" w:afterAutospacing="1"/>
    </w:pPr>
    <w:rPr>
      <w:rFonts w:eastAsia="Calibri"/>
      <w:sz w:val="24"/>
    </w:rPr>
  </w:style>
  <w:style w:type="character" w:customStyle="1" w:styleId="smallcapitals">
    <w:name w:val="smallcapitals"/>
    <w:basedOn w:val="DefaultParagraphFont"/>
    <w:rsid w:val="00392B8E"/>
  </w:style>
  <w:style w:type="character" w:customStyle="1" w:styleId="number0">
    <w:name w:val="number"/>
    <w:basedOn w:val="DefaultParagraphFont"/>
    <w:rsid w:val="00392B8E"/>
  </w:style>
  <w:style w:type="character" w:customStyle="1" w:styleId="articlebody1">
    <w:name w:val="articlebody1"/>
    <w:rsid w:val="00392B8E"/>
  </w:style>
  <w:style w:type="character" w:customStyle="1" w:styleId="small1">
    <w:name w:val="small1"/>
    <w:rsid w:val="00392B8E"/>
  </w:style>
  <w:style w:type="character" w:customStyle="1" w:styleId="AuthorDateChar1">
    <w:name w:val="Author/Date Char1"/>
    <w:rsid w:val="00392B8E"/>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392B8E"/>
    <w:pPr>
      <w:spacing w:before="120"/>
    </w:pPr>
    <w:rPr>
      <w:b/>
    </w:rPr>
  </w:style>
  <w:style w:type="character" w:customStyle="1" w:styleId="analyticChar0">
    <w:name w:val="analytic Char"/>
    <w:basedOn w:val="DefaultParagraphFont"/>
    <w:link w:val="analytic0"/>
    <w:uiPriority w:val="4"/>
    <w:rsid w:val="00392B8E"/>
    <w:rPr>
      <w:rFonts w:ascii="Calibri" w:hAnsi="Calibri" w:cs="Calibri"/>
      <w:b/>
      <w:sz w:val="22"/>
    </w:rPr>
  </w:style>
  <w:style w:type="character" w:customStyle="1" w:styleId="Normal30">
    <w:name w:val="Normal3"/>
    <w:basedOn w:val="DefaultParagraphFont"/>
    <w:rsid w:val="00392B8E"/>
  </w:style>
  <w:style w:type="paragraph" w:customStyle="1" w:styleId="Heading12">
    <w:name w:val="Heading 12"/>
    <w:basedOn w:val="Normal"/>
    <w:next w:val="Normal"/>
    <w:rsid w:val="00392B8E"/>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392B8E"/>
  </w:style>
  <w:style w:type="character" w:customStyle="1" w:styleId="m-3583723223135346788gmail-styleunderline">
    <w:name w:val="m_-3583723223135346788gmail-styleunderline"/>
    <w:basedOn w:val="DefaultParagraphFont"/>
    <w:rsid w:val="00392B8E"/>
  </w:style>
  <w:style w:type="character" w:customStyle="1" w:styleId="CardsFont6ptChar5">
    <w:name w:val="Cards + Font: 6 pt Char5"/>
    <w:basedOn w:val="DefaultParagraphFont"/>
    <w:locked/>
    <w:rsid w:val="00392B8E"/>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392B8E"/>
  </w:style>
  <w:style w:type="character" w:customStyle="1" w:styleId="m-1146133537900874914m-2819420093854639792gmail-styleunderline">
    <w:name w:val="m_-1146133537900874914m_-2819420093854639792gmail-styleunderline"/>
    <w:basedOn w:val="DefaultParagraphFont"/>
    <w:rsid w:val="00392B8E"/>
  </w:style>
  <w:style w:type="character" w:customStyle="1" w:styleId="m-7954869243461233974gmail-styleunderline">
    <w:name w:val="m_-7954869243461233974gmail-styleunderline"/>
    <w:basedOn w:val="DefaultParagraphFont"/>
    <w:rsid w:val="00392B8E"/>
  </w:style>
  <w:style w:type="character" w:customStyle="1" w:styleId="m5577519854659992616gmail-styleunderline">
    <w:name w:val="m_5577519854659992616gmail-styleunderline"/>
    <w:basedOn w:val="DefaultParagraphFont"/>
    <w:rsid w:val="00392B8E"/>
  </w:style>
  <w:style w:type="character" w:customStyle="1" w:styleId="Bodytext95pt">
    <w:name w:val="Body text + 9.5 pt"/>
    <w:aliases w:val="Italic,Spacing -1 pt,Body text + Georgia,8 pt,Spacing 0 pt,7 pt,Scale 66%,Table of contents (21) + Lucida Sans Unicode,7.5 pt,Not Bold,Body text (144) + Arial,8.5 pt,Spacing 0 pt Exact,Body text (144) + Times New Roman,12.5 pt"/>
    <w:rsid w:val="00392B8E"/>
    <w:rPr>
      <w:rFonts w:ascii="Times New Roman" w:eastAsia="Times New Roman" w:hAnsi="Times New Roman" w:cs="Times New Roman" w:hint="default"/>
      <w:b w:val="0"/>
      <w:bCs w:val="0"/>
      <w:i/>
      <w:iCs/>
      <w:smallCaps w:val="0"/>
      <w:strike w:val="0"/>
      <w:dstrike w:val="0"/>
      <w:color w:val="000000"/>
      <w:spacing w:val="-30"/>
      <w:w w:val="100"/>
      <w:position w:val="0"/>
      <w:sz w:val="19"/>
      <w:szCs w:val="19"/>
      <w:u w:val="none"/>
      <w:effect w:val="none"/>
      <w:lang w:val="en-US"/>
    </w:rPr>
  </w:style>
  <w:style w:type="character" w:customStyle="1" w:styleId="table-captionlabel">
    <w:name w:val="table-caption__label"/>
    <w:basedOn w:val="DefaultParagraphFont"/>
    <w:rsid w:val="00392B8E"/>
  </w:style>
  <w:style w:type="character" w:customStyle="1" w:styleId="StyleThickunderline1">
    <w:name w:val="Style Thick underline1"/>
    <w:basedOn w:val="DefaultParagraphFont"/>
    <w:rsid w:val="00392B8E"/>
    <w:rPr>
      <w:u w:val="single"/>
    </w:rPr>
  </w:style>
  <w:style w:type="character" w:customStyle="1" w:styleId="StyleUnderlineChar6CharCharCharCharCharCharCharChar11">
    <w:name w:val="Style Underline Char6 Char Char Char Char Char Char Char Char + 11 ..."/>
    <w:rsid w:val="00392B8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92B8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92B8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92B8E"/>
    <w:rPr>
      <w:sz w:val="20"/>
      <w:szCs w:val="24"/>
      <w:u w:val="single"/>
      <w:bdr w:val="single" w:sz="4" w:space="0" w:color="auto"/>
      <w:lang w:val="en-US" w:eastAsia="en-US" w:bidi="ar-SA"/>
    </w:rPr>
  </w:style>
  <w:style w:type="paragraph" w:customStyle="1" w:styleId="aba-navigationskip-nav">
    <w:name w:val="aba-navigation__skip-nav"/>
    <w:basedOn w:val="Normal"/>
    <w:rsid w:val="00392B8E"/>
    <w:pPr>
      <w:spacing w:before="100" w:beforeAutospacing="1" w:after="100" w:afterAutospacing="1"/>
    </w:pPr>
    <w:rPr>
      <w:rFonts w:eastAsia="Times New Roman"/>
      <w:sz w:val="24"/>
    </w:rPr>
  </w:style>
  <w:style w:type="paragraph" w:customStyle="1" w:styleId="aba-navigationnavitem">
    <w:name w:val="aba-navigation__navitem"/>
    <w:basedOn w:val="Normal"/>
    <w:rsid w:val="00392B8E"/>
    <w:pPr>
      <w:spacing w:before="100" w:beforeAutospacing="1" w:after="100" w:afterAutospacing="1"/>
    </w:pPr>
    <w:rPr>
      <w:rFonts w:eastAsia="Times New Roman"/>
      <w:sz w:val="24"/>
    </w:rPr>
  </w:style>
  <w:style w:type="paragraph" w:customStyle="1" w:styleId="aba-nav-secondary-micrositenavitem">
    <w:name w:val="aba-nav-secondary-microsite__navitem"/>
    <w:basedOn w:val="Normal"/>
    <w:rsid w:val="00392B8E"/>
    <w:pPr>
      <w:spacing w:before="100" w:beforeAutospacing="1" w:after="100" w:afterAutospacing="1"/>
    </w:pPr>
    <w:rPr>
      <w:rFonts w:eastAsia="Times New Roman"/>
      <w:sz w:val="24"/>
    </w:rPr>
  </w:style>
  <w:style w:type="character" w:customStyle="1" w:styleId="aba-article-chapteringbuttontext">
    <w:name w:val="aba-article-chaptering__button__text"/>
    <w:basedOn w:val="DefaultParagraphFont"/>
    <w:rsid w:val="00392B8E"/>
  </w:style>
  <w:style w:type="character" w:customStyle="1" w:styleId="aba-product-shareshare-wrapperlabel">
    <w:name w:val="aba-product-share__share-wrapper__label"/>
    <w:basedOn w:val="DefaultParagraphFont"/>
    <w:rsid w:val="00392B8E"/>
  </w:style>
  <w:style w:type="paragraph" w:customStyle="1" w:styleId="aba-topic-recirculationtitle">
    <w:name w:val="aba-topic-recirculation__title"/>
    <w:basedOn w:val="Normal"/>
    <w:rsid w:val="00392B8E"/>
    <w:pPr>
      <w:spacing w:before="100" w:beforeAutospacing="1" w:after="100" w:afterAutospacing="1"/>
    </w:pPr>
    <w:rPr>
      <w:rFonts w:eastAsia="Times New Roman"/>
      <w:sz w:val="24"/>
    </w:rPr>
  </w:style>
  <w:style w:type="character" w:customStyle="1" w:styleId="s3">
    <w:name w:val="s3"/>
    <w:basedOn w:val="DefaultParagraphFont"/>
    <w:rsid w:val="00392B8E"/>
  </w:style>
  <w:style w:type="paragraph" w:customStyle="1" w:styleId="signup-small">
    <w:name w:val="signup-small"/>
    <w:basedOn w:val="Normal"/>
    <w:rsid w:val="00392B8E"/>
    <w:pPr>
      <w:spacing w:before="100" w:beforeAutospacing="1" w:after="100" w:afterAutospacing="1"/>
    </w:pPr>
    <w:rPr>
      <w:rFonts w:eastAsia="Times New Roman"/>
      <w:sz w:val="24"/>
    </w:rPr>
  </w:style>
  <w:style w:type="character" w:customStyle="1" w:styleId="dn">
    <w:name w:val="dn"/>
    <w:basedOn w:val="DefaultParagraphFont"/>
    <w:rsid w:val="00392B8E"/>
  </w:style>
  <w:style w:type="character" w:customStyle="1" w:styleId="truncate">
    <w:name w:val="truncate"/>
    <w:basedOn w:val="DefaultParagraphFont"/>
    <w:rsid w:val="00392B8E"/>
  </w:style>
  <w:style w:type="character" w:customStyle="1" w:styleId="pr-xxs">
    <w:name w:val="pr-xxs"/>
    <w:basedOn w:val="DefaultParagraphFont"/>
    <w:rsid w:val="00392B8E"/>
  </w:style>
  <w:style w:type="character" w:customStyle="1" w:styleId="gray-darkest">
    <w:name w:val="gray-darkest"/>
    <w:basedOn w:val="DefaultParagraphFont"/>
    <w:rsid w:val="00392B8E"/>
  </w:style>
  <w:style w:type="character" w:customStyle="1" w:styleId="font-xxxs">
    <w:name w:val="font-xxxs"/>
    <w:basedOn w:val="DefaultParagraphFont"/>
    <w:rsid w:val="00392B8E"/>
  </w:style>
  <w:style w:type="character" w:customStyle="1" w:styleId="pr-xs">
    <w:name w:val="pr-xs"/>
    <w:basedOn w:val="DefaultParagraphFont"/>
    <w:rsid w:val="00392B8E"/>
  </w:style>
  <w:style w:type="paragraph" w:customStyle="1" w:styleId="font--body">
    <w:name w:val="font--body"/>
    <w:basedOn w:val="Normal"/>
    <w:rsid w:val="00392B8E"/>
    <w:pPr>
      <w:spacing w:before="100" w:beforeAutospacing="1" w:after="100" w:afterAutospacing="1"/>
    </w:pPr>
    <w:rPr>
      <w:rFonts w:eastAsia="Times New Roman"/>
      <w:sz w:val="24"/>
    </w:rPr>
  </w:style>
  <w:style w:type="paragraph" w:customStyle="1" w:styleId="pb-xs">
    <w:name w:val="pb-xs"/>
    <w:basedOn w:val="Normal"/>
    <w:rsid w:val="00392B8E"/>
    <w:pPr>
      <w:spacing w:before="100" w:beforeAutospacing="1" w:after="100" w:afterAutospacing="1"/>
    </w:pPr>
    <w:rPr>
      <w:rFonts w:eastAsia="Times New Roman"/>
      <w:sz w:val="24"/>
    </w:rPr>
  </w:style>
  <w:style w:type="paragraph" w:customStyle="1" w:styleId="gntarbp">
    <w:name w:val="gnt_ar_b_p"/>
    <w:basedOn w:val="Normal"/>
    <w:rsid w:val="00392B8E"/>
    <w:pPr>
      <w:spacing w:before="100" w:beforeAutospacing="1" w:after="100" w:afterAutospacing="1"/>
    </w:pPr>
    <w:rPr>
      <w:rFonts w:eastAsia="Times New Roman"/>
      <w:sz w:val="24"/>
    </w:rPr>
  </w:style>
  <w:style w:type="paragraph" w:customStyle="1" w:styleId="photo-caption">
    <w:name w:val="photo-caption"/>
    <w:basedOn w:val="Normal"/>
    <w:rsid w:val="00392B8E"/>
    <w:pPr>
      <w:spacing w:before="100" w:beforeAutospacing="1" w:after="100" w:afterAutospacing="1"/>
    </w:pPr>
    <w:rPr>
      <w:rFonts w:eastAsia="Times New Roman"/>
      <w:sz w:val="24"/>
    </w:rPr>
  </w:style>
  <w:style w:type="paragraph" w:customStyle="1" w:styleId="tab-header-and-content">
    <w:name w:val="tab-header-and-content"/>
    <w:basedOn w:val="Normal"/>
    <w:rsid w:val="00392B8E"/>
    <w:pPr>
      <w:spacing w:before="100" w:beforeAutospacing="1" w:after="100" w:afterAutospacing="1"/>
    </w:pPr>
    <w:rPr>
      <w:rFonts w:eastAsia="Times New Roman"/>
      <w:sz w:val="24"/>
    </w:rPr>
  </w:style>
  <w:style w:type="paragraph" w:customStyle="1" w:styleId="counter-paragraph">
    <w:name w:val="counter-paragraph"/>
    <w:basedOn w:val="Normal"/>
    <w:rsid w:val="00392B8E"/>
    <w:pPr>
      <w:spacing w:before="100" w:beforeAutospacing="1" w:after="100" w:afterAutospacing="1"/>
    </w:pPr>
    <w:rPr>
      <w:rFonts w:eastAsia="Times New Roman"/>
      <w:sz w:val="24"/>
    </w:rPr>
  </w:style>
  <w:style w:type="character" w:customStyle="1" w:styleId="footnotereverse">
    <w:name w:val="footnotereverse"/>
    <w:basedOn w:val="DefaultParagraphFont"/>
    <w:rsid w:val="00392B8E"/>
  </w:style>
  <w:style w:type="character" w:customStyle="1" w:styleId="rollover-people">
    <w:name w:val="rollover-people"/>
    <w:basedOn w:val="DefaultParagraphFont"/>
    <w:rsid w:val="00392B8E"/>
  </w:style>
  <w:style w:type="paragraph" w:customStyle="1" w:styleId="StyleSmallTimesNewRoman11ptBoldThickunderlineBorder1">
    <w:name w:val="Style Small + Times New Roman 11 pt Bold Thick underline Border...1"/>
    <w:link w:val="StyleSmallTimesNewRoman11ptBoldThickunderlineBorder1Char"/>
    <w:rsid w:val="00392B8E"/>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392B8E"/>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392B8E"/>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392B8E"/>
    <w:rPr>
      <w:rFonts w:eastAsia="Times New Roman"/>
      <w:b/>
      <w:bCs/>
      <w:sz w:val="22"/>
      <w:u w:val="thick"/>
    </w:rPr>
  </w:style>
  <w:style w:type="paragraph" w:customStyle="1" w:styleId="StyleSmallTimesNewRoman11pt">
    <w:name w:val="Style Small + Times New Roman 11 pt"/>
    <w:link w:val="StyleSmallTimesNewRoman11ptChar"/>
    <w:rsid w:val="00392B8E"/>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392B8E"/>
    <w:rPr>
      <w:rFonts w:eastAsia="Times New Roman"/>
      <w:sz w:val="22"/>
    </w:rPr>
  </w:style>
  <w:style w:type="paragraph" w:customStyle="1" w:styleId="StyleSmallTimesNewRoman11ptThickunderline">
    <w:name w:val="Style Small + Times New Roman 11 pt Thick underline"/>
    <w:link w:val="StyleSmallTimesNewRoman11ptThickunderlineChar"/>
    <w:rsid w:val="00392B8E"/>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392B8E"/>
    <w:rPr>
      <w:rFonts w:eastAsia="Times New Roman"/>
      <w:sz w:val="22"/>
      <w:u w:val="thick"/>
    </w:rPr>
  </w:style>
  <w:style w:type="character" w:customStyle="1" w:styleId="SmallTextChar3">
    <w:name w:val="Small Text Char"/>
    <w:aliases w:val="Medium Grid 2 Char,Very Small Text Char"/>
    <w:basedOn w:val="DefaultParagraphFont"/>
    <w:uiPriority w:val="99"/>
    <w:rsid w:val="00392B8E"/>
    <w:rPr>
      <w:rFonts w:eastAsia="MS Mincho"/>
      <w:sz w:val="15"/>
      <w:szCs w:val="24"/>
      <w:lang w:eastAsia="ja-JP"/>
    </w:rPr>
  </w:style>
  <w:style w:type="paragraph" w:customStyle="1" w:styleId="article-text">
    <w:name w:val="article-text"/>
    <w:basedOn w:val="Normal"/>
    <w:rsid w:val="00392B8E"/>
    <w:pPr>
      <w:spacing w:before="100" w:beforeAutospacing="1" w:after="100" w:afterAutospacing="1"/>
    </w:pPr>
    <w:rPr>
      <w:rFonts w:eastAsia="Times New Roman"/>
      <w:sz w:val="24"/>
    </w:rPr>
  </w:style>
  <w:style w:type="character" w:customStyle="1" w:styleId="Style11ptBorderSinglesolidlineAuto05ptLinewidth">
    <w:name w:val="Style 11 pt Border: : (Single solid line Auto  0.5 pt Line width)"/>
    <w:rsid w:val="00392B8E"/>
    <w:rPr>
      <w:sz w:val="20"/>
      <w:bdr w:val="single" w:sz="4" w:space="0" w:color="auto" w:frame="1"/>
    </w:rPr>
  </w:style>
  <w:style w:type="character" w:customStyle="1" w:styleId="StyleLatinGaramondUnderline">
    <w:name w:val="Style (Latin) Garamond Underline"/>
    <w:rsid w:val="00392B8E"/>
    <w:rPr>
      <w:rFonts w:ascii="Times New Roman" w:hAnsi="Times New Roman"/>
      <w:sz w:val="20"/>
      <w:u w:val="single"/>
    </w:rPr>
  </w:style>
  <w:style w:type="character" w:customStyle="1" w:styleId="StyleLatinGaramond">
    <w:name w:val="Style (Latin) Garamond"/>
    <w:rsid w:val="00392B8E"/>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392B8E"/>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392B8E"/>
    <w:rPr>
      <w:rFonts w:ascii="Times" w:eastAsia="Times New Roman" w:hAnsi="Times" w:cs="Arial"/>
      <w:sz w:val="22"/>
      <w:szCs w:val="28"/>
      <w:u w:val="single"/>
    </w:rPr>
  </w:style>
  <w:style w:type="paragraph" w:customStyle="1" w:styleId="HeaderStyle">
    <w:name w:val="Header Style"/>
    <w:basedOn w:val="Normal"/>
    <w:rsid w:val="00392B8E"/>
    <w:pPr>
      <w:jc w:val="center"/>
    </w:pPr>
    <w:rPr>
      <w:rFonts w:eastAsia="Times New Roman"/>
      <w:b/>
      <w:sz w:val="24"/>
      <w:szCs w:val="20"/>
      <w:u w:val="single"/>
    </w:rPr>
  </w:style>
  <w:style w:type="character" w:customStyle="1" w:styleId="CardChar21">
    <w:name w:val="Card Char2"/>
    <w:basedOn w:val="DefaultParagraphFont"/>
    <w:rsid w:val="00392B8E"/>
    <w:rPr>
      <w:rFonts w:ascii="Times New Roman" w:eastAsia="Times New Roman" w:hAnsi="Times New Roman" w:cs="Times New Roman"/>
      <w:bCs/>
      <w:color w:val="000000"/>
      <w:sz w:val="20"/>
      <w:szCs w:val="20"/>
    </w:rPr>
  </w:style>
  <w:style w:type="character" w:customStyle="1" w:styleId="A17">
    <w:name w:val="A17"/>
    <w:rsid w:val="00392B8E"/>
    <w:rPr>
      <w:rFonts w:cs="Baskerville"/>
      <w:color w:val="000000"/>
      <w:sz w:val="12"/>
      <w:szCs w:val="12"/>
    </w:rPr>
  </w:style>
  <w:style w:type="paragraph" w:customStyle="1" w:styleId="Pa19">
    <w:name w:val="Pa19"/>
    <w:basedOn w:val="Normal"/>
    <w:next w:val="Normal"/>
    <w:rsid w:val="00392B8E"/>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392B8E"/>
    <w:pPr>
      <w:autoSpaceDE w:val="0"/>
      <w:autoSpaceDN w:val="0"/>
      <w:adjustRightInd w:val="0"/>
      <w:spacing w:line="441" w:lineRule="atLeast"/>
    </w:pPr>
    <w:rPr>
      <w:rFonts w:ascii="Baskerville" w:eastAsia="Times New Roman" w:hAnsi="Baskerville"/>
      <w:sz w:val="24"/>
    </w:rPr>
  </w:style>
  <w:style w:type="character" w:customStyle="1" w:styleId="A14">
    <w:name w:val="A14"/>
    <w:rsid w:val="00392B8E"/>
    <w:rPr>
      <w:rFonts w:ascii="Frutiger 45 Light" w:hAnsi="Frutiger 45 Light" w:cs="Frutiger 45 Light"/>
      <w:b/>
      <w:bCs/>
      <w:i/>
      <w:iCs/>
      <w:color w:val="000000"/>
      <w:sz w:val="36"/>
      <w:szCs w:val="36"/>
    </w:rPr>
  </w:style>
  <w:style w:type="character" w:customStyle="1" w:styleId="A20">
    <w:name w:val="A20"/>
    <w:rsid w:val="00392B8E"/>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392B8E"/>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392B8E"/>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392B8E"/>
    <w:rPr>
      <w:rFonts w:cs="Arial"/>
      <w:b/>
      <w:bCs/>
      <w:sz w:val="24"/>
      <w:szCs w:val="26"/>
      <w:lang w:val="en-US" w:eastAsia="en-US" w:bidi="ar-SA"/>
    </w:rPr>
  </w:style>
  <w:style w:type="character" w:customStyle="1" w:styleId="brief-smalltext0">
    <w:name w:val="brief-smalltext"/>
    <w:basedOn w:val="DefaultParagraphFont"/>
    <w:rsid w:val="00392B8E"/>
  </w:style>
  <w:style w:type="paragraph" w:customStyle="1" w:styleId="Coverintroduction">
    <w:name w:val="Cover introduction"/>
    <w:basedOn w:val="Default"/>
    <w:next w:val="Default"/>
    <w:rsid w:val="00392B8E"/>
    <w:rPr>
      <w:rFonts w:ascii="Arial" w:hAnsi="Arial"/>
      <w:color w:val="auto"/>
    </w:rPr>
  </w:style>
  <w:style w:type="character" w:customStyle="1" w:styleId="style53">
    <w:name w:val="style5"/>
    <w:basedOn w:val="DefaultParagraphFont"/>
    <w:rsid w:val="00392B8E"/>
  </w:style>
  <w:style w:type="character" w:customStyle="1" w:styleId="TagCharCharCharCharCharChar">
    <w:name w:val="Tag Char Char Char Char Char Char"/>
    <w:rsid w:val="00392B8E"/>
    <w:rPr>
      <w:rFonts w:cs="Arial"/>
      <w:b/>
      <w:bCs/>
      <w:sz w:val="24"/>
      <w:szCs w:val="26"/>
      <w:lang w:val="en-US" w:eastAsia="en-US" w:bidi="ar-SA"/>
    </w:rPr>
  </w:style>
  <w:style w:type="character" w:customStyle="1" w:styleId="pmterms3">
    <w:name w:val="pmterms3"/>
    <w:basedOn w:val="DefaultParagraphFont"/>
    <w:rsid w:val="00392B8E"/>
  </w:style>
  <w:style w:type="character" w:customStyle="1" w:styleId="interiorheadline">
    <w:name w:val="interiorheadline"/>
    <w:basedOn w:val="DefaultParagraphFont"/>
    <w:rsid w:val="00392B8E"/>
  </w:style>
  <w:style w:type="character" w:customStyle="1" w:styleId="Heading31CharCharCharChar1">
    <w:name w:val="Heading 31 Char Char Char Char1"/>
    <w:rsid w:val="00392B8E"/>
    <w:rPr>
      <w:rFonts w:cs="Arial"/>
      <w:b/>
      <w:bCs/>
      <w:sz w:val="24"/>
      <w:szCs w:val="26"/>
      <w:lang w:val="en-US" w:eastAsia="en-US" w:bidi="ar-SA"/>
    </w:rPr>
  </w:style>
  <w:style w:type="character" w:customStyle="1" w:styleId="Heading31CharCharChar">
    <w:name w:val="Heading 31 Char Char Char"/>
    <w:rsid w:val="00392B8E"/>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392B8E"/>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392B8E"/>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rsid w:val="00392B8E"/>
    <w:rPr>
      <w:rFonts w:eastAsia="MS Mincho"/>
      <w:b/>
      <w:u w:val="single"/>
    </w:rPr>
  </w:style>
  <w:style w:type="character" w:customStyle="1" w:styleId="BoldandUnderlineCharChar1CharChar">
    <w:name w:val="Bold and Underline Char Char1 Char Char"/>
    <w:basedOn w:val="DefaultParagraphFont"/>
    <w:link w:val="BoldandUnderlineCharChar1Char"/>
    <w:rsid w:val="00392B8E"/>
    <w:rPr>
      <w:rFonts w:ascii="Calibri" w:eastAsia="MS Mincho" w:hAnsi="Calibri" w:cs="Calibri"/>
      <w:b/>
      <w:sz w:val="22"/>
      <w:u w:val="single"/>
    </w:rPr>
  </w:style>
  <w:style w:type="character" w:customStyle="1" w:styleId="author-bio-box">
    <w:name w:val="author-bio-box"/>
    <w:basedOn w:val="DefaultParagraphFont"/>
    <w:rsid w:val="00392B8E"/>
  </w:style>
  <w:style w:type="character" w:customStyle="1" w:styleId="TagsChar">
    <w:name w:val="Tags Char"/>
    <w:aliases w:val="tags Char,No Spacing2 Char,No Spacing21 Char,No Spacing1111 Char"/>
    <w:basedOn w:val="DefaultParagraphFont"/>
    <w:qFormat/>
    <w:rsid w:val="00392B8E"/>
    <w:rPr>
      <w:rFonts w:ascii="Georgia" w:eastAsia="Calibri" w:hAnsi="Georgia" w:cs="Times New Roman"/>
      <w:b/>
      <w:sz w:val="24"/>
    </w:rPr>
  </w:style>
  <w:style w:type="paragraph" w:customStyle="1" w:styleId="CitationCharChar">
    <w:name w:val="Citation Char Char"/>
    <w:basedOn w:val="Normal"/>
    <w:uiPriority w:val="6"/>
    <w:qFormat/>
    <w:rsid w:val="00392B8E"/>
    <w:pPr>
      <w:ind w:left="1440" w:right="1440"/>
    </w:pPr>
    <w:rPr>
      <w:bCs/>
      <w:u w:val="single"/>
    </w:rPr>
  </w:style>
  <w:style w:type="character" w:customStyle="1" w:styleId="SubtitleChar2">
    <w:name w:val="Subtitle Char2"/>
    <w:basedOn w:val="DefaultParagraphFont"/>
    <w:uiPriority w:val="11"/>
    <w:rsid w:val="00392B8E"/>
    <w:rPr>
      <w:rFonts w:eastAsiaTheme="minorEastAsia"/>
      <w:color w:val="5A5A5A" w:themeColor="text1" w:themeTint="A5"/>
      <w:spacing w:val="15"/>
    </w:rPr>
  </w:style>
  <w:style w:type="paragraph" w:customStyle="1" w:styleId="type">
    <w:name w:val="type"/>
    <w:basedOn w:val="Normal"/>
    <w:qFormat/>
    <w:rsid w:val="00392B8E"/>
    <w:pPr>
      <w:spacing w:before="100" w:beforeAutospacing="1" w:after="100" w:afterAutospacing="1"/>
    </w:pPr>
    <w:rPr>
      <w:rFonts w:eastAsia="Times New Roman"/>
    </w:rPr>
  </w:style>
  <w:style w:type="character" w:customStyle="1" w:styleId="abodyblack3">
    <w:name w:val="abodyblack3"/>
    <w:basedOn w:val="DefaultParagraphFont"/>
    <w:rsid w:val="00392B8E"/>
  </w:style>
  <w:style w:type="character" w:customStyle="1" w:styleId="TitleChar2">
    <w:name w:val="Title Char2"/>
    <w:basedOn w:val="DefaultParagraphFont"/>
    <w:uiPriority w:val="5"/>
    <w:qFormat/>
    <w:locked/>
    <w:rsid w:val="00392B8E"/>
    <w:rPr>
      <w:b/>
      <w:bCs/>
      <w:u w:val="single"/>
    </w:rPr>
  </w:style>
  <w:style w:type="character" w:customStyle="1" w:styleId="cit-first-element">
    <w:name w:val="cit-first-element"/>
    <w:basedOn w:val="DefaultParagraphFont"/>
    <w:rsid w:val="00392B8E"/>
  </w:style>
  <w:style w:type="paragraph" w:customStyle="1" w:styleId="TableParagraph">
    <w:name w:val="Table Paragraph"/>
    <w:basedOn w:val="Normal"/>
    <w:uiPriority w:val="1"/>
    <w:qFormat/>
    <w:rsid w:val="00392B8E"/>
    <w:pPr>
      <w:widowControl w:val="0"/>
    </w:pPr>
    <w:rPr>
      <w:rFonts w:asciiTheme="minorHAnsi" w:hAnsiTheme="minorHAnsi"/>
    </w:rPr>
  </w:style>
  <w:style w:type="character" w:customStyle="1" w:styleId="UnderlineChar5">
    <w:name w:val="UnderlineChar"/>
    <w:rsid w:val="00392B8E"/>
    <w:rPr>
      <w:sz w:val="24"/>
      <w:u w:val="single"/>
      <w:shd w:val="clear" w:color="auto" w:fill="auto"/>
    </w:rPr>
  </w:style>
  <w:style w:type="character" w:customStyle="1" w:styleId="m1341753421140884995gmail-styleunderline">
    <w:name w:val="m_1341753421140884995gmail-styleunderline"/>
    <w:basedOn w:val="DefaultParagraphFont"/>
    <w:rsid w:val="00392B8E"/>
  </w:style>
  <w:style w:type="paragraph" w:styleId="BodyTextFirstIndent2">
    <w:name w:val="Body Text First Indent 2"/>
    <w:aliases w:val="8 Point Font"/>
    <w:basedOn w:val="BodyTextIndent"/>
    <w:link w:val="BodyTextFirstIndent2Char"/>
    <w:qFormat/>
    <w:rsid w:val="00392B8E"/>
    <w:pPr>
      <w:autoSpaceDE/>
      <w:autoSpaceDN/>
      <w:adjustRightInd/>
      <w:spacing w:after="120"/>
    </w:pPr>
    <w:rPr>
      <w:rFonts w:eastAsiaTheme="minorHAnsi"/>
      <w:sz w:val="16"/>
      <w:szCs w:val="22"/>
    </w:rPr>
  </w:style>
  <w:style w:type="character" w:customStyle="1" w:styleId="BodyTextFirstIndent2Char">
    <w:name w:val="Body Text First Indent 2 Char"/>
    <w:aliases w:val="8 Point Font Char"/>
    <w:basedOn w:val="BodyTextIndentChar"/>
    <w:link w:val="BodyTextFirstIndent2"/>
    <w:rsid w:val="00392B8E"/>
    <w:rPr>
      <w:rFonts w:ascii="Times New Roman" w:eastAsiaTheme="minorHAnsi" w:hAnsi="Times New Roman" w:cs="Times New Roman"/>
      <w:sz w:val="16"/>
      <w:szCs w:val="22"/>
    </w:rPr>
  </w:style>
  <w:style w:type="character" w:customStyle="1" w:styleId="m-4779788222740640853gmail-style13ptbold">
    <w:name w:val="m_-4779788222740640853gmail-style13ptbold"/>
    <w:basedOn w:val="DefaultParagraphFont"/>
    <w:rsid w:val="00392B8E"/>
  </w:style>
  <w:style w:type="character" w:customStyle="1" w:styleId="m-4779788222740640853gmail-styleunderline">
    <w:name w:val="m_-4779788222740640853gmail-styleunderline"/>
    <w:basedOn w:val="DefaultParagraphFont"/>
    <w:rsid w:val="00392B8E"/>
  </w:style>
  <w:style w:type="paragraph" w:customStyle="1" w:styleId="m-6141792299627414980gmail-msolistparagraph">
    <w:name w:val="m_-6141792299627414980gmail-msolistparagraph"/>
    <w:basedOn w:val="Normal"/>
    <w:rsid w:val="00392B8E"/>
    <w:pPr>
      <w:spacing w:before="100" w:beforeAutospacing="1" w:after="100" w:afterAutospacing="1"/>
    </w:pPr>
    <w:rPr>
      <w:rFonts w:eastAsia="Times New Roman"/>
      <w:sz w:val="24"/>
    </w:rPr>
  </w:style>
  <w:style w:type="paragraph" w:customStyle="1" w:styleId="m-8873710502535438992gmail-msonormal">
    <w:name w:val="m_-8873710502535438992gmail-msonormal"/>
    <w:basedOn w:val="Normal"/>
    <w:rsid w:val="00392B8E"/>
    <w:pPr>
      <w:spacing w:before="100" w:beforeAutospacing="1" w:after="100" w:afterAutospacing="1"/>
    </w:pPr>
    <w:rPr>
      <w:rFonts w:eastAsia="Times New Roman"/>
      <w:sz w:val="24"/>
    </w:rPr>
  </w:style>
  <w:style w:type="character" w:customStyle="1" w:styleId="m-8873710502535438992gmail-style13ptbold">
    <w:name w:val="m_-8873710502535438992gmail-style13ptbold"/>
    <w:basedOn w:val="DefaultParagraphFont"/>
    <w:rsid w:val="00392B8E"/>
  </w:style>
  <w:style w:type="character" w:customStyle="1" w:styleId="m-8873710502535438992gmail-styleunderline">
    <w:name w:val="m_-8873710502535438992gmail-styleunderline"/>
    <w:basedOn w:val="DefaultParagraphFont"/>
    <w:rsid w:val="00392B8E"/>
  </w:style>
  <w:style w:type="character" w:customStyle="1" w:styleId="standing">
    <w:name w:val="standing"/>
    <w:basedOn w:val="DefaultParagraphFont"/>
    <w:rsid w:val="00392B8E"/>
  </w:style>
  <w:style w:type="paragraph" w:customStyle="1" w:styleId="dcr-s23rjr">
    <w:name w:val="dcr-s23rjr"/>
    <w:basedOn w:val="Normal"/>
    <w:rsid w:val="00392B8E"/>
    <w:pPr>
      <w:spacing w:before="100" w:beforeAutospacing="1" w:after="100" w:afterAutospacing="1"/>
    </w:pPr>
    <w:rPr>
      <w:rFonts w:eastAsia="Times New Roman"/>
      <w:sz w:val="24"/>
    </w:rPr>
  </w:style>
  <w:style w:type="character" w:customStyle="1" w:styleId="dcr-19x4pdv">
    <w:name w:val="dcr-19x4pdv"/>
    <w:basedOn w:val="DefaultParagraphFont"/>
    <w:rsid w:val="00392B8E"/>
  </w:style>
  <w:style w:type="paragraph" w:customStyle="1" w:styleId="header-menu-item">
    <w:name w:val="header-menu-item"/>
    <w:basedOn w:val="Normal"/>
    <w:rsid w:val="00392B8E"/>
    <w:pPr>
      <w:spacing w:before="100" w:beforeAutospacing="1" w:after="100" w:afterAutospacing="1"/>
    </w:pPr>
    <w:rPr>
      <w:rFonts w:eastAsia="Times New Roman"/>
      <w:sz w:val="24"/>
    </w:rPr>
  </w:style>
  <w:style w:type="character" w:customStyle="1" w:styleId="subscribe--long">
    <w:name w:val="subscribe--long"/>
    <w:basedOn w:val="DefaultParagraphFont"/>
    <w:rsid w:val="00392B8E"/>
  </w:style>
  <w:style w:type="paragraph" w:customStyle="1" w:styleId="header-alt-title">
    <w:name w:val="header-alt-title"/>
    <w:basedOn w:val="Normal"/>
    <w:rsid w:val="00392B8E"/>
    <w:pPr>
      <w:spacing w:before="100" w:beforeAutospacing="1" w:after="100" w:afterAutospacing="1"/>
    </w:pPr>
    <w:rPr>
      <w:rFonts w:eastAsia="Times New Roman"/>
      <w:sz w:val="24"/>
    </w:rPr>
  </w:style>
  <w:style w:type="character" w:customStyle="1" w:styleId="department-title">
    <w:name w:val="department-title"/>
    <w:basedOn w:val="DefaultParagraphFont"/>
    <w:rsid w:val="00392B8E"/>
  </w:style>
  <w:style w:type="character" w:customStyle="1" w:styleId="header-alt-titledesktop">
    <w:name w:val="header-alt-title__desktop"/>
    <w:basedOn w:val="DefaultParagraphFont"/>
    <w:rsid w:val="00392B8E"/>
  </w:style>
  <w:style w:type="character" w:customStyle="1" w:styleId="share-title">
    <w:name w:val="share-title"/>
    <w:basedOn w:val="DefaultParagraphFont"/>
    <w:rsid w:val="00392B8E"/>
  </w:style>
  <w:style w:type="character" w:customStyle="1" w:styleId="pull-quote-sidebar">
    <w:name w:val="pull-quote-sidebar"/>
    <w:basedOn w:val="DefaultParagraphFont"/>
    <w:rsid w:val="00392B8E"/>
  </w:style>
  <w:style w:type="paragraph" w:customStyle="1" w:styleId="heading-container">
    <w:name w:val="heading-container"/>
    <w:basedOn w:val="Normal"/>
    <w:rsid w:val="00392B8E"/>
    <w:pPr>
      <w:spacing w:before="100" w:beforeAutospacing="1" w:after="100" w:afterAutospacing="1"/>
    </w:pPr>
    <w:rPr>
      <w:rFonts w:eastAsia="Times New Roman"/>
      <w:sz w:val="24"/>
    </w:rPr>
  </w:style>
  <w:style w:type="paragraph" w:customStyle="1" w:styleId="dek">
    <w:name w:val="dek"/>
    <w:basedOn w:val="Normal"/>
    <w:uiPriority w:val="99"/>
    <w:rsid w:val="00392B8E"/>
    <w:pPr>
      <w:spacing w:before="100" w:beforeAutospacing="1" w:after="100" w:afterAutospacing="1"/>
    </w:pPr>
    <w:rPr>
      <w:rFonts w:eastAsia="Times New Roman"/>
      <w:sz w:val="24"/>
    </w:rPr>
  </w:style>
  <w:style w:type="paragraph" w:customStyle="1" w:styleId="calerts-tagsalert">
    <w:name w:val="calerts-tags__alert"/>
    <w:basedOn w:val="Normal"/>
    <w:rsid w:val="00392B8E"/>
    <w:pPr>
      <w:spacing w:before="100" w:beforeAutospacing="1" w:after="100" w:afterAutospacing="1"/>
    </w:pPr>
    <w:rPr>
      <w:rFonts w:eastAsia="Times New Roman"/>
      <w:sz w:val="24"/>
    </w:rPr>
  </w:style>
  <w:style w:type="character" w:customStyle="1" w:styleId="calerts-tagsalert-headline">
    <w:name w:val="calerts-tags__alert-headline"/>
    <w:basedOn w:val="DefaultParagraphFont"/>
    <w:rsid w:val="00392B8E"/>
  </w:style>
  <w:style w:type="character" w:customStyle="1" w:styleId="calerts-tagsalert-body">
    <w:name w:val="calerts-tags__alert-body"/>
    <w:basedOn w:val="DefaultParagraphFont"/>
    <w:rsid w:val="00392B8E"/>
  </w:style>
  <w:style w:type="paragraph" w:customStyle="1" w:styleId="fp-trending-content">
    <w:name w:val="fp-trending-content"/>
    <w:basedOn w:val="Normal"/>
    <w:rsid w:val="00392B8E"/>
    <w:pPr>
      <w:spacing w:before="100" w:beforeAutospacing="1" w:after="100" w:afterAutospacing="1"/>
    </w:pPr>
    <w:rPr>
      <w:rFonts w:eastAsia="Times New Roman"/>
      <w:sz w:val="24"/>
    </w:rPr>
  </w:style>
  <w:style w:type="paragraph" w:customStyle="1" w:styleId="signup-prompt">
    <w:name w:val="signup-prompt"/>
    <w:basedOn w:val="Normal"/>
    <w:rsid w:val="00392B8E"/>
    <w:pPr>
      <w:spacing w:before="100" w:beforeAutospacing="1" w:after="100" w:afterAutospacing="1"/>
    </w:pPr>
    <w:rPr>
      <w:rFonts w:eastAsia="Times New Roman"/>
      <w:sz w:val="24"/>
    </w:rPr>
  </w:style>
  <w:style w:type="paragraph" w:customStyle="1" w:styleId="menu-item">
    <w:name w:val="menu-item"/>
    <w:basedOn w:val="Normal"/>
    <w:rsid w:val="00392B8E"/>
    <w:pPr>
      <w:spacing w:before="100" w:beforeAutospacing="1" w:after="100" w:afterAutospacing="1"/>
    </w:pPr>
    <w:rPr>
      <w:rFonts w:eastAsia="Times New Roman"/>
      <w:sz w:val="24"/>
    </w:rPr>
  </w:style>
  <w:style w:type="character" w:customStyle="1" w:styleId="nlmetal">
    <w:name w:val="nlm_etal"/>
    <w:basedOn w:val="DefaultParagraphFont"/>
    <w:rsid w:val="00392B8E"/>
  </w:style>
  <w:style w:type="character" w:customStyle="1" w:styleId="nlmyear">
    <w:name w:val="nlm_year"/>
    <w:basedOn w:val="DefaultParagraphFont"/>
    <w:rsid w:val="00392B8E"/>
  </w:style>
  <w:style w:type="character" w:customStyle="1" w:styleId="nlmpublisher-loc">
    <w:name w:val="nlm_publisher-loc"/>
    <w:basedOn w:val="DefaultParagraphFont"/>
    <w:rsid w:val="00392B8E"/>
  </w:style>
  <w:style w:type="character" w:customStyle="1" w:styleId="nlmpublisher-name">
    <w:name w:val="nlm_publisher-name"/>
    <w:basedOn w:val="DefaultParagraphFont"/>
    <w:rsid w:val="00392B8E"/>
  </w:style>
  <w:style w:type="character" w:customStyle="1" w:styleId="captionlabel">
    <w:name w:val="captionlabel"/>
    <w:basedOn w:val="DefaultParagraphFont"/>
    <w:rsid w:val="00392B8E"/>
  </w:style>
  <w:style w:type="character" w:customStyle="1" w:styleId="to4-socialtitle">
    <w:name w:val="to4-social__title"/>
    <w:basedOn w:val="DefaultParagraphFont"/>
    <w:rsid w:val="00392B8E"/>
  </w:style>
  <w:style w:type="character" w:customStyle="1" w:styleId="meta-label">
    <w:name w:val="meta-label"/>
    <w:basedOn w:val="DefaultParagraphFont"/>
    <w:rsid w:val="00392B8E"/>
  </w:style>
  <w:style w:type="paragraph" w:customStyle="1" w:styleId="gfield">
    <w:name w:val="gfield"/>
    <w:basedOn w:val="Normal"/>
    <w:rsid w:val="00392B8E"/>
    <w:pPr>
      <w:spacing w:before="100" w:beforeAutospacing="1" w:after="100" w:afterAutospacing="1"/>
    </w:pPr>
    <w:rPr>
      <w:rFonts w:eastAsia="Times New Roman"/>
      <w:sz w:val="24"/>
    </w:rPr>
  </w:style>
  <w:style w:type="character" w:customStyle="1" w:styleId="dcr-l6t30p">
    <w:name w:val="dcr-l6t30p"/>
    <w:basedOn w:val="DefaultParagraphFont"/>
    <w:rsid w:val="00392B8E"/>
  </w:style>
  <w:style w:type="paragraph" w:customStyle="1" w:styleId="dcr-i43ppq">
    <w:name w:val="dcr-i43ppq"/>
    <w:basedOn w:val="Normal"/>
    <w:rsid w:val="00392B8E"/>
    <w:pPr>
      <w:spacing w:before="100" w:beforeAutospacing="1" w:after="100" w:afterAutospacing="1"/>
    </w:pPr>
    <w:rPr>
      <w:rFonts w:eastAsia="Times New Roman"/>
      <w:sz w:val="24"/>
    </w:rPr>
  </w:style>
  <w:style w:type="character" w:customStyle="1" w:styleId="amp-wp-fe3f5cc">
    <w:name w:val="amp-wp-fe3f5cc"/>
    <w:basedOn w:val="DefaultParagraphFont"/>
    <w:rsid w:val="00392B8E"/>
  </w:style>
  <w:style w:type="paragraph" w:customStyle="1" w:styleId="clay-paragraph">
    <w:name w:val="clay-paragraph"/>
    <w:basedOn w:val="Normal"/>
    <w:rsid w:val="00392B8E"/>
    <w:pPr>
      <w:spacing w:before="100" w:beforeAutospacing="1" w:after="100" w:afterAutospacing="1"/>
    </w:pPr>
    <w:rPr>
      <w:rFonts w:eastAsia="Times New Roman"/>
      <w:sz w:val="24"/>
    </w:rPr>
  </w:style>
  <w:style w:type="paragraph" w:customStyle="1" w:styleId="has-dropcap">
    <w:name w:val="has-dropcap"/>
    <w:basedOn w:val="Normal"/>
    <w:rsid w:val="00392B8E"/>
    <w:pPr>
      <w:spacing w:before="100" w:beforeAutospacing="1" w:after="100" w:afterAutospacing="1"/>
    </w:pPr>
    <w:rPr>
      <w:rFonts w:eastAsia="Times New Roman"/>
      <w:sz w:val="24"/>
    </w:rPr>
  </w:style>
  <w:style w:type="paragraph" w:customStyle="1" w:styleId="paywall">
    <w:name w:val="paywall"/>
    <w:basedOn w:val="Normal"/>
    <w:rsid w:val="00392B8E"/>
    <w:pPr>
      <w:spacing w:before="100" w:beforeAutospacing="1" w:after="100" w:afterAutospacing="1"/>
    </w:pPr>
    <w:rPr>
      <w:rFonts w:eastAsia="Times New Roman"/>
      <w:sz w:val="24"/>
    </w:rPr>
  </w:style>
  <w:style w:type="character" w:customStyle="1" w:styleId="basewrap-sc-twddq">
    <w:name w:val="basewrap-sc-twddq"/>
    <w:basedOn w:val="DefaultParagraphFont"/>
    <w:rsid w:val="00392B8E"/>
  </w:style>
  <w:style w:type="paragraph" w:customStyle="1" w:styleId="basewrap-sc-twddq1">
    <w:name w:val="basewrap-sc-twddq1"/>
    <w:basedOn w:val="Normal"/>
    <w:rsid w:val="00392B8E"/>
    <w:pPr>
      <w:spacing w:before="100" w:beforeAutospacing="1" w:after="100" w:afterAutospacing="1"/>
    </w:pPr>
    <w:rPr>
      <w:rFonts w:eastAsia="Times New Roman"/>
      <w:sz w:val="24"/>
    </w:rPr>
  </w:style>
  <w:style w:type="character" w:customStyle="1" w:styleId="ad-label">
    <w:name w:val="ad-label"/>
    <w:basedOn w:val="DefaultParagraphFont"/>
    <w:rsid w:val="00392B8E"/>
  </w:style>
  <w:style w:type="character" w:customStyle="1" w:styleId="skimlinks-unlinked">
    <w:name w:val="skimlinks-unlinked"/>
    <w:basedOn w:val="DefaultParagraphFont"/>
    <w:rsid w:val="00392B8E"/>
  </w:style>
  <w:style w:type="paragraph" w:customStyle="1" w:styleId="signin-button">
    <w:name w:val="signin-button"/>
    <w:basedOn w:val="Normal"/>
    <w:rsid w:val="00392B8E"/>
    <w:pPr>
      <w:spacing w:before="100" w:beforeAutospacing="1" w:after="100" w:afterAutospacing="1"/>
    </w:pPr>
    <w:rPr>
      <w:rFonts w:eastAsia="Times New Roman"/>
      <w:sz w:val="24"/>
    </w:rPr>
  </w:style>
  <w:style w:type="paragraph" w:customStyle="1" w:styleId="heading-list">
    <w:name w:val="heading-list"/>
    <w:basedOn w:val="Normal"/>
    <w:rsid w:val="00392B8E"/>
    <w:pPr>
      <w:spacing w:before="100" w:beforeAutospacing="1" w:after="100" w:afterAutospacing="1"/>
    </w:pPr>
    <w:rPr>
      <w:rFonts w:eastAsia="Times New Roman"/>
      <w:sz w:val="24"/>
    </w:rPr>
  </w:style>
  <w:style w:type="character" w:customStyle="1" w:styleId="desktop">
    <w:name w:val="desktop"/>
    <w:basedOn w:val="DefaultParagraphFont"/>
    <w:rsid w:val="00392B8E"/>
  </w:style>
  <w:style w:type="paragraph" w:customStyle="1" w:styleId="breadcrumb-item">
    <w:name w:val="breadcrumb-item"/>
    <w:basedOn w:val="Normal"/>
    <w:rsid w:val="00392B8E"/>
    <w:pPr>
      <w:spacing w:before="100" w:beforeAutospacing="1" w:after="100" w:afterAutospacing="1"/>
    </w:pPr>
    <w:rPr>
      <w:rFonts w:eastAsia="Times New Roman"/>
      <w:sz w:val="24"/>
    </w:rPr>
  </w:style>
  <w:style w:type="character" w:customStyle="1" w:styleId="breadcrumb-title">
    <w:name w:val="breadcrumb-title"/>
    <w:basedOn w:val="DefaultParagraphFont"/>
    <w:rsid w:val="00392B8E"/>
  </w:style>
  <w:style w:type="character" w:customStyle="1" w:styleId="jw-volume-update">
    <w:name w:val="jw-volume-update"/>
    <w:basedOn w:val="DefaultParagraphFont"/>
    <w:rsid w:val="00392B8E"/>
  </w:style>
  <w:style w:type="paragraph" w:customStyle="1" w:styleId="author-feedback-text">
    <w:name w:val="author-feedback-text"/>
    <w:basedOn w:val="Normal"/>
    <w:rsid w:val="00392B8E"/>
    <w:pPr>
      <w:spacing w:before="100" w:beforeAutospacing="1" w:after="100" w:afterAutospacing="1"/>
    </w:pPr>
    <w:rPr>
      <w:rFonts w:eastAsia="Times New Roman"/>
      <w:sz w:val="24"/>
    </w:rPr>
  </w:style>
  <w:style w:type="character" w:customStyle="1" w:styleId="sssh">
    <w:name w:val="ss_sh"/>
    <w:basedOn w:val="DefaultParagraphFont"/>
    <w:rsid w:val="00392B8E"/>
  </w:style>
  <w:style w:type="character" w:customStyle="1" w:styleId="image-source-caption">
    <w:name w:val="image-source-caption"/>
    <w:basedOn w:val="DefaultParagraphFont"/>
    <w:rsid w:val="00392B8E"/>
  </w:style>
  <w:style w:type="character" w:customStyle="1" w:styleId="image-source">
    <w:name w:val="image-source"/>
    <w:basedOn w:val="DefaultParagraphFont"/>
    <w:rsid w:val="00392B8E"/>
  </w:style>
  <w:style w:type="paragraph" w:customStyle="1" w:styleId="Boldunderline2">
    <w:name w:val="Bold/underline"/>
    <w:basedOn w:val="Normal"/>
    <w:link w:val="BoldunderlineChar5"/>
    <w:autoRedefine/>
    <w:rsid w:val="00392B8E"/>
    <w:rPr>
      <w:rFonts w:ascii="SimSun" w:eastAsia="SimSun" w:hAnsi="SimSun" w:cstheme="minorBidi"/>
      <w:b/>
      <w:sz w:val="24"/>
      <w:u w:val="single"/>
      <w:lang w:eastAsia="zh-CN"/>
    </w:rPr>
  </w:style>
  <w:style w:type="character" w:customStyle="1" w:styleId="hi">
    <w:name w:val="hi"/>
    <w:basedOn w:val="DefaultParagraphFont"/>
    <w:rsid w:val="00392B8E"/>
  </w:style>
  <w:style w:type="paragraph" w:customStyle="1" w:styleId="footnotedescription">
    <w:name w:val="footnote description"/>
    <w:next w:val="Normal"/>
    <w:link w:val="footnotedescriptionChar"/>
    <w:hidden/>
    <w:rsid w:val="00392B8E"/>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392B8E"/>
    <w:rPr>
      <w:rFonts w:ascii="Times New Roman" w:eastAsia="Times New Roman" w:hAnsi="Times New Roman" w:cs="Times New Roman"/>
      <w:color w:val="000000"/>
      <w:sz w:val="16"/>
      <w:szCs w:val="22"/>
    </w:rPr>
  </w:style>
  <w:style w:type="character" w:customStyle="1" w:styleId="footnotemark">
    <w:name w:val="footnote mark"/>
    <w:hidden/>
    <w:rsid w:val="00392B8E"/>
    <w:rPr>
      <w:rFonts w:ascii="Times New Roman" w:eastAsia="Times New Roman" w:hAnsi="Times New Roman" w:cs="Times New Roman"/>
      <w:color w:val="000000"/>
      <w:sz w:val="16"/>
      <w:vertAlign w:val="superscript"/>
    </w:rPr>
  </w:style>
  <w:style w:type="character" w:customStyle="1" w:styleId="ssit">
    <w:name w:val="ss_it"/>
    <w:basedOn w:val="DefaultParagraphFont"/>
    <w:rsid w:val="00392B8E"/>
  </w:style>
  <w:style w:type="character" w:customStyle="1" w:styleId="latin24compacttimestamp-2v7xiq">
    <w:name w:val="latin24compacttimestamp-2v7xiq"/>
    <w:basedOn w:val="DefaultParagraphFont"/>
    <w:rsid w:val="00392B8E"/>
  </w:style>
  <w:style w:type="character" w:customStyle="1" w:styleId="article-classifiergap">
    <w:name w:val="article-classifier__gap"/>
    <w:basedOn w:val="DefaultParagraphFont"/>
    <w:rsid w:val="00392B8E"/>
  </w:style>
  <w:style w:type="paragraph" w:customStyle="1" w:styleId="standardeinzug">
    <w:name w:val="standardeinzug"/>
    <w:basedOn w:val="Normal"/>
    <w:rsid w:val="00392B8E"/>
    <w:pPr>
      <w:spacing w:before="100" w:beforeAutospacing="1" w:after="100" w:afterAutospacing="1"/>
    </w:pPr>
    <w:rPr>
      <w:rFonts w:eastAsia="Times New Roman"/>
      <w:sz w:val="24"/>
    </w:rPr>
  </w:style>
  <w:style w:type="character" w:customStyle="1" w:styleId="y2iqfc">
    <w:name w:val="y2iqfc"/>
    <w:basedOn w:val="DefaultParagraphFont"/>
    <w:rsid w:val="00392B8E"/>
  </w:style>
  <w:style w:type="character" w:customStyle="1" w:styleId="edited-3sfazf">
    <w:name w:val="edited-3sfazf"/>
    <w:basedOn w:val="DefaultParagraphFont"/>
    <w:rsid w:val="00392B8E"/>
  </w:style>
  <w:style w:type="character" w:customStyle="1" w:styleId="xn-money">
    <w:name w:val="xn-money"/>
    <w:basedOn w:val="DefaultParagraphFont"/>
    <w:rsid w:val="00392B8E"/>
  </w:style>
  <w:style w:type="character" w:customStyle="1" w:styleId="word">
    <w:name w:val="word"/>
    <w:basedOn w:val="DefaultParagraphFont"/>
    <w:rsid w:val="00392B8E"/>
  </w:style>
  <w:style w:type="character" w:customStyle="1" w:styleId="whitespace">
    <w:name w:val="whitespace"/>
    <w:basedOn w:val="DefaultParagraphFont"/>
    <w:rsid w:val="00392B8E"/>
  </w:style>
  <w:style w:type="character" w:customStyle="1" w:styleId="ssbf">
    <w:name w:val="ss_bf"/>
    <w:basedOn w:val="DefaultParagraphFont"/>
    <w:rsid w:val="00392B8E"/>
  </w:style>
  <w:style w:type="character" w:customStyle="1" w:styleId="external-linklast-word">
    <w:name w:val="external-link__last-word"/>
    <w:basedOn w:val="DefaultParagraphFont"/>
    <w:rsid w:val="00392B8E"/>
  </w:style>
  <w:style w:type="paragraph" w:customStyle="1" w:styleId="field-item">
    <w:name w:val="field-item"/>
    <w:basedOn w:val="Normal"/>
    <w:rsid w:val="00392B8E"/>
    <w:pPr>
      <w:spacing w:before="100" w:beforeAutospacing="1" w:after="100" w:afterAutospacing="1"/>
    </w:pPr>
    <w:rPr>
      <w:rFonts w:eastAsia="Times New Roman"/>
      <w:sz w:val="24"/>
    </w:rPr>
  </w:style>
  <w:style w:type="paragraph" w:customStyle="1" w:styleId="Emphasis0">
    <w:name w:val="!!_Emphasis"/>
    <w:basedOn w:val="Normal"/>
    <w:uiPriority w:val="20"/>
    <w:qFormat/>
    <w:rsid w:val="00392B8E"/>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 w:type="character" w:customStyle="1" w:styleId="UnresolvedMention5">
    <w:name w:val="Unresolved Mention5"/>
    <w:basedOn w:val="DefaultParagraphFont"/>
    <w:uiPriority w:val="99"/>
    <w:semiHidden/>
    <w:unhideWhenUsed/>
    <w:rsid w:val="00392B8E"/>
    <w:rPr>
      <w:color w:val="605E5C"/>
      <w:shd w:val="clear" w:color="auto" w:fill="E1DFDD"/>
    </w:rPr>
  </w:style>
  <w:style w:type="character" w:customStyle="1" w:styleId="UnresolvedMention6">
    <w:name w:val="Unresolved Mention6"/>
    <w:basedOn w:val="DefaultParagraphFont"/>
    <w:uiPriority w:val="99"/>
    <w:semiHidden/>
    <w:unhideWhenUsed/>
    <w:rsid w:val="00392B8E"/>
    <w:rPr>
      <w:color w:val="605E5C"/>
      <w:shd w:val="clear" w:color="auto" w:fill="E1DFDD"/>
    </w:rPr>
  </w:style>
  <w:style w:type="character" w:customStyle="1" w:styleId="hubidentifier">
    <w:name w:val="hub_identifier"/>
    <w:basedOn w:val="DefaultParagraphFont"/>
    <w:rsid w:val="00392B8E"/>
  </w:style>
  <w:style w:type="paragraph" w:customStyle="1" w:styleId="aufzhlungnormal">
    <w:name w:val="aufzhlungnormal"/>
    <w:basedOn w:val="Normal"/>
    <w:rsid w:val="00392B8E"/>
    <w:pPr>
      <w:spacing w:before="100" w:beforeAutospacing="1" w:after="100" w:afterAutospacing="1"/>
    </w:pPr>
    <w:rPr>
      <w:rFonts w:eastAsia="Times New Roman"/>
      <w:sz w:val="24"/>
    </w:rPr>
  </w:style>
  <w:style w:type="character" w:customStyle="1" w:styleId="auszeichnungkursiv">
    <w:name w:val="auszeichnungkursiv"/>
    <w:basedOn w:val="DefaultParagraphFont"/>
    <w:rsid w:val="00392B8E"/>
  </w:style>
  <w:style w:type="paragraph" w:customStyle="1" w:styleId="entrefilet">
    <w:name w:val="entrefilet"/>
    <w:basedOn w:val="Normal"/>
    <w:rsid w:val="00392B8E"/>
    <w:pPr>
      <w:spacing w:before="100" w:beforeAutospacing="1" w:after="100" w:afterAutospacing="1"/>
    </w:pPr>
    <w:rPr>
      <w:rFonts w:eastAsia="Times New Roman"/>
      <w:sz w:val="24"/>
    </w:rPr>
  </w:style>
  <w:style w:type="paragraph" w:customStyle="1" w:styleId="kapitelreferenzkopf">
    <w:name w:val="kapitelreferenzkopf"/>
    <w:basedOn w:val="Normal"/>
    <w:rsid w:val="00392B8E"/>
    <w:pPr>
      <w:spacing w:before="100" w:beforeAutospacing="1" w:after="100" w:afterAutospacing="1"/>
    </w:pPr>
    <w:rPr>
      <w:rFonts w:eastAsia="Times New Roman"/>
      <w:sz w:val="24"/>
    </w:rPr>
  </w:style>
  <w:style w:type="paragraph" w:customStyle="1" w:styleId="tabberschrift">
    <w:name w:val="tabberschrift"/>
    <w:basedOn w:val="Normal"/>
    <w:rsid w:val="00392B8E"/>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392B8E"/>
  </w:style>
  <w:style w:type="character" w:customStyle="1" w:styleId="m-5621139387307470627gmail-style13ptbold">
    <w:name w:val="m_-5621139387307470627gmail-style13ptbold"/>
    <w:basedOn w:val="DefaultParagraphFont"/>
    <w:rsid w:val="00392B8E"/>
  </w:style>
  <w:style w:type="character" w:customStyle="1" w:styleId="m-5621139387307470627gmail-styleunderline">
    <w:name w:val="m_-5621139387307470627gmail-styleunderline"/>
    <w:basedOn w:val="DefaultParagraphFont"/>
    <w:rsid w:val="00392B8E"/>
  </w:style>
  <w:style w:type="character" w:customStyle="1" w:styleId="m-4930835733434609408gmail-style13ptbold">
    <w:name w:val="m_-4930835733434609408gmail-style13ptbold"/>
    <w:basedOn w:val="DefaultParagraphFont"/>
    <w:rsid w:val="00392B8E"/>
  </w:style>
  <w:style w:type="character" w:customStyle="1" w:styleId="m-4930835733434609408gmail-styleunderline">
    <w:name w:val="m_-4930835733434609408gmail-styleunderline"/>
    <w:basedOn w:val="DefaultParagraphFont"/>
    <w:rsid w:val="00392B8E"/>
  </w:style>
  <w:style w:type="character" w:customStyle="1" w:styleId="m-2456650549122369157gmail-style13ptbold">
    <w:name w:val="m_-2456650549122369157gmail-style13ptbold"/>
    <w:basedOn w:val="DefaultParagraphFont"/>
    <w:rsid w:val="00392B8E"/>
  </w:style>
  <w:style w:type="character" w:customStyle="1" w:styleId="m-2456650549122369157gmail-styleunderline">
    <w:name w:val="m_-2456650549122369157gmail-styleunderline"/>
    <w:basedOn w:val="DefaultParagraphFont"/>
    <w:rsid w:val="00392B8E"/>
  </w:style>
  <w:style w:type="paragraph" w:customStyle="1" w:styleId="Second">
    <w:name w:val="Second"/>
    <w:basedOn w:val="Normal"/>
    <w:rsid w:val="00392B8E"/>
    <w:rPr>
      <w:rFonts w:eastAsia="Calibri"/>
      <w:b/>
      <w:caps/>
      <w:szCs w:val="20"/>
    </w:rPr>
  </w:style>
  <w:style w:type="paragraph" w:customStyle="1" w:styleId="cardbody0">
    <w:name w:val="cardbody"/>
    <w:basedOn w:val="Normal"/>
    <w:rsid w:val="00392B8E"/>
    <w:pPr>
      <w:spacing w:before="100" w:beforeAutospacing="1" w:after="100" w:afterAutospacing="1"/>
    </w:pPr>
    <w:rPr>
      <w:rFonts w:eastAsia="Times New Roman"/>
    </w:rPr>
  </w:style>
  <w:style w:type="character" w:customStyle="1" w:styleId="title-presub">
    <w:name w:val="title-presub"/>
    <w:basedOn w:val="DefaultParagraphFont"/>
    <w:rsid w:val="00392B8E"/>
  </w:style>
  <w:style w:type="character" w:customStyle="1" w:styleId="Subtitle3">
    <w:name w:val="Subtitle3"/>
    <w:basedOn w:val="DefaultParagraphFont"/>
    <w:rsid w:val="00392B8E"/>
  </w:style>
  <w:style w:type="character" w:customStyle="1" w:styleId="zleft">
    <w:name w:val="zleft"/>
    <w:basedOn w:val="DefaultParagraphFont"/>
    <w:rsid w:val="00392B8E"/>
  </w:style>
  <w:style w:type="character" w:customStyle="1" w:styleId="zright">
    <w:name w:val="zright"/>
    <w:basedOn w:val="DefaultParagraphFont"/>
    <w:rsid w:val="00392B8E"/>
  </w:style>
  <w:style w:type="character" w:customStyle="1" w:styleId="share-text">
    <w:name w:val="share-text"/>
    <w:basedOn w:val="DefaultParagraphFont"/>
    <w:rsid w:val="00392B8E"/>
  </w:style>
  <w:style w:type="character" w:customStyle="1" w:styleId="article-byline-reporter-list">
    <w:name w:val="article-byline-reporter-list"/>
    <w:basedOn w:val="DefaultParagraphFont"/>
    <w:rsid w:val="00392B8E"/>
  </w:style>
  <w:style w:type="character" w:customStyle="1" w:styleId="article-location">
    <w:name w:val="article-location"/>
    <w:basedOn w:val="DefaultParagraphFont"/>
    <w:rsid w:val="00392B8E"/>
  </w:style>
  <w:style w:type="character" w:customStyle="1" w:styleId="article-date-publish">
    <w:name w:val="article-date-publish"/>
    <w:basedOn w:val="DefaultParagraphFont"/>
    <w:rsid w:val="00392B8E"/>
  </w:style>
  <w:style w:type="paragraph" w:customStyle="1" w:styleId="temperature">
    <w:name w:val="temperature"/>
    <w:basedOn w:val="Normal"/>
    <w:rsid w:val="00392B8E"/>
    <w:pPr>
      <w:spacing w:before="100" w:beforeAutospacing="1" w:after="100" w:afterAutospacing="1"/>
    </w:pPr>
    <w:rPr>
      <w:rFonts w:eastAsia="Times New Roman"/>
      <w:sz w:val="24"/>
    </w:rPr>
  </w:style>
  <w:style w:type="paragraph" w:customStyle="1" w:styleId="Strong1">
    <w:name w:val="Strong1"/>
    <w:basedOn w:val="Normal"/>
    <w:rsid w:val="00392B8E"/>
    <w:pPr>
      <w:spacing w:before="100" w:beforeAutospacing="1" w:after="100" w:afterAutospacing="1"/>
    </w:pPr>
    <w:rPr>
      <w:rFonts w:eastAsia="Times New Roman"/>
      <w:sz w:val="24"/>
    </w:rPr>
  </w:style>
  <w:style w:type="paragraph" w:customStyle="1" w:styleId="search">
    <w:name w:val="search"/>
    <w:basedOn w:val="Normal"/>
    <w:rsid w:val="00392B8E"/>
    <w:pPr>
      <w:spacing w:before="100" w:beforeAutospacing="1" w:after="100" w:afterAutospacing="1"/>
    </w:pPr>
    <w:rPr>
      <w:rFonts w:eastAsia="Times New Roman"/>
      <w:sz w:val="24"/>
    </w:rPr>
  </w:style>
  <w:style w:type="paragraph" w:customStyle="1" w:styleId="flex-active-slide">
    <w:name w:val="flex-active-slide"/>
    <w:basedOn w:val="Normal"/>
    <w:rsid w:val="00392B8E"/>
    <w:pPr>
      <w:spacing w:before="100" w:beforeAutospacing="1" w:after="100" w:afterAutospacing="1"/>
    </w:pPr>
    <w:rPr>
      <w:rFonts w:eastAsia="Times New Roman"/>
      <w:sz w:val="24"/>
    </w:rPr>
  </w:style>
  <w:style w:type="paragraph" w:customStyle="1" w:styleId="edit">
    <w:name w:val="edit"/>
    <w:basedOn w:val="Normal"/>
    <w:rsid w:val="00392B8E"/>
    <w:pPr>
      <w:spacing w:before="100" w:beforeAutospacing="1" w:after="100" w:afterAutospacing="1"/>
    </w:pPr>
    <w:rPr>
      <w:rFonts w:eastAsia="Times New Roman"/>
      <w:sz w:val="24"/>
    </w:rPr>
  </w:style>
  <w:style w:type="paragraph" w:customStyle="1" w:styleId="jtbio">
    <w:name w:val="jt_bio"/>
    <w:basedOn w:val="Normal"/>
    <w:rsid w:val="00392B8E"/>
    <w:pPr>
      <w:spacing w:before="100" w:beforeAutospacing="1" w:after="100" w:afterAutospacing="1"/>
    </w:pPr>
    <w:rPr>
      <w:rFonts w:eastAsia="Times New Roman"/>
      <w:sz w:val="24"/>
    </w:rPr>
  </w:style>
  <w:style w:type="paragraph" w:customStyle="1" w:styleId="isactive">
    <w:name w:val="is_active"/>
    <w:basedOn w:val="Normal"/>
    <w:rsid w:val="00392B8E"/>
    <w:pPr>
      <w:spacing w:before="100" w:beforeAutospacing="1" w:after="100" w:afterAutospacing="1"/>
    </w:pPr>
    <w:rPr>
      <w:rFonts w:eastAsia="Times New Roman"/>
      <w:sz w:val="24"/>
    </w:rPr>
  </w:style>
  <w:style w:type="paragraph" w:customStyle="1" w:styleId="tabchangeitem">
    <w:name w:val="tabchange_item"/>
    <w:basedOn w:val="Normal"/>
    <w:rsid w:val="00392B8E"/>
    <w:pPr>
      <w:spacing w:before="100" w:beforeAutospacing="1" w:after="100" w:afterAutospacing="1"/>
    </w:pPr>
    <w:rPr>
      <w:rFonts w:eastAsia="Times New Roman"/>
      <w:sz w:val="24"/>
    </w:rPr>
  </w:style>
  <w:style w:type="paragraph" w:customStyle="1" w:styleId="blsidedivcommonlistcat">
    <w:name w:val="bl_sidediv_commonlist_cat"/>
    <w:basedOn w:val="Normal"/>
    <w:rsid w:val="00392B8E"/>
    <w:pPr>
      <w:spacing w:before="100" w:beforeAutospacing="1" w:after="100" w:afterAutospacing="1"/>
    </w:pPr>
    <w:rPr>
      <w:rFonts w:eastAsia="Times New Roman"/>
      <w:sz w:val="24"/>
    </w:rPr>
  </w:style>
  <w:style w:type="paragraph" w:customStyle="1" w:styleId="blsidedivcommonlistttl">
    <w:name w:val="bl_sidediv_commonlist_ttl"/>
    <w:basedOn w:val="Normal"/>
    <w:rsid w:val="00392B8E"/>
    <w:pPr>
      <w:spacing w:before="100" w:beforeAutospacing="1" w:after="100" w:afterAutospacing="1"/>
    </w:pPr>
    <w:rPr>
      <w:rFonts w:eastAsia="Times New Roman"/>
      <w:sz w:val="24"/>
    </w:rPr>
  </w:style>
  <w:style w:type="paragraph" w:customStyle="1" w:styleId="blsidedivcommonlistlead">
    <w:name w:val="bl_sidediv_commonlist_lead"/>
    <w:basedOn w:val="Normal"/>
    <w:rsid w:val="00392B8E"/>
    <w:pPr>
      <w:spacing w:before="100" w:beforeAutospacing="1" w:after="100" w:afterAutospacing="1"/>
    </w:pPr>
    <w:rPr>
      <w:rFonts w:eastAsia="Times New Roman"/>
      <w:sz w:val="24"/>
    </w:rPr>
  </w:style>
  <w:style w:type="paragraph" w:customStyle="1" w:styleId="more-btn">
    <w:name w:val="more-btn"/>
    <w:basedOn w:val="Normal"/>
    <w:rsid w:val="00392B8E"/>
    <w:pPr>
      <w:spacing w:before="100" w:beforeAutospacing="1" w:after="100" w:afterAutospacing="1"/>
    </w:pPr>
    <w:rPr>
      <w:rFonts w:eastAsia="Times New Roman"/>
      <w:sz w:val="24"/>
    </w:rPr>
  </w:style>
  <w:style w:type="paragraph" w:customStyle="1" w:styleId="menu-item-cityguide">
    <w:name w:val="menu-item-cityguide"/>
    <w:basedOn w:val="Normal"/>
    <w:rsid w:val="00392B8E"/>
    <w:pPr>
      <w:spacing w:before="100" w:beforeAutospacing="1" w:after="100" w:afterAutospacing="1"/>
    </w:pPr>
    <w:rPr>
      <w:rFonts w:eastAsia="Times New Roman"/>
      <w:sz w:val="24"/>
    </w:rPr>
  </w:style>
  <w:style w:type="character" w:customStyle="1" w:styleId="m6540463018285843025gmail-heading4char">
    <w:name w:val="m_6540463018285843025gmail-heading4char"/>
    <w:basedOn w:val="DefaultParagraphFont"/>
    <w:rsid w:val="00392B8E"/>
  </w:style>
  <w:style w:type="character" w:customStyle="1" w:styleId="m6540463018285843025gmail-styleunderline">
    <w:name w:val="m_6540463018285843025gmail-styleunderline"/>
    <w:basedOn w:val="DefaultParagraphFont"/>
    <w:rsid w:val="00392B8E"/>
  </w:style>
  <w:style w:type="character" w:customStyle="1" w:styleId="dispurl">
    <w:name w:val="dispurl"/>
    <w:basedOn w:val="DefaultParagraphFont"/>
    <w:rsid w:val="00392B8E"/>
  </w:style>
  <w:style w:type="character" w:customStyle="1" w:styleId="StyleUnderline11ptChar">
    <w:name w:val="Style Underline + 11 pt Char"/>
    <w:link w:val="StyleUnderline11pt0"/>
    <w:locked/>
    <w:rsid w:val="00392B8E"/>
    <w:rPr>
      <w:rFonts w:ascii="Georgia" w:hAnsi="Georgia"/>
      <w:u w:val="single"/>
    </w:rPr>
  </w:style>
  <w:style w:type="paragraph" w:customStyle="1" w:styleId="StyleUnderline11pt0">
    <w:name w:val="Style Underline + 11 pt"/>
    <w:basedOn w:val="Normal"/>
    <w:link w:val="StyleUnderline11ptChar"/>
    <w:rsid w:val="00392B8E"/>
    <w:rPr>
      <w:rFonts w:ascii="Georgia" w:hAnsi="Georgia" w:cstheme="minorBidi"/>
      <w:sz w:val="24"/>
      <w:u w:val="single"/>
    </w:rPr>
  </w:style>
  <w:style w:type="character" w:customStyle="1" w:styleId="StyleBoldUnderline11ptChar">
    <w:name w:val="Style BoldUnderline + 11 pt Char"/>
    <w:link w:val="StyleBoldUnderline11pt"/>
    <w:locked/>
    <w:rsid w:val="00392B8E"/>
    <w:rPr>
      <w:rFonts w:ascii="Georgia" w:hAnsi="Georgia"/>
      <w:b/>
      <w:bCs/>
      <w:u w:val="single"/>
    </w:rPr>
  </w:style>
  <w:style w:type="paragraph" w:customStyle="1" w:styleId="StyleBoldUnderline11pt">
    <w:name w:val="Style BoldUnderline + 11 pt"/>
    <w:basedOn w:val="Normal"/>
    <w:link w:val="StyleBoldUnderline11ptChar"/>
    <w:rsid w:val="00392B8E"/>
    <w:rPr>
      <w:rFonts w:ascii="Georgia" w:hAnsi="Georgia" w:cstheme="minorBidi"/>
      <w:b/>
      <w:bCs/>
      <w:sz w:val="24"/>
      <w:u w:val="single"/>
    </w:rPr>
  </w:style>
  <w:style w:type="paragraph" w:customStyle="1" w:styleId="Notes">
    <w:name w:val="Notes"/>
    <w:basedOn w:val="Normal"/>
    <w:link w:val="NotesChar"/>
    <w:autoRedefine/>
    <w:uiPriority w:val="4"/>
    <w:qFormat/>
    <w:rsid w:val="00392B8E"/>
    <w:rPr>
      <w:b/>
    </w:rPr>
  </w:style>
  <w:style w:type="character" w:customStyle="1" w:styleId="NotesChar">
    <w:name w:val="Notes Char"/>
    <w:basedOn w:val="DefaultParagraphFont"/>
    <w:link w:val="Notes"/>
    <w:uiPriority w:val="4"/>
    <w:rsid w:val="00392B8E"/>
    <w:rPr>
      <w:rFonts w:ascii="Calibri" w:hAnsi="Calibri" w:cs="Calibri"/>
      <w:b/>
      <w:sz w:val="22"/>
    </w:rPr>
  </w:style>
  <w:style w:type="paragraph" w:customStyle="1" w:styleId="Notetaking">
    <w:name w:val="Notetaking"/>
    <w:basedOn w:val="Heading6"/>
    <w:link w:val="NotetakingChar"/>
    <w:autoRedefine/>
    <w:uiPriority w:val="4"/>
    <w:qFormat/>
    <w:rsid w:val="00392B8E"/>
    <w:pPr>
      <w:pageBreakBefore w:val="0"/>
      <w:suppressAutoHyphens w:val="0"/>
      <w:spacing w:before="40" w:after="0"/>
      <w:jc w:val="left"/>
      <w:outlineLvl w:val="3"/>
    </w:pPr>
    <w:rPr>
      <w:rFonts w:eastAsiaTheme="majorEastAsia" w:cstheme="majorBidi"/>
      <w:bCs/>
      <w:color w:val="243F60" w:themeColor="accent1" w:themeShade="7F"/>
      <w:sz w:val="26"/>
    </w:rPr>
  </w:style>
  <w:style w:type="character" w:customStyle="1" w:styleId="NotetakingChar">
    <w:name w:val="Notetaking Char"/>
    <w:basedOn w:val="Heading6Char"/>
    <w:link w:val="Notetaking"/>
    <w:uiPriority w:val="4"/>
    <w:rsid w:val="00392B8E"/>
    <w:rPr>
      <w:rFonts w:ascii="Calibri" w:eastAsiaTheme="majorEastAsia" w:hAnsi="Calibri" w:cstheme="majorBidi"/>
      <w:b/>
      <w:bCs/>
      <w:color w:val="243F60" w:themeColor="accent1" w:themeShade="7F"/>
      <w:kern w:val="32"/>
      <w:sz w:val="26"/>
      <w:szCs w:val="32"/>
      <w:u w:val="single"/>
    </w:rPr>
  </w:style>
  <w:style w:type="paragraph" w:customStyle="1" w:styleId="DateTime0">
    <w:name w:val="DateTime"/>
    <w:basedOn w:val="Normal"/>
    <w:link w:val="DateTimeChar"/>
    <w:autoRedefine/>
    <w:uiPriority w:val="4"/>
    <w:qFormat/>
    <w:rsid w:val="00392B8E"/>
    <w:rPr>
      <w:rFonts w:ascii="Avenir LT Std 45 Book" w:hAnsi="Avenir LT Std 45 Book"/>
    </w:rPr>
  </w:style>
  <w:style w:type="character" w:customStyle="1" w:styleId="DateTimeChar">
    <w:name w:val="DateTime Char"/>
    <w:basedOn w:val="DefaultParagraphFont"/>
    <w:link w:val="DateTime0"/>
    <w:uiPriority w:val="4"/>
    <w:rsid w:val="00392B8E"/>
    <w:rPr>
      <w:rFonts w:ascii="Avenir LT Std 45 Book" w:hAnsi="Avenir LT Std 45 Book" w:cs="Calibri"/>
      <w:sz w:val="22"/>
    </w:rPr>
  </w:style>
  <w:style w:type="paragraph" w:customStyle="1" w:styleId="Lecture">
    <w:name w:val="Lecture"/>
    <w:next w:val="BodyText"/>
    <w:link w:val="LectureChar"/>
    <w:autoRedefine/>
    <w:uiPriority w:val="4"/>
    <w:qFormat/>
    <w:rsid w:val="00392B8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392B8E"/>
    <w:rPr>
      <w:rFonts w:ascii="Arial" w:eastAsiaTheme="minorHAnsi" w:hAnsi="Arial" w:cs="Arial"/>
      <w:spacing w:val="-10"/>
      <w:sz w:val="22"/>
      <w:szCs w:val="22"/>
    </w:rPr>
  </w:style>
  <w:style w:type="character" w:customStyle="1" w:styleId="m4841727538114946087gmail-styleunderline">
    <w:name w:val="m_4841727538114946087gmail-styleunderline"/>
    <w:basedOn w:val="DefaultParagraphFont"/>
    <w:rsid w:val="00392B8E"/>
  </w:style>
  <w:style w:type="paragraph" w:customStyle="1" w:styleId="BreakTag">
    <w:name w:val="Break Tag"/>
    <w:basedOn w:val="Normal"/>
    <w:autoRedefine/>
    <w:uiPriority w:val="4"/>
    <w:qFormat/>
    <w:rsid w:val="00392B8E"/>
    <w:pPr>
      <w:spacing w:before="240"/>
    </w:pPr>
    <w:rPr>
      <w:rFonts w:ascii="Avenir LT Std 45 Book" w:hAnsi="Avenir LT Std 45 Book"/>
      <w:b/>
      <w:sz w:val="26"/>
    </w:rPr>
  </w:style>
  <w:style w:type="paragraph" w:customStyle="1" w:styleId="BreakBlock">
    <w:name w:val="Break Block"/>
    <w:basedOn w:val="Normal"/>
    <w:link w:val="BreakBlockChar"/>
    <w:autoRedefine/>
    <w:qFormat/>
    <w:rsid w:val="00392B8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92B8E"/>
    <w:rPr>
      <w:rFonts w:ascii="Arial Bold" w:hAnsi="Arial Bold" w:cs="Calibri"/>
      <w:b/>
      <w:caps/>
      <w:sz w:val="32"/>
      <w:u w:val="single"/>
    </w:rPr>
  </w:style>
  <w:style w:type="paragraph" w:customStyle="1" w:styleId="BoldandUnderlineChar2CharChar">
    <w:name w:val="Bold and Underline Char2 Char Char"/>
    <w:basedOn w:val="Normal"/>
    <w:link w:val="BoldandUnderlineChar2CharCharChar"/>
    <w:qFormat/>
    <w:rsid w:val="00392B8E"/>
    <w:rPr>
      <w:rFonts w:asciiTheme="minorHAnsi" w:hAnsiTheme="minorHAnsi" w:cstheme="minorBidi"/>
      <w:b/>
      <w:sz w:val="24"/>
      <w:u w:val="single"/>
    </w:rPr>
  </w:style>
  <w:style w:type="character" w:customStyle="1" w:styleId="Reduce8ptCharChar">
    <w:name w:val="Reduce 8pt Char Char"/>
    <w:basedOn w:val="DefaultParagraphFont"/>
    <w:link w:val="Reduce8pt"/>
    <w:rsid w:val="00392B8E"/>
    <w:rPr>
      <w:sz w:val="16"/>
    </w:rPr>
  </w:style>
  <w:style w:type="paragraph" w:customStyle="1" w:styleId="Reduce8pt">
    <w:name w:val="Reduce 8pt"/>
    <w:basedOn w:val="Normal"/>
    <w:link w:val="Reduce8ptCharChar"/>
    <w:qFormat/>
    <w:rsid w:val="00392B8E"/>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392B8E"/>
    <w:rPr>
      <w:color w:val="2B579A"/>
      <w:shd w:val="clear" w:color="auto" w:fill="E6E6E6"/>
    </w:rPr>
  </w:style>
  <w:style w:type="character" w:customStyle="1" w:styleId="m6370699461968006786gmail-styleunderline">
    <w:name w:val="m_6370699461968006786gmail-styleunderline"/>
    <w:basedOn w:val="DefaultParagraphFont"/>
    <w:rsid w:val="00392B8E"/>
  </w:style>
  <w:style w:type="character" w:customStyle="1" w:styleId="Mention2">
    <w:name w:val="Mention2"/>
    <w:basedOn w:val="DefaultParagraphFont"/>
    <w:uiPriority w:val="99"/>
    <w:semiHidden/>
    <w:unhideWhenUsed/>
    <w:rsid w:val="00392B8E"/>
    <w:rPr>
      <w:color w:val="2B579A"/>
      <w:shd w:val="clear" w:color="auto" w:fill="E6E6E6"/>
    </w:rPr>
  </w:style>
  <w:style w:type="paragraph" w:customStyle="1" w:styleId="FlashTag">
    <w:name w:val="FlashTag"/>
    <w:basedOn w:val="Normal"/>
    <w:link w:val="FlashTagChar"/>
    <w:autoRedefine/>
    <w:uiPriority w:val="4"/>
    <w:qFormat/>
    <w:rsid w:val="00392B8E"/>
    <w:rPr>
      <w:rFonts w:asciiTheme="majorHAnsi" w:hAnsiTheme="majorHAnsi"/>
      <w:b/>
      <w:sz w:val="28"/>
    </w:rPr>
  </w:style>
  <w:style w:type="character" w:customStyle="1" w:styleId="FlashTagChar">
    <w:name w:val="FlashTag Char"/>
    <w:basedOn w:val="DefaultParagraphFont"/>
    <w:link w:val="FlashTag"/>
    <w:uiPriority w:val="4"/>
    <w:rsid w:val="00392B8E"/>
    <w:rPr>
      <w:rFonts w:asciiTheme="majorHAnsi" w:hAnsiTheme="majorHAnsi" w:cs="Calibri"/>
      <w:b/>
      <w:sz w:val="28"/>
    </w:rPr>
  </w:style>
  <w:style w:type="paragraph" w:customStyle="1" w:styleId="Warrant">
    <w:name w:val="Warrant"/>
    <w:autoRedefine/>
    <w:uiPriority w:val="4"/>
    <w:qFormat/>
    <w:rsid w:val="00392B8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392B8E"/>
  </w:style>
  <w:style w:type="character" w:customStyle="1" w:styleId="m3965771245576658108gmail-styleunderline">
    <w:name w:val="m_3965771245576658108gmail-styleunderline"/>
    <w:basedOn w:val="DefaultParagraphFont"/>
    <w:rsid w:val="00392B8E"/>
  </w:style>
  <w:style w:type="character" w:customStyle="1" w:styleId="FontStyle220">
    <w:name w:val="Font Style220"/>
    <w:basedOn w:val="DefaultParagraphFont"/>
    <w:uiPriority w:val="99"/>
    <w:rsid w:val="00392B8E"/>
    <w:rPr>
      <w:rFonts w:ascii="Candara" w:hAnsi="Candara" w:cs="Candara" w:hint="default"/>
      <w:i/>
      <w:iCs/>
      <w:sz w:val="18"/>
      <w:szCs w:val="18"/>
    </w:rPr>
  </w:style>
  <w:style w:type="character" w:customStyle="1" w:styleId="FontStyle290">
    <w:name w:val="Font Style290"/>
    <w:basedOn w:val="DefaultParagraphFont"/>
    <w:uiPriority w:val="99"/>
    <w:rsid w:val="00392B8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92B8E"/>
    <w:rPr>
      <w:rFonts w:ascii="Arial" w:hAnsi="Arial" w:cs="Arial"/>
      <w:b/>
      <w:bCs/>
      <w:sz w:val="16"/>
      <w:szCs w:val="16"/>
    </w:rPr>
  </w:style>
  <w:style w:type="character" w:customStyle="1" w:styleId="m-5498913268213319940gmail-styleunderline">
    <w:name w:val="m_-5498913268213319940gmail-styleunderline"/>
    <w:basedOn w:val="DefaultParagraphFont"/>
    <w:rsid w:val="00392B8E"/>
  </w:style>
  <w:style w:type="paragraph" w:customStyle="1" w:styleId="speakable">
    <w:name w:val="speakable"/>
    <w:basedOn w:val="Normal"/>
    <w:uiPriority w:val="99"/>
    <w:qFormat/>
    <w:rsid w:val="00392B8E"/>
    <w:pPr>
      <w:spacing w:before="100" w:beforeAutospacing="1" w:after="100" w:afterAutospacing="1"/>
    </w:pPr>
    <w:rPr>
      <w:rFonts w:eastAsia="Times New Roman"/>
    </w:rPr>
  </w:style>
  <w:style w:type="character" w:customStyle="1" w:styleId="overlay">
    <w:name w:val="overlay"/>
    <w:basedOn w:val="DefaultParagraphFont"/>
    <w:rsid w:val="00392B8E"/>
  </w:style>
  <w:style w:type="paragraph" w:customStyle="1" w:styleId="g-body">
    <w:name w:val="g-body"/>
    <w:basedOn w:val="Normal"/>
    <w:uiPriority w:val="99"/>
    <w:qFormat/>
    <w:rsid w:val="00392B8E"/>
    <w:pPr>
      <w:spacing w:before="100" w:beforeAutospacing="1" w:after="100" w:afterAutospacing="1"/>
    </w:pPr>
    <w:rPr>
      <w:rFonts w:eastAsia="Times New Roman"/>
    </w:rPr>
  </w:style>
  <w:style w:type="paragraph" w:customStyle="1" w:styleId="g-pstyle0">
    <w:name w:val="g-pstyle0"/>
    <w:basedOn w:val="Normal"/>
    <w:uiPriority w:val="99"/>
    <w:qFormat/>
    <w:rsid w:val="00392B8E"/>
    <w:pPr>
      <w:spacing w:before="100" w:beforeAutospacing="1" w:after="100" w:afterAutospacing="1"/>
    </w:pPr>
    <w:rPr>
      <w:rFonts w:eastAsia="Times New Roman"/>
    </w:rPr>
  </w:style>
  <w:style w:type="paragraph" w:customStyle="1" w:styleId="g-pstyle1">
    <w:name w:val="g-pstyle1"/>
    <w:basedOn w:val="Normal"/>
    <w:uiPriority w:val="99"/>
    <w:qFormat/>
    <w:rsid w:val="00392B8E"/>
    <w:pPr>
      <w:spacing w:before="100" w:beforeAutospacing="1" w:after="100" w:afterAutospacing="1"/>
    </w:pPr>
    <w:rPr>
      <w:rFonts w:eastAsia="Times New Roman"/>
    </w:rPr>
  </w:style>
  <w:style w:type="paragraph" w:customStyle="1" w:styleId="g-asset-hed">
    <w:name w:val="g-asset-hed"/>
    <w:basedOn w:val="Normal"/>
    <w:uiPriority w:val="99"/>
    <w:qFormat/>
    <w:rsid w:val="00392B8E"/>
    <w:pPr>
      <w:spacing w:before="100" w:beforeAutospacing="1" w:after="100" w:afterAutospacing="1"/>
    </w:pPr>
    <w:rPr>
      <w:rFonts w:eastAsia="Times New Roman"/>
    </w:rPr>
  </w:style>
  <w:style w:type="paragraph" w:customStyle="1" w:styleId="js-tweet-text">
    <w:name w:val="js-tweet-text"/>
    <w:basedOn w:val="Normal"/>
    <w:uiPriority w:val="99"/>
    <w:qFormat/>
    <w:rsid w:val="00392B8E"/>
    <w:pPr>
      <w:spacing w:before="100" w:beforeAutospacing="1" w:after="100" w:afterAutospacing="1"/>
    </w:pPr>
    <w:rPr>
      <w:rFonts w:ascii="Avenir LT Std 45 Book" w:hAnsi="Avenir LT Std 45 Book"/>
    </w:rPr>
  </w:style>
  <w:style w:type="paragraph" w:customStyle="1" w:styleId="style41">
    <w:name w:val="style4"/>
    <w:basedOn w:val="Normal"/>
    <w:uiPriority w:val="99"/>
    <w:qFormat/>
    <w:rsid w:val="00392B8E"/>
    <w:pPr>
      <w:spacing w:before="100" w:beforeAutospacing="1" w:after="100" w:afterAutospacing="1"/>
    </w:pPr>
  </w:style>
  <w:style w:type="paragraph" w:customStyle="1" w:styleId="speech">
    <w:name w:val="speech"/>
    <w:basedOn w:val="Normal"/>
    <w:uiPriority w:val="99"/>
    <w:qFormat/>
    <w:rsid w:val="00392B8E"/>
    <w:pPr>
      <w:spacing w:before="100" w:beforeAutospacing="1" w:after="100" w:afterAutospacing="1"/>
    </w:pPr>
  </w:style>
  <w:style w:type="character" w:customStyle="1" w:styleId="adtext0">
    <w:name w:val="adtext"/>
    <w:basedOn w:val="DefaultParagraphFont"/>
    <w:rsid w:val="00392B8E"/>
  </w:style>
  <w:style w:type="character" w:customStyle="1" w:styleId="qu730rj69h">
    <w:name w:val="qu730rj69h"/>
    <w:basedOn w:val="DefaultParagraphFont"/>
    <w:rsid w:val="00392B8E"/>
  </w:style>
  <w:style w:type="paragraph" w:customStyle="1" w:styleId="optext">
    <w:name w:val="optext"/>
    <w:basedOn w:val="Normal"/>
    <w:uiPriority w:val="99"/>
    <w:qFormat/>
    <w:rsid w:val="00392B8E"/>
    <w:pPr>
      <w:spacing w:before="100" w:beforeAutospacing="1" w:after="100" w:afterAutospacing="1"/>
    </w:pPr>
  </w:style>
  <w:style w:type="character" w:customStyle="1" w:styleId="lmy74qr12z">
    <w:name w:val="lmy74qr12z"/>
    <w:basedOn w:val="DefaultParagraphFont"/>
    <w:rsid w:val="00392B8E"/>
  </w:style>
  <w:style w:type="character" w:customStyle="1" w:styleId="icr880">
    <w:name w:val="icr880"/>
    <w:basedOn w:val="DefaultParagraphFont"/>
    <w:rsid w:val="00392B8E"/>
  </w:style>
  <w:style w:type="character" w:customStyle="1" w:styleId="hx23q54">
    <w:name w:val="hx23q54"/>
    <w:basedOn w:val="DefaultParagraphFont"/>
    <w:rsid w:val="00392B8E"/>
  </w:style>
  <w:style w:type="character" w:customStyle="1" w:styleId="m-5348258726587825636gmail-style13ptbold">
    <w:name w:val="m_-5348258726587825636gmail-style13ptbold"/>
    <w:basedOn w:val="DefaultParagraphFont"/>
    <w:rsid w:val="00392B8E"/>
  </w:style>
  <w:style w:type="character" w:customStyle="1" w:styleId="m-5348258726587825636gmail-styleunderline">
    <w:name w:val="m_-5348258726587825636gmail-styleunderline"/>
    <w:basedOn w:val="DefaultParagraphFont"/>
    <w:rsid w:val="00392B8E"/>
  </w:style>
  <w:style w:type="paragraph" w:customStyle="1" w:styleId="useless">
    <w:name w:val="useless"/>
    <w:basedOn w:val="Normal"/>
    <w:uiPriority w:val="99"/>
    <w:qFormat/>
    <w:rsid w:val="00392B8E"/>
    <w:rPr>
      <w:rFonts w:eastAsia="Times New Roman"/>
      <w:sz w:val="12"/>
    </w:rPr>
  </w:style>
  <w:style w:type="character" w:customStyle="1" w:styleId="DDIUnderline">
    <w:name w:val="DDI Underline"/>
    <w:qFormat/>
    <w:rsid w:val="00392B8E"/>
    <w:rPr>
      <w:rFonts w:ascii="Times New Roman" w:hAnsi="Times New Roman"/>
      <w:sz w:val="24"/>
      <w:u w:val="single"/>
    </w:rPr>
  </w:style>
  <w:style w:type="character" w:customStyle="1" w:styleId="ALLCAPSChar">
    <w:name w:val="ALL CAPS Char"/>
    <w:basedOn w:val="DefaultParagraphFont"/>
    <w:link w:val="ALLCAPS"/>
    <w:rsid w:val="00392B8E"/>
    <w:rPr>
      <w:rFonts w:ascii="Calibri" w:eastAsia="Times New Roman" w:hAnsi="Calibri" w:cs="Calibri"/>
      <w:b/>
      <w:caps/>
      <w:sz w:val="22"/>
      <w:szCs w:val="20"/>
    </w:rPr>
  </w:style>
  <w:style w:type="paragraph" w:customStyle="1" w:styleId="TagCharCharCharCharCharCharChar0">
    <w:name w:val="Tag Char Char Char Char Char Char Char"/>
    <w:basedOn w:val="Normal"/>
    <w:link w:val="TagCharCharCharCharCharCharCharChar"/>
    <w:qFormat/>
    <w:rsid w:val="00392B8E"/>
    <w:rPr>
      <w:rFonts w:eastAsia="Times New Roman"/>
      <w:b/>
    </w:rPr>
  </w:style>
  <w:style w:type="character" w:customStyle="1" w:styleId="TagCharCharCharCharCharCharCharChar">
    <w:name w:val="Tag Char Char Char Char Char Char Char Char"/>
    <w:basedOn w:val="DefaultParagraphFont"/>
    <w:link w:val="TagCharCharCharCharCharCharChar0"/>
    <w:rsid w:val="00392B8E"/>
    <w:rPr>
      <w:rFonts w:ascii="Calibri" w:eastAsia="Times New Roman" w:hAnsi="Calibri" w:cs="Calibri"/>
      <w:b/>
      <w:sz w:val="22"/>
    </w:rPr>
  </w:style>
  <w:style w:type="character" w:customStyle="1" w:styleId="m489902567989944824gmail-style13ptbold">
    <w:name w:val="m_489902567989944824gmail-style13ptbold"/>
    <w:basedOn w:val="DefaultParagraphFont"/>
    <w:rsid w:val="00392B8E"/>
  </w:style>
  <w:style w:type="character" w:customStyle="1" w:styleId="m489902567989944824gmail-styleunderline">
    <w:name w:val="m_489902567989944824gmail-styleunderline"/>
    <w:basedOn w:val="DefaultParagraphFont"/>
    <w:rsid w:val="00392B8E"/>
  </w:style>
  <w:style w:type="character" w:customStyle="1" w:styleId="Mention3">
    <w:name w:val="Mention3"/>
    <w:basedOn w:val="DefaultParagraphFont"/>
    <w:uiPriority w:val="99"/>
    <w:semiHidden/>
    <w:unhideWhenUsed/>
    <w:rsid w:val="00392B8E"/>
    <w:rPr>
      <w:color w:val="2B579A"/>
      <w:shd w:val="clear" w:color="auto" w:fill="E6E6E6"/>
    </w:rPr>
  </w:style>
  <w:style w:type="character" w:customStyle="1" w:styleId="m-5251091010484660064gmail-style13ptbold">
    <w:name w:val="m_-5251091010484660064gmail-style13ptbold"/>
    <w:basedOn w:val="DefaultParagraphFont"/>
    <w:rsid w:val="00392B8E"/>
  </w:style>
  <w:style w:type="character" w:customStyle="1" w:styleId="m-5251091010484660064gmail-styleunderline">
    <w:name w:val="m_-5251091010484660064gmail-styleunderline"/>
    <w:basedOn w:val="DefaultParagraphFont"/>
    <w:rsid w:val="00392B8E"/>
  </w:style>
  <w:style w:type="character" w:customStyle="1" w:styleId="tablecaption">
    <w:name w:val="tablecaption"/>
    <w:basedOn w:val="DefaultParagraphFont"/>
    <w:rsid w:val="00392B8E"/>
  </w:style>
  <w:style w:type="character" w:customStyle="1" w:styleId="StyleLatinHelvetica105ptBlack">
    <w:name w:val="Style (Latin) Helvetica 10.5 pt Black"/>
    <w:basedOn w:val="DefaultParagraphFont"/>
    <w:rsid w:val="00392B8E"/>
    <w:rPr>
      <w:rFonts w:ascii="Times New Roman" w:hAnsi="Times New Roman"/>
      <w:color w:val="000000"/>
      <w:sz w:val="21"/>
    </w:rPr>
  </w:style>
  <w:style w:type="character" w:customStyle="1" w:styleId="m-413333960618644972gmail-style13ptbold">
    <w:name w:val="m_-413333960618644972gmail-style13ptbold"/>
    <w:basedOn w:val="DefaultParagraphFont"/>
    <w:rsid w:val="00392B8E"/>
  </w:style>
  <w:style w:type="character" w:customStyle="1" w:styleId="m-413333960618644972gmail-styleunderline">
    <w:name w:val="m_-413333960618644972gmail-styleunderline"/>
    <w:basedOn w:val="DefaultParagraphFont"/>
    <w:rsid w:val="00392B8E"/>
  </w:style>
  <w:style w:type="character" w:customStyle="1" w:styleId="m8314098763611656848gmail-stylestylebold12pt">
    <w:name w:val="m_8314098763611656848gmail-stylestylebold12pt"/>
    <w:basedOn w:val="DefaultParagraphFont"/>
    <w:rsid w:val="00392B8E"/>
  </w:style>
  <w:style w:type="character" w:customStyle="1" w:styleId="m8314098763611656848gmail-styleboldunderline">
    <w:name w:val="m_8314098763611656848gmail-styleboldunderline"/>
    <w:basedOn w:val="DefaultParagraphFont"/>
    <w:rsid w:val="00392B8E"/>
  </w:style>
  <w:style w:type="character" w:customStyle="1" w:styleId="tChar">
    <w:name w:val="t Char"/>
    <w:rsid w:val="00392B8E"/>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392B8E"/>
    <w:rPr>
      <w:color w:val="2B579A"/>
      <w:shd w:val="clear" w:color="auto" w:fill="E6E6E6"/>
    </w:rPr>
  </w:style>
  <w:style w:type="character" w:customStyle="1" w:styleId="m-895152127622952443gmail-style13ptbold">
    <w:name w:val="m_-895152127622952443gmail-style13ptbold"/>
    <w:basedOn w:val="DefaultParagraphFont"/>
    <w:rsid w:val="00392B8E"/>
  </w:style>
  <w:style w:type="character" w:customStyle="1" w:styleId="m4133802843404377303gmail-style13ptbold">
    <w:name w:val="m_4133802843404377303gmail-style13ptbold"/>
    <w:basedOn w:val="DefaultParagraphFont"/>
    <w:rsid w:val="00392B8E"/>
  </w:style>
  <w:style w:type="character" w:customStyle="1" w:styleId="m4133802843404377303gmail-styleunderline">
    <w:name w:val="m_4133802843404377303gmail-styleunderline"/>
    <w:basedOn w:val="DefaultParagraphFont"/>
    <w:rsid w:val="00392B8E"/>
  </w:style>
  <w:style w:type="character" w:customStyle="1" w:styleId="m1864609289044096952gmail-style13ptbold">
    <w:name w:val="m_1864609289044096952gmail-style13ptbold"/>
    <w:basedOn w:val="DefaultParagraphFont"/>
    <w:rsid w:val="00392B8E"/>
  </w:style>
  <w:style w:type="character" w:customStyle="1" w:styleId="m-2434640214339110092gmail-style13ptbold">
    <w:name w:val="m_-2434640214339110092gmail-style13ptbold"/>
    <w:basedOn w:val="DefaultParagraphFont"/>
    <w:rsid w:val="00392B8E"/>
  </w:style>
  <w:style w:type="character" w:customStyle="1" w:styleId="m-2434640214339110092gmail-styleunderline">
    <w:name w:val="m_-2434640214339110092gmail-styleunderline"/>
    <w:basedOn w:val="DefaultParagraphFont"/>
    <w:rsid w:val="00392B8E"/>
  </w:style>
  <w:style w:type="character" w:customStyle="1" w:styleId="articlepage-articlebody-firstletter">
    <w:name w:val="articlepage-articlebody-firstletter"/>
    <w:basedOn w:val="DefaultParagraphFont"/>
    <w:rsid w:val="00392B8E"/>
  </w:style>
  <w:style w:type="character" w:customStyle="1" w:styleId="UnresolvedMention32">
    <w:name w:val="Unresolved Mention32"/>
    <w:basedOn w:val="DefaultParagraphFont"/>
    <w:uiPriority w:val="99"/>
    <w:semiHidden/>
    <w:unhideWhenUsed/>
    <w:rsid w:val="00392B8E"/>
    <w:rPr>
      <w:color w:val="605E5C"/>
      <w:shd w:val="clear" w:color="auto" w:fill="E1DFDD"/>
    </w:rPr>
  </w:style>
  <w:style w:type="character" w:customStyle="1" w:styleId="m-268162420547309261gmail-stylestylebold12pt">
    <w:name w:val="m_-268162420547309261gmail-stylestylebold12pt"/>
    <w:basedOn w:val="DefaultParagraphFont"/>
    <w:rsid w:val="00392B8E"/>
  </w:style>
  <w:style w:type="character" w:customStyle="1" w:styleId="m-268162420547309261gmail-styleboldunderline">
    <w:name w:val="m_-268162420547309261gmail-styleboldunderline"/>
    <w:basedOn w:val="DefaultParagraphFont"/>
    <w:rsid w:val="00392B8E"/>
  </w:style>
  <w:style w:type="character" w:customStyle="1" w:styleId="m-3350902899047358468gmail-styleunderline">
    <w:name w:val="m_-3350902899047358468gmail-styleunderline"/>
    <w:basedOn w:val="DefaultParagraphFont"/>
    <w:rsid w:val="00392B8E"/>
  </w:style>
  <w:style w:type="paragraph" w:customStyle="1" w:styleId="Style5pt">
    <w:name w:val="Style 5 pt"/>
    <w:basedOn w:val="Normal"/>
    <w:link w:val="Style5ptChar"/>
    <w:rsid w:val="00392B8E"/>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392B8E"/>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392B8E"/>
  </w:style>
  <w:style w:type="paragraph" w:customStyle="1" w:styleId="m462447500549623171gmail-msonormal">
    <w:name w:val="m_462447500549623171gmail-msonormal"/>
    <w:basedOn w:val="Normal"/>
    <w:uiPriority w:val="99"/>
    <w:rsid w:val="00392B8E"/>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392B8E"/>
  </w:style>
  <w:style w:type="character" w:customStyle="1" w:styleId="arttitle">
    <w:name w:val="art_title"/>
    <w:basedOn w:val="DefaultParagraphFont"/>
    <w:rsid w:val="00392B8E"/>
  </w:style>
  <w:style w:type="character" w:customStyle="1" w:styleId="serialtitle">
    <w:name w:val="serial_title"/>
    <w:basedOn w:val="DefaultParagraphFont"/>
    <w:rsid w:val="00392B8E"/>
  </w:style>
  <w:style w:type="character" w:customStyle="1" w:styleId="volumeissue">
    <w:name w:val="volume_issue"/>
    <w:basedOn w:val="DefaultParagraphFont"/>
    <w:rsid w:val="00392B8E"/>
  </w:style>
  <w:style w:type="character" w:customStyle="1" w:styleId="pagerange">
    <w:name w:val="page_range"/>
    <w:basedOn w:val="DefaultParagraphFont"/>
    <w:rsid w:val="00392B8E"/>
  </w:style>
  <w:style w:type="character" w:customStyle="1" w:styleId="doilink">
    <w:name w:val="doi_link"/>
    <w:basedOn w:val="DefaultParagraphFont"/>
    <w:rsid w:val="00392B8E"/>
  </w:style>
  <w:style w:type="character" w:customStyle="1" w:styleId="headingnumber">
    <w:name w:val="headingnumber"/>
    <w:basedOn w:val="DefaultParagraphFont"/>
    <w:rsid w:val="00392B8E"/>
  </w:style>
  <w:style w:type="character" w:customStyle="1" w:styleId="internalref">
    <w:name w:val="internalref"/>
    <w:basedOn w:val="DefaultParagraphFont"/>
    <w:rsid w:val="00392B8E"/>
  </w:style>
  <w:style w:type="paragraph" w:customStyle="1" w:styleId="Analyitc">
    <w:name w:val="Analyitc"/>
    <w:basedOn w:val="Normal"/>
    <w:uiPriority w:val="4"/>
    <w:qFormat/>
    <w:rsid w:val="00392B8E"/>
    <w:rPr>
      <w:rFonts w:ascii="Avenir LT Std 45 Book" w:hAnsi="Avenir LT Std 45 Book"/>
      <w:b/>
      <w:color w:val="0070C0"/>
      <w:sz w:val="28"/>
    </w:rPr>
  </w:style>
  <w:style w:type="character" w:customStyle="1" w:styleId="m-134349766280542120gmail-style13ptbold">
    <w:name w:val="m_-134349766280542120gmail-style13ptbold"/>
    <w:basedOn w:val="DefaultParagraphFont"/>
    <w:rsid w:val="00392B8E"/>
  </w:style>
  <w:style w:type="character" w:customStyle="1" w:styleId="m-134349766280542120gmail-msohyperlink">
    <w:name w:val="m_-134349766280542120gmail-msohyperlink"/>
    <w:basedOn w:val="DefaultParagraphFont"/>
    <w:rsid w:val="00392B8E"/>
  </w:style>
  <w:style w:type="character" w:customStyle="1" w:styleId="m-134349766280542120gmail-styleunderline">
    <w:name w:val="m_-134349766280542120gmail-styleunderline"/>
    <w:basedOn w:val="DefaultParagraphFont"/>
    <w:rsid w:val="00392B8E"/>
  </w:style>
  <w:style w:type="character" w:customStyle="1" w:styleId="m-134349766280542120gmail-cite">
    <w:name w:val="m_-134349766280542120gmail-cite"/>
    <w:basedOn w:val="DefaultParagraphFont"/>
    <w:rsid w:val="00392B8E"/>
  </w:style>
  <w:style w:type="character" w:customStyle="1" w:styleId="m-134349766280542120gmail-underline">
    <w:name w:val="m_-134349766280542120gmail-underline"/>
    <w:basedOn w:val="DefaultParagraphFont"/>
    <w:rsid w:val="00392B8E"/>
  </w:style>
  <w:style w:type="character" w:customStyle="1" w:styleId="m-134349766280542120gmail-underline0">
    <w:name w:val="m_-134349766280542120gmail-underline0"/>
    <w:basedOn w:val="DefaultParagraphFont"/>
    <w:rsid w:val="00392B8E"/>
  </w:style>
  <w:style w:type="paragraph" w:customStyle="1" w:styleId="element">
    <w:name w:val="element"/>
    <w:basedOn w:val="Normal"/>
    <w:rsid w:val="00392B8E"/>
    <w:pPr>
      <w:spacing w:before="100" w:beforeAutospacing="1" w:after="100" w:afterAutospacing="1"/>
    </w:pPr>
    <w:rPr>
      <w:rFonts w:eastAsia="Times New Roman"/>
      <w:lang w:eastAsia="zh-CN"/>
    </w:rPr>
  </w:style>
  <w:style w:type="paragraph" w:customStyle="1" w:styleId="p3">
    <w:name w:val="p3"/>
    <w:basedOn w:val="Normal"/>
    <w:rsid w:val="00392B8E"/>
    <w:pPr>
      <w:spacing w:before="100" w:beforeAutospacing="1" w:after="100" w:afterAutospacing="1"/>
    </w:pPr>
    <w:rPr>
      <w:rFonts w:eastAsia="Times New Roman"/>
      <w:lang w:eastAsia="zh-CN"/>
    </w:rPr>
  </w:style>
  <w:style w:type="paragraph" w:customStyle="1" w:styleId="p5">
    <w:name w:val="p5"/>
    <w:basedOn w:val="Normal"/>
    <w:rsid w:val="00392B8E"/>
    <w:pPr>
      <w:spacing w:before="100" w:beforeAutospacing="1" w:after="100" w:afterAutospacing="1"/>
    </w:pPr>
    <w:rPr>
      <w:rFonts w:eastAsia="Times New Roman"/>
      <w:lang w:eastAsia="zh-CN"/>
    </w:rPr>
  </w:style>
  <w:style w:type="paragraph" w:customStyle="1" w:styleId="p7">
    <w:name w:val="p7"/>
    <w:basedOn w:val="Normal"/>
    <w:rsid w:val="00392B8E"/>
    <w:pPr>
      <w:spacing w:before="100" w:beforeAutospacing="1" w:after="100" w:afterAutospacing="1"/>
    </w:pPr>
    <w:rPr>
      <w:rFonts w:eastAsia="Times New Roman"/>
      <w:lang w:eastAsia="zh-CN"/>
    </w:rPr>
  </w:style>
  <w:style w:type="paragraph" w:customStyle="1" w:styleId="p9">
    <w:name w:val="p9"/>
    <w:basedOn w:val="Normal"/>
    <w:rsid w:val="00392B8E"/>
    <w:pPr>
      <w:spacing w:before="100" w:beforeAutospacing="1" w:after="100" w:afterAutospacing="1"/>
    </w:pPr>
    <w:rPr>
      <w:rFonts w:eastAsia="Times New Roman"/>
      <w:lang w:eastAsia="zh-CN"/>
    </w:rPr>
  </w:style>
  <w:style w:type="paragraph" w:customStyle="1" w:styleId="p11">
    <w:name w:val="p11"/>
    <w:basedOn w:val="Normal"/>
    <w:rsid w:val="00392B8E"/>
    <w:pPr>
      <w:spacing w:before="100" w:beforeAutospacing="1" w:after="100" w:afterAutospacing="1"/>
    </w:pPr>
    <w:rPr>
      <w:rFonts w:eastAsia="Times New Roman"/>
      <w:lang w:eastAsia="zh-CN"/>
    </w:rPr>
  </w:style>
  <w:style w:type="paragraph" w:customStyle="1" w:styleId="p2">
    <w:name w:val="p2"/>
    <w:basedOn w:val="Normal"/>
    <w:rsid w:val="00392B8E"/>
    <w:pPr>
      <w:spacing w:before="100" w:beforeAutospacing="1" w:after="100" w:afterAutospacing="1"/>
    </w:pPr>
    <w:rPr>
      <w:rFonts w:eastAsia="Times New Roman"/>
      <w:lang w:eastAsia="zh-CN"/>
    </w:rPr>
  </w:style>
  <w:style w:type="paragraph" w:customStyle="1" w:styleId="p4">
    <w:name w:val="p4"/>
    <w:basedOn w:val="Normal"/>
    <w:rsid w:val="00392B8E"/>
    <w:pPr>
      <w:spacing w:before="100" w:beforeAutospacing="1" w:after="100" w:afterAutospacing="1"/>
    </w:pPr>
    <w:rPr>
      <w:rFonts w:eastAsia="Times New Roman"/>
      <w:lang w:eastAsia="zh-CN"/>
    </w:rPr>
  </w:style>
  <w:style w:type="paragraph" w:customStyle="1" w:styleId="p6">
    <w:name w:val="p6"/>
    <w:basedOn w:val="Normal"/>
    <w:rsid w:val="00392B8E"/>
    <w:pPr>
      <w:spacing w:before="100" w:beforeAutospacing="1" w:after="100" w:afterAutospacing="1"/>
    </w:pPr>
    <w:rPr>
      <w:rFonts w:eastAsia="Times New Roman"/>
      <w:lang w:eastAsia="zh-CN"/>
    </w:rPr>
  </w:style>
  <w:style w:type="paragraph" w:customStyle="1" w:styleId="p8">
    <w:name w:val="p8"/>
    <w:basedOn w:val="Normal"/>
    <w:rsid w:val="00392B8E"/>
    <w:pPr>
      <w:spacing w:before="100" w:beforeAutospacing="1" w:after="100" w:afterAutospacing="1"/>
    </w:pPr>
    <w:rPr>
      <w:rFonts w:eastAsia="Times New Roman"/>
      <w:lang w:eastAsia="zh-CN"/>
    </w:rPr>
  </w:style>
  <w:style w:type="paragraph" w:customStyle="1" w:styleId="p10">
    <w:name w:val="p10"/>
    <w:basedOn w:val="Normal"/>
    <w:rsid w:val="00392B8E"/>
    <w:pPr>
      <w:spacing w:before="100" w:beforeAutospacing="1" w:after="100" w:afterAutospacing="1"/>
    </w:pPr>
    <w:rPr>
      <w:rFonts w:eastAsia="Times New Roman"/>
      <w:lang w:eastAsia="zh-CN"/>
    </w:rPr>
  </w:style>
  <w:style w:type="paragraph" w:customStyle="1" w:styleId="p12">
    <w:name w:val="p12"/>
    <w:basedOn w:val="Normal"/>
    <w:rsid w:val="00392B8E"/>
    <w:pPr>
      <w:spacing w:before="100" w:beforeAutospacing="1" w:after="100" w:afterAutospacing="1"/>
    </w:pPr>
    <w:rPr>
      <w:rFonts w:eastAsia="Times New Roman"/>
      <w:lang w:eastAsia="zh-CN"/>
    </w:rPr>
  </w:style>
  <w:style w:type="paragraph" w:customStyle="1" w:styleId="p14">
    <w:name w:val="p14"/>
    <w:basedOn w:val="Normal"/>
    <w:rsid w:val="00392B8E"/>
    <w:pPr>
      <w:spacing w:before="100" w:beforeAutospacing="1" w:after="100" w:afterAutospacing="1"/>
    </w:pPr>
    <w:rPr>
      <w:rFonts w:eastAsia="Times New Roman"/>
      <w:lang w:eastAsia="zh-CN"/>
    </w:rPr>
  </w:style>
  <w:style w:type="paragraph" w:customStyle="1" w:styleId="initial">
    <w:name w:val="initial"/>
    <w:basedOn w:val="Normal"/>
    <w:rsid w:val="00392B8E"/>
    <w:pPr>
      <w:spacing w:before="100" w:beforeAutospacing="1" w:after="100" w:afterAutospacing="1"/>
    </w:pPr>
    <w:rPr>
      <w:rFonts w:eastAsia="Times New Roman"/>
      <w:lang w:eastAsia="zh-CN"/>
    </w:rPr>
  </w:style>
  <w:style w:type="paragraph" w:customStyle="1" w:styleId="speakable-paragraph">
    <w:name w:val="speakable-paragraph"/>
    <w:basedOn w:val="Normal"/>
    <w:rsid w:val="00392B8E"/>
    <w:pPr>
      <w:spacing w:before="100" w:beforeAutospacing="1" w:after="100" w:afterAutospacing="1"/>
    </w:pPr>
    <w:rPr>
      <w:rFonts w:eastAsia="Times New Roman"/>
      <w:lang w:eastAsia="zh-CN"/>
    </w:rPr>
  </w:style>
  <w:style w:type="paragraph" w:customStyle="1" w:styleId="detailsub">
    <w:name w:val="detail__sub"/>
    <w:basedOn w:val="Normal"/>
    <w:rsid w:val="00392B8E"/>
    <w:pPr>
      <w:spacing w:before="100" w:beforeAutospacing="1" w:after="100" w:afterAutospacing="1"/>
    </w:pPr>
    <w:rPr>
      <w:rFonts w:eastAsia="Times New Roman"/>
      <w:lang w:eastAsia="zh-CN"/>
    </w:rPr>
  </w:style>
  <w:style w:type="paragraph" w:customStyle="1" w:styleId="flfc">
    <w:name w:val="flfc"/>
    <w:basedOn w:val="Normal"/>
    <w:rsid w:val="00392B8E"/>
    <w:pPr>
      <w:spacing w:before="100" w:beforeAutospacing="1" w:after="100" w:afterAutospacing="1"/>
    </w:pPr>
    <w:rPr>
      <w:rFonts w:eastAsia="Times New Roman"/>
      <w:lang w:eastAsia="zh-CN"/>
    </w:rPr>
  </w:style>
  <w:style w:type="character" w:customStyle="1" w:styleId="m-299895914748161361gmail-style13ptbold">
    <w:name w:val="m_-299895914748161361gmail-style13ptbold"/>
    <w:basedOn w:val="DefaultParagraphFont"/>
    <w:rsid w:val="00392B8E"/>
  </w:style>
  <w:style w:type="character" w:customStyle="1" w:styleId="m-299895914748161361gmail-styleunderline">
    <w:name w:val="m_-299895914748161361gmail-styleunderline"/>
    <w:basedOn w:val="DefaultParagraphFont"/>
    <w:rsid w:val="00392B8E"/>
  </w:style>
  <w:style w:type="paragraph" w:customStyle="1" w:styleId="m-266642551691440061gmail-cites">
    <w:name w:val="m_-266642551691440061gmail-cites"/>
    <w:basedOn w:val="Normal"/>
    <w:rsid w:val="00392B8E"/>
    <w:pPr>
      <w:spacing w:before="100" w:beforeAutospacing="1" w:after="100" w:afterAutospacing="1"/>
    </w:pPr>
    <w:rPr>
      <w:rFonts w:eastAsia="Times New Roman"/>
      <w:lang w:eastAsia="zh-CN"/>
    </w:rPr>
  </w:style>
  <w:style w:type="character" w:customStyle="1" w:styleId="m-266642551691440061gmail-author-date">
    <w:name w:val="m_-266642551691440061gmail-author-date"/>
    <w:basedOn w:val="DefaultParagraphFont"/>
    <w:rsid w:val="00392B8E"/>
  </w:style>
  <w:style w:type="paragraph" w:customStyle="1" w:styleId="m-266642551691440061gmail-cards">
    <w:name w:val="m_-266642551691440061gmail-cards"/>
    <w:basedOn w:val="Normal"/>
    <w:rsid w:val="00392B8E"/>
    <w:pPr>
      <w:spacing w:before="100" w:beforeAutospacing="1" w:after="100" w:afterAutospacing="1"/>
    </w:pPr>
    <w:rPr>
      <w:rFonts w:eastAsia="Times New Roman"/>
      <w:lang w:eastAsia="zh-CN"/>
    </w:rPr>
  </w:style>
  <w:style w:type="character" w:customStyle="1" w:styleId="m-266642551691440061gmail-debateunderline">
    <w:name w:val="m_-266642551691440061gmail-debateunderline"/>
    <w:basedOn w:val="DefaultParagraphFont"/>
    <w:rsid w:val="00392B8E"/>
  </w:style>
  <w:style w:type="paragraph" w:customStyle="1" w:styleId="listingexcerpt">
    <w:name w:val="listing__excerpt"/>
    <w:basedOn w:val="Normal"/>
    <w:rsid w:val="00392B8E"/>
    <w:pPr>
      <w:spacing w:before="100" w:beforeAutospacing="1" w:after="100" w:afterAutospacing="1"/>
    </w:pPr>
    <w:rPr>
      <w:rFonts w:ascii="Avenir LT Std 45 Book" w:eastAsia="Times New Roman" w:hAnsi="Avenir LT Std 45 Book"/>
      <w:lang w:eastAsia="zh-CN"/>
    </w:rPr>
  </w:style>
  <w:style w:type="character" w:customStyle="1" w:styleId="listingauthor">
    <w:name w:val="listing__author"/>
    <w:basedOn w:val="DefaultParagraphFont"/>
    <w:rsid w:val="00392B8E"/>
  </w:style>
  <w:style w:type="paragraph" w:customStyle="1" w:styleId="specialbutton">
    <w:name w:val="special__button"/>
    <w:basedOn w:val="Normal"/>
    <w:rsid w:val="00392B8E"/>
    <w:pPr>
      <w:spacing w:before="100" w:beforeAutospacing="1" w:after="100" w:afterAutospacing="1"/>
    </w:pPr>
    <w:rPr>
      <w:rFonts w:ascii="Avenir LT Std 45 Book" w:eastAsia="Times New Roman" w:hAnsi="Avenir LT Std 45 Book"/>
      <w:lang w:eastAsia="zh-CN"/>
    </w:rPr>
  </w:style>
  <w:style w:type="character" w:customStyle="1" w:styleId="m7113523068278247331gmail-style13ptbold">
    <w:name w:val="m_7113523068278247331gmail-style13ptbold"/>
    <w:basedOn w:val="DefaultParagraphFont"/>
    <w:rsid w:val="00392B8E"/>
  </w:style>
  <w:style w:type="character" w:customStyle="1" w:styleId="m7113523068278247331gmail-underline">
    <w:name w:val="m_7113523068278247331gmail-underline"/>
    <w:basedOn w:val="DefaultParagraphFont"/>
    <w:rsid w:val="00392B8E"/>
  </w:style>
  <w:style w:type="character" w:customStyle="1" w:styleId="m7113523068278247331gmail-styleunderline">
    <w:name w:val="m_7113523068278247331gmail-styleunderline"/>
    <w:basedOn w:val="DefaultParagraphFont"/>
    <w:rsid w:val="00392B8E"/>
  </w:style>
  <w:style w:type="character" w:customStyle="1" w:styleId="enhanced-reference">
    <w:name w:val="enhanced-reference"/>
    <w:basedOn w:val="DefaultParagraphFont"/>
    <w:rsid w:val="00392B8E"/>
  </w:style>
  <w:style w:type="character" w:customStyle="1" w:styleId="ff1">
    <w:name w:val="ff1"/>
    <w:basedOn w:val="DefaultParagraphFont"/>
    <w:rsid w:val="00392B8E"/>
  </w:style>
  <w:style w:type="character" w:customStyle="1" w:styleId="ff2">
    <w:name w:val="ff2"/>
    <w:basedOn w:val="DefaultParagraphFont"/>
    <w:rsid w:val="00392B8E"/>
  </w:style>
  <w:style w:type="character" w:customStyle="1" w:styleId="display">
    <w:name w:val="display"/>
    <w:basedOn w:val="DefaultParagraphFont"/>
    <w:rsid w:val="00392B8E"/>
  </w:style>
  <w:style w:type="character" w:customStyle="1" w:styleId="m2030095631327626865gmail-style13ptbold">
    <w:name w:val="m_2030095631327626865gmail-style13ptbold"/>
    <w:basedOn w:val="DefaultParagraphFont"/>
    <w:rsid w:val="00392B8E"/>
  </w:style>
  <w:style w:type="character" w:customStyle="1" w:styleId="m2030095631327626865gmail-styleunderline">
    <w:name w:val="m_2030095631327626865gmail-styleunderline"/>
    <w:basedOn w:val="DefaultParagraphFont"/>
    <w:rsid w:val="00392B8E"/>
  </w:style>
  <w:style w:type="paragraph" w:customStyle="1" w:styleId="m4240400669014671728gmail-msonormal">
    <w:name w:val="m_4240400669014671728gmail-msonormal"/>
    <w:basedOn w:val="Normal"/>
    <w:rsid w:val="00392B8E"/>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392B8E"/>
  </w:style>
  <w:style w:type="character" w:customStyle="1" w:styleId="tweetinfo-heartstat">
    <w:name w:val="tweetinfo-heartstat"/>
    <w:basedOn w:val="DefaultParagraphFont"/>
    <w:rsid w:val="00392B8E"/>
  </w:style>
  <w:style w:type="character" w:customStyle="1" w:styleId="playbutton-flyout">
    <w:name w:val="playbutton-flyout"/>
    <w:basedOn w:val="DefaultParagraphFont"/>
    <w:rsid w:val="00392B8E"/>
  </w:style>
  <w:style w:type="character" w:customStyle="1" w:styleId="inlinevideo-videolabel">
    <w:name w:val="inlinevideo-videolabel"/>
    <w:basedOn w:val="DefaultParagraphFont"/>
    <w:rsid w:val="00392B8E"/>
  </w:style>
  <w:style w:type="character" w:customStyle="1" w:styleId="inlinevideo-videoduration">
    <w:name w:val="inlinevideo-videoduration"/>
    <w:basedOn w:val="DefaultParagraphFont"/>
    <w:rsid w:val="00392B8E"/>
  </w:style>
  <w:style w:type="character" w:customStyle="1" w:styleId="5yl5">
    <w:name w:val="_5yl5"/>
    <w:basedOn w:val="DefaultParagraphFont"/>
    <w:rsid w:val="00392B8E"/>
  </w:style>
  <w:style w:type="character" w:customStyle="1" w:styleId="balancedheadline">
    <w:name w:val="balancedheadline"/>
    <w:basedOn w:val="DefaultParagraphFont"/>
    <w:rsid w:val="00392B8E"/>
  </w:style>
  <w:style w:type="paragraph" w:customStyle="1" w:styleId="css-xhhu0i">
    <w:name w:val="css-xhhu0i"/>
    <w:basedOn w:val="Normal"/>
    <w:rsid w:val="00392B8E"/>
    <w:pPr>
      <w:spacing w:before="100" w:beforeAutospacing="1" w:after="100" w:afterAutospacing="1"/>
    </w:pPr>
    <w:rPr>
      <w:rFonts w:eastAsia="Times New Roman"/>
    </w:rPr>
  </w:style>
  <w:style w:type="paragraph" w:customStyle="1" w:styleId="fellowname">
    <w:name w:val="fellow__name"/>
    <w:basedOn w:val="Normal"/>
    <w:rsid w:val="00392B8E"/>
    <w:pPr>
      <w:spacing w:before="100" w:beforeAutospacing="1" w:after="100" w:afterAutospacing="1"/>
    </w:pPr>
    <w:rPr>
      <w:rFonts w:eastAsia="Times New Roman"/>
    </w:rPr>
  </w:style>
  <w:style w:type="paragraph" w:customStyle="1" w:styleId="hword2">
    <w:name w:val="hword2"/>
    <w:basedOn w:val="Normal"/>
    <w:qFormat/>
    <w:rsid w:val="00392B8E"/>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392B8E"/>
    <w:pPr>
      <w:spacing w:before="100" w:beforeAutospacing="1" w:after="100" w:afterAutospacing="1"/>
    </w:pPr>
    <w:rPr>
      <w:rFonts w:ascii="Avenir LT Std 45 Book" w:eastAsia="Times New Roman" w:hAnsi="Avenir LT Std 45 Book"/>
    </w:rPr>
  </w:style>
  <w:style w:type="character" w:customStyle="1" w:styleId="dttext">
    <w:name w:val="dttext"/>
    <w:basedOn w:val="DefaultParagraphFont"/>
    <w:rsid w:val="00392B8E"/>
  </w:style>
  <w:style w:type="character" w:customStyle="1" w:styleId="UnresolvedMention10">
    <w:name w:val="Unresolved Mention10"/>
    <w:basedOn w:val="DefaultParagraphFont"/>
    <w:uiPriority w:val="99"/>
    <w:semiHidden/>
    <w:unhideWhenUsed/>
    <w:rsid w:val="00392B8E"/>
    <w:rPr>
      <w:color w:val="605E5C"/>
      <w:shd w:val="clear" w:color="auto" w:fill="E1DFDD"/>
    </w:rPr>
  </w:style>
  <w:style w:type="character" w:customStyle="1" w:styleId="UnresolvedMention100">
    <w:name w:val="Unresolved Mention100"/>
    <w:basedOn w:val="DefaultParagraphFont"/>
    <w:uiPriority w:val="99"/>
    <w:semiHidden/>
    <w:unhideWhenUsed/>
    <w:rsid w:val="00392B8E"/>
    <w:rPr>
      <w:color w:val="605E5C"/>
      <w:shd w:val="clear" w:color="auto" w:fill="E1DFDD"/>
    </w:rPr>
  </w:style>
  <w:style w:type="character" w:customStyle="1" w:styleId="UnresolvedMention1000">
    <w:name w:val="Unresolved Mention1000"/>
    <w:basedOn w:val="DefaultParagraphFont"/>
    <w:uiPriority w:val="99"/>
    <w:semiHidden/>
    <w:unhideWhenUsed/>
    <w:rsid w:val="00392B8E"/>
    <w:rPr>
      <w:color w:val="605E5C"/>
      <w:shd w:val="clear" w:color="auto" w:fill="E1DFDD"/>
    </w:rPr>
  </w:style>
  <w:style w:type="character" w:customStyle="1" w:styleId="UnresolvedMention10000">
    <w:name w:val="Unresolved Mention10000"/>
    <w:basedOn w:val="DefaultParagraphFont"/>
    <w:uiPriority w:val="99"/>
    <w:semiHidden/>
    <w:unhideWhenUsed/>
    <w:rsid w:val="00392B8E"/>
    <w:rPr>
      <w:color w:val="605E5C"/>
      <w:shd w:val="clear" w:color="auto" w:fill="E1DFDD"/>
    </w:rPr>
  </w:style>
  <w:style w:type="character" w:customStyle="1" w:styleId="UnresolvedMention100000">
    <w:name w:val="Unresolved Mention100000"/>
    <w:basedOn w:val="DefaultParagraphFont"/>
    <w:uiPriority w:val="99"/>
    <w:semiHidden/>
    <w:unhideWhenUsed/>
    <w:rsid w:val="00392B8E"/>
    <w:rPr>
      <w:color w:val="605E5C"/>
      <w:shd w:val="clear" w:color="auto" w:fill="E1DFDD"/>
    </w:rPr>
  </w:style>
  <w:style w:type="character" w:customStyle="1" w:styleId="UnresolvedMention1000000">
    <w:name w:val="Unresolved Mention1000000"/>
    <w:basedOn w:val="DefaultParagraphFont"/>
    <w:uiPriority w:val="99"/>
    <w:semiHidden/>
    <w:unhideWhenUsed/>
    <w:rsid w:val="00392B8E"/>
    <w:rPr>
      <w:color w:val="605E5C"/>
      <w:shd w:val="clear" w:color="auto" w:fill="E1DFDD"/>
    </w:rPr>
  </w:style>
  <w:style w:type="character" w:customStyle="1" w:styleId="UnresolvedMention10000000">
    <w:name w:val="Unresolved Mention10000000"/>
    <w:basedOn w:val="DefaultParagraphFont"/>
    <w:uiPriority w:val="99"/>
    <w:semiHidden/>
    <w:unhideWhenUsed/>
    <w:rsid w:val="00392B8E"/>
    <w:rPr>
      <w:color w:val="605E5C"/>
      <w:shd w:val="clear" w:color="auto" w:fill="E1DFDD"/>
    </w:rPr>
  </w:style>
  <w:style w:type="character" w:customStyle="1" w:styleId="UnresolvedMention100000000">
    <w:name w:val="Unresolved Mention100000000"/>
    <w:basedOn w:val="DefaultParagraphFont"/>
    <w:uiPriority w:val="99"/>
    <w:semiHidden/>
    <w:unhideWhenUsed/>
    <w:rsid w:val="00392B8E"/>
    <w:rPr>
      <w:color w:val="605E5C"/>
      <w:shd w:val="clear" w:color="auto" w:fill="E1DFDD"/>
    </w:rPr>
  </w:style>
  <w:style w:type="character" w:customStyle="1" w:styleId="UnresolvedMention1000000000">
    <w:name w:val="Unresolved Mention1000000000"/>
    <w:basedOn w:val="DefaultParagraphFont"/>
    <w:uiPriority w:val="99"/>
    <w:semiHidden/>
    <w:unhideWhenUsed/>
    <w:rsid w:val="00392B8E"/>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392B8E"/>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392B8E"/>
    <w:rPr>
      <w:color w:val="605E5C"/>
      <w:shd w:val="clear" w:color="auto" w:fill="E1DFDD"/>
    </w:rPr>
  </w:style>
  <w:style w:type="character" w:customStyle="1" w:styleId="m-4768620939706884080gmail-style13ptbold">
    <w:name w:val="m_-4768620939706884080gmail-style13ptbold"/>
    <w:basedOn w:val="DefaultParagraphFont"/>
    <w:rsid w:val="00392B8E"/>
  </w:style>
  <w:style w:type="character" w:customStyle="1" w:styleId="m-6639950760076288358gmail-style13ptbold">
    <w:name w:val="m_-6639950760076288358gmail-style13ptbold"/>
    <w:basedOn w:val="DefaultParagraphFont"/>
    <w:rsid w:val="00392B8E"/>
  </w:style>
  <w:style w:type="character" w:customStyle="1" w:styleId="m-6639950760076288358gmail-msohyperlink">
    <w:name w:val="m_-6639950760076288358gmail-msohyperlink"/>
    <w:basedOn w:val="DefaultParagraphFont"/>
    <w:rsid w:val="00392B8E"/>
  </w:style>
  <w:style w:type="character" w:customStyle="1" w:styleId="m-6639950760076288358gmail-m4841727538114946087gmail-styleunderline">
    <w:name w:val="m_-6639950760076288358gmail-m4841727538114946087gmail-styleunderline"/>
    <w:basedOn w:val="DefaultParagraphFont"/>
    <w:rsid w:val="00392B8E"/>
  </w:style>
  <w:style w:type="character" w:customStyle="1" w:styleId="m8998500066486699605gmail-style13ptbold">
    <w:name w:val="m_8998500066486699605gmail-style13ptbold"/>
    <w:basedOn w:val="DefaultParagraphFont"/>
    <w:rsid w:val="00392B8E"/>
  </w:style>
  <w:style w:type="character" w:customStyle="1" w:styleId="m8998500066486699605gmail-styleunderline">
    <w:name w:val="m_8998500066486699605gmail-styleunderline"/>
    <w:basedOn w:val="DefaultParagraphFont"/>
    <w:rsid w:val="00392B8E"/>
  </w:style>
  <w:style w:type="character" w:customStyle="1" w:styleId="m-4007627453485596929gmail-style13ptbold">
    <w:name w:val="m_-4007627453485596929gmail-style13ptbold"/>
    <w:basedOn w:val="DefaultParagraphFont"/>
    <w:rsid w:val="00392B8E"/>
  </w:style>
  <w:style w:type="character" w:customStyle="1" w:styleId="QuoteChar2">
    <w:name w:val="Quote Char2"/>
    <w:basedOn w:val="DefaultParagraphFont"/>
    <w:uiPriority w:val="29"/>
    <w:rsid w:val="00392B8E"/>
    <w:rPr>
      <w:rFonts w:ascii="Cambria" w:hAnsi="Cambria" w:cs="Calibri"/>
      <w:i/>
      <w:iCs/>
      <w:color w:val="404040" w:themeColor="text1" w:themeTint="BF"/>
    </w:rPr>
  </w:style>
  <w:style w:type="character" w:customStyle="1" w:styleId="letter">
    <w:name w:val="letter"/>
    <w:basedOn w:val="DefaultParagraphFont"/>
    <w:rsid w:val="00392B8E"/>
  </w:style>
  <w:style w:type="character" w:customStyle="1" w:styleId="mdash">
    <w:name w:val="mdash"/>
    <w:basedOn w:val="DefaultParagraphFont"/>
    <w:rsid w:val="00392B8E"/>
  </w:style>
  <w:style w:type="character" w:customStyle="1" w:styleId="untext">
    <w:name w:val="untext"/>
    <w:basedOn w:val="DefaultParagraphFont"/>
    <w:rsid w:val="00392B8E"/>
  </w:style>
  <w:style w:type="character" w:customStyle="1" w:styleId="vis">
    <w:name w:val="vis"/>
    <w:basedOn w:val="DefaultParagraphFont"/>
    <w:rsid w:val="00392B8E"/>
  </w:style>
  <w:style w:type="character" w:customStyle="1" w:styleId="ex-sent">
    <w:name w:val="ex-sent"/>
    <w:basedOn w:val="DefaultParagraphFont"/>
    <w:rsid w:val="00392B8E"/>
  </w:style>
  <w:style w:type="character" w:customStyle="1" w:styleId="mwtwi">
    <w:name w:val="mw_t_wi"/>
    <w:basedOn w:val="DefaultParagraphFont"/>
    <w:rsid w:val="00392B8E"/>
  </w:style>
  <w:style w:type="paragraph" w:customStyle="1" w:styleId="marginright">
    <w:name w:val="margin_right"/>
    <w:basedOn w:val="Normal"/>
    <w:rsid w:val="00392B8E"/>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rsid w:val="00392B8E"/>
    <w:pPr>
      <w:spacing w:before="100" w:beforeAutospacing="1" w:after="100" w:afterAutospacing="1"/>
    </w:pPr>
    <w:rPr>
      <w:rFonts w:ascii="Avenir LT Std 45 Book" w:eastAsia="Times New Roman" w:hAnsi="Avenir LT Std 45 Book"/>
      <w:lang w:eastAsia="zh-CN"/>
    </w:rPr>
  </w:style>
  <w:style w:type="paragraph" w:customStyle="1" w:styleId="articlesubtitle0">
    <w:name w:val="article_subtitle"/>
    <w:basedOn w:val="Normal"/>
    <w:rsid w:val="00392B8E"/>
    <w:pPr>
      <w:spacing w:before="100" w:beforeAutospacing="1" w:after="100" w:afterAutospacing="1"/>
    </w:pPr>
    <w:rPr>
      <w:rFonts w:ascii="Lora" w:eastAsia="Times New Roman" w:hAnsi="Lora"/>
      <w:color w:val="808088"/>
      <w:sz w:val="36"/>
      <w:szCs w:val="36"/>
      <w:lang w:eastAsia="zh-CN"/>
    </w:rPr>
  </w:style>
  <w:style w:type="paragraph" w:customStyle="1" w:styleId="feeddrivenflexfeaturestory">
    <w:name w:val="feed_driven_flex_feature_story"/>
    <w:basedOn w:val="Normal"/>
    <w:rsid w:val="00392B8E"/>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rsid w:val="00392B8E"/>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rsid w:val="00392B8E"/>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392B8E"/>
  </w:style>
  <w:style w:type="character" w:customStyle="1" w:styleId="paddingrightxxs1">
    <w:name w:val="padding_right_xxs1"/>
    <w:basedOn w:val="DefaultParagraphFont"/>
    <w:rsid w:val="00392B8E"/>
  </w:style>
  <w:style w:type="character" w:customStyle="1" w:styleId="nowrap1">
    <w:name w:val="nowrap1"/>
    <w:basedOn w:val="DefaultParagraphFont"/>
    <w:rsid w:val="00392B8E"/>
  </w:style>
  <w:style w:type="paragraph" w:customStyle="1" w:styleId="item">
    <w:name w:val="item"/>
    <w:basedOn w:val="Normal"/>
    <w:rsid w:val="00392B8E"/>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392B8E"/>
    <w:rPr>
      <w:rFonts w:ascii="Lora" w:hAnsi="Lora" w:hint="default"/>
      <w:i/>
      <w:iCs/>
      <w:color w:val="000000"/>
      <w:sz w:val="30"/>
      <w:szCs w:val="30"/>
    </w:rPr>
  </w:style>
  <w:style w:type="character" w:customStyle="1" w:styleId="italic1">
    <w:name w:val="italic1"/>
    <w:basedOn w:val="DefaultParagraphFont"/>
    <w:rsid w:val="00392B8E"/>
    <w:rPr>
      <w:i/>
      <w:iCs/>
    </w:rPr>
  </w:style>
  <w:style w:type="character" w:customStyle="1" w:styleId="articleimagecredit2">
    <w:name w:val="article_image_credit2"/>
    <w:basedOn w:val="DefaultParagraphFont"/>
    <w:rsid w:val="00392B8E"/>
    <w:rPr>
      <w:rFonts w:ascii="Lora" w:hAnsi="Lora" w:hint="default"/>
      <w:i/>
      <w:iCs/>
      <w:sz w:val="24"/>
      <w:szCs w:val="24"/>
    </w:rPr>
  </w:style>
  <w:style w:type="character" w:customStyle="1" w:styleId="articlesponsored2">
    <w:name w:val="article_sponsored2"/>
    <w:basedOn w:val="DefaultParagraphFont"/>
    <w:rsid w:val="00392B8E"/>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392B8E"/>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rsid w:val="00392B8E"/>
    <w:pPr>
      <w:spacing w:after="180"/>
    </w:pPr>
    <w:rPr>
      <w:rFonts w:ascii="Lora" w:eastAsia="Times New Roman" w:hAnsi="Lora"/>
      <w:szCs w:val="20"/>
      <w:lang w:eastAsia="zh-CN"/>
    </w:rPr>
  </w:style>
  <w:style w:type="paragraph" w:customStyle="1" w:styleId="marginbottomxl1">
    <w:name w:val="margin_bottom_xl1"/>
    <w:basedOn w:val="Normal"/>
    <w:rsid w:val="00392B8E"/>
    <w:pPr>
      <w:spacing w:after="540"/>
    </w:pPr>
    <w:rPr>
      <w:rFonts w:ascii="Lora" w:eastAsia="Times New Roman" w:hAnsi="Lora"/>
      <w:szCs w:val="20"/>
      <w:lang w:eastAsia="zh-CN"/>
    </w:rPr>
  </w:style>
  <w:style w:type="character" w:customStyle="1" w:styleId="read-morefooter">
    <w:name w:val="read-more__footer"/>
    <w:basedOn w:val="DefaultParagraphFont"/>
    <w:rsid w:val="00392B8E"/>
  </w:style>
  <w:style w:type="paragraph" w:customStyle="1" w:styleId="jsx-671803276">
    <w:name w:val="jsx-671803276"/>
    <w:basedOn w:val="Normal"/>
    <w:rsid w:val="00392B8E"/>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392B8E"/>
  </w:style>
  <w:style w:type="character" w:customStyle="1" w:styleId="uwnk-">
    <w:name w:val="uwnk-"/>
    <w:basedOn w:val="DefaultParagraphFont"/>
    <w:rsid w:val="00392B8E"/>
  </w:style>
  <w:style w:type="character" w:customStyle="1" w:styleId="c-messagebody">
    <w:name w:val="c-message__body"/>
    <w:basedOn w:val="DefaultParagraphFont"/>
    <w:rsid w:val="00392B8E"/>
  </w:style>
  <w:style w:type="paragraph" w:customStyle="1" w:styleId="field-content1">
    <w:name w:val="field-content1"/>
    <w:basedOn w:val="Normal"/>
    <w:rsid w:val="00392B8E"/>
    <w:pPr>
      <w:spacing w:before="100" w:beforeAutospacing="1" w:after="100" w:afterAutospacing="1"/>
    </w:pPr>
    <w:rPr>
      <w:rFonts w:eastAsia="Times New Roman"/>
      <w:sz w:val="24"/>
    </w:rPr>
  </w:style>
  <w:style w:type="character" w:customStyle="1" w:styleId="bb-that-spotlighttext">
    <w:name w:val="bb-that-spotlight__text"/>
    <w:basedOn w:val="DefaultParagraphFont"/>
    <w:rsid w:val="00392B8E"/>
  </w:style>
  <w:style w:type="character" w:customStyle="1" w:styleId="navi-barlogo--title">
    <w:name w:val="navi-bar__logo--title"/>
    <w:basedOn w:val="DefaultParagraphFont"/>
    <w:rsid w:val="00392B8E"/>
  </w:style>
  <w:style w:type="paragraph" w:customStyle="1" w:styleId="navi-sectionsitem">
    <w:name w:val="navi-sections__item"/>
    <w:basedOn w:val="Normal"/>
    <w:rsid w:val="00392B8E"/>
    <w:pPr>
      <w:spacing w:before="100" w:beforeAutospacing="1" w:after="100" w:afterAutospacing="1"/>
    </w:pPr>
    <w:rPr>
      <w:rFonts w:eastAsia="Times New Roman"/>
      <w:sz w:val="24"/>
    </w:rPr>
  </w:style>
  <w:style w:type="paragraph" w:customStyle="1" w:styleId="navi-submenuitem">
    <w:name w:val="navi-submenu__item"/>
    <w:basedOn w:val="Normal"/>
    <w:rsid w:val="00392B8E"/>
    <w:pPr>
      <w:spacing w:before="100" w:beforeAutospacing="1" w:after="100" w:afterAutospacing="1"/>
    </w:pPr>
    <w:rPr>
      <w:rFonts w:eastAsia="Times New Roman"/>
      <w:sz w:val="24"/>
    </w:rPr>
  </w:style>
  <w:style w:type="character" w:customStyle="1" w:styleId="navi-push-notification-promptctabtn">
    <w:name w:val="navi-push-notification-prompt__cta__btn"/>
    <w:basedOn w:val="DefaultParagraphFont"/>
    <w:rsid w:val="00392B8E"/>
  </w:style>
  <w:style w:type="character" w:customStyle="1" w:styleId="updated-wrap">
    <w:name w:val="updated-wrap"/>
    <w:basedOn w:val="DefaultParagraphFont"/>
    <w:rsid w:val="00392B8E"/>
  </w:style>
  <w:style w:type="character" w:customStyle="1" w:styleId="updated-text">
    <w:name w:val="updated-text"/>
    <w:basedOn w:val="DefaultParagraphFont"/>
    <w:rsid w:val="00392B8E"/>
  </w:style>
  <w:style w:type="character" w:customStyle="1" w:styleId="link3d1a967505">
    <w:name w:val="link__3d1a967505"/>
    <w:basedOn w:val="DefaultParagraphFont"/>
    <w:rsid w:val="00392B8E"/>
  </w:style>
  <w:style w:type="character" w:customStyle="1" w:styleId="pricechange35c7f2a303">
    <w:name w:val="pricechange__35c7f2a303"/>
    <w:basedOn w:val="DefaultParagraphFont"/>
    <w:rsid w:val="00392B8E"/>
  </w:style>
  <w:style w:type="character" w:customStyle="1" w:styleId="percentchange7bf966dc1b">
    <w:name w:val="percentchange__7bf966dc1b"/>
    <w:basedOn w:val="DefaultParagraphFont"/>
    <w:rsid w:val="00392B8E"/>
  </w:style>
  <w:style w:type="character" w:customStyle="1" w:styleId="follow-author-button-container">
    <w:name w:val="follow-author-button-container"/>
    <w:basedOn w:val="DefaultParagraphFont"/>
    <w:rsid w:val="00392B8E"/>
  </w:style>
  <w:style w:type="paragraph" w:customStyle="1" w:styleId="abstract-v2item">
    <w:name w:val="abstract-v2__item"/>
    <w:basedOn w:val="Normal"/>
    <w:rsid w:val="00392B8E"/>
    <w:pPr>
      <w:spacing w:before="100" w:beforeAutospacing="1" w:after="100" w:afterAutospacing="1"/>
    </w:pPr>
    <w:rPr>
      <w:rFonts w:eastAsia="Times New Roman"/>
      <w:sz w:val="24"/>
    </w:rPr>
  </w:style>
  <w:style w:type="character" w:customStyle="1" w:styleId="vjs-control-text">
    <w:name w:val="vjs-control-text"/>
    <w:basedOn w:val="DefaultParagraphFont"/>
    <w:rsid w:val="00392B8E"/>
  </w:style>
  <w:style w:type="character" w:customStyle="1" w:styleId="stylesstandard24ryh">
    <w:name w:val="styles_standard__24ryh"/>
    <w:basedOn w:val="DefaultParagraphFont"/>
    <w:rsid w:val="00392B8E"/>
  </w:style>
  <w:style w:type="character" w:customStyle="1" w:styleId="player-emotion-cache-1w0gw13">
    <w:name w:val="player-emotion-cache-1w0gw13"/>
    <w:basedOn w:val="DefaultParagraphFont"/>
    <w:rsid w:val="00392B8E"/>
  </w:style>
  <w:style w:type="paragraph" w:customStyle="1" w:styleId="buy-copies">
    <w:name w:val="buy-copies"/>
    <w:basedOn w:val="Normal"/>
    <w:rsid w:val="00392B8E"/>
    <w:pPr>
      <w:spacing w:before="100" w:beforeAutospacing="1" w:after="100" w:afterAutospacing="1"/>
    </w:pPr>
    <w:rPr>
      <w:rFonts w:eastAsia="Times New Roman"/>
      <w:sz w:val="24"/>
    </w:rPr>
  </w:style>
  <w:style w:type="paragraph" w:customStyle="1" w:styleId="print-page">
    <w:name w:val="print-page"/>
    <w:basedOn w:val="Normal"/>
    <w:rsid w:val="00392B8E"/>
    <w:pPr>
      <w:spacing w:before="100" w:beforeAutospacing="1" w:after="100" w:afterAutospacing="1"/>
    </w:pPr>
    <w:rPr>
      <w:rFonts w:eastAsia="Times New Roman"/>
      <w:sz w:val="24"/>
    </w:rPr>
  </w:style>
  <w:style w:type="character" w:customStyle="1" w:styleId="lead-in">
    <w:name w:val="lead-in"/>
    <w:basedOn w:val="DefaultParagraphFont"/>
    <w:rsid w:val="00392B8E"/>
  </w:style>
  <w:style w:type="character" w:customStyle="1" w:styleId="lead-in-large">
    <w:name w:val="lead-in-large"/>
    <w:basedOn w:val="DefaultParagraphFont"/>
    <w:rsid w:val="00392B8E"/>
  </w:style>
  <w:style w:type="character" w:customStyle="1" w:styleId="content-type">
    <w:name w:val="content-type"/>
    <w:basedOn w:val="DefaultParagraphFont"/>
    <w:rsid w:val="00392B8E"/>
  </w:style>
  <w:style w:type="character" w:customStyle="1" w:styleId="mediatitle">
    <w:name w:val="mediatitle"/>
    <w:basedOn w:val="DefaultParagraphFont"/>
    <w:rsid w:val="00392B8E"/>
  </w:style>
  <w:style w:type="character" w:customStyle="1" w:styleId="callout">
    <w:name w:val="callout"/>
    <w:basedOn w:val="DefaultParagraphFont"/>
    <w:rsid w:val="00392B8E"/>
  </w:style>
  <w:style w:type="paragraph" w:customStyle="1" w:styleId="collapsed-text">
    <w:name w:val="collapsed-text"/>
    <w:basedOn w:val="Normal"/>
    <w:rsid w:val="00392B8E"/>
    <w:pPr>
      <w:spacing w:before="100" w:beforeAutospacing="1" w:after="100" w:afterAutospacing="1"/>
    </w:pPr>
    <w:rPr>
      <w:rFonts w:eastAsia="Times New Roman"/>
      <w:sz w:val="24"/>
    </w:rPr>
  </w:style>
  <w:style w:type="character" w:customStyle="1" w:styleId="related-itemeyebrow">
    <w:name w:val="related-item__eyebrow"/>
    <w:basedOn w:val="DefaultParagraphFont"/>
    <w:rsid w:val="00392B8E"/>
  </w:style>
  <w:style w:type="paragraph" w:customStyle="1" w:styleId="endmark">
    <w:name w:val="endmark"/>
    <w:basedOn w:val="Normal"/>
    <w:rsid w:val="00392B8E"/>
    <w:pPr>
      <w:spacing w:before="100" w:beforeAutospacing="1" w:after="100" w:afterAutospacing="1"/>
    </w:pPr>
    <w:rPr>
      <w:rFonts w:eastAsia="Times New Roman"/>
      <w:sz w:val="24"/>
    </w:rPr>
  </w:style>
  <w:style w:type="character" w:customStyle="1" w:styleId="articlegalleryname--3lmvu">
    <w:name w:val="articlegallery__name--3lmvu"/>
    <w:basedOn w:val="DefaultParagraphFont"/>
    <w:rsid w:val="00392B8E"/>
  </w:style>
  <w:style w:type="paragraph" w:customStyle="1" w:styleId="navnavlistitemh3j9r">
    <w:name w:val="nav_navlistitem__h3j9r"/>
    <w:basedOn w:val="Normal"/>
    <w:rsid w:val="00392B8E"/>
    <w:pPr>
      <w:spacing w:before="100" w:beforeAutospacing="1" w:after="100" w:afterAutospacing="1"/>
    </w:pPr>
    <w:rPr>
      <w:rFonts w:eastAsia="Times New Roman"/>
      <w:sz w:val="24"/>
    </w:rPr>
  </w:style>
  <w:style w:type="paragraph" w:customStyle="1" w:styleId="navaccountlinksnavlistitem1wflo">
    <w:name w:val="navaccountlinks_navlistitem__1wflo"/>
    <w:basedOn w:val="Normal"/>
    <w:rsid w:val="00392B8E"/>
    <w:pPr>
      <w:spacing w:before="100" w:beforeAutospacing="1" w:after="100" w:afterAutospacing="1"/>
    </w:pPr>
    <w:rPr>
      <w:rFonts w:eastAsia="Times New Roman"/>
      <w:sz w:val="24"/>
    </w:rPr>
  </w:style>
  <w:style w:type="paragraph" w:customStyle="1" w:styleId="articleparagraphroot2qm08">
    <w:name w:val="articleparagraph_root__2qm08"/>
    <w:basedOn w:val="Normal"/>
    <w:rsid w:val="00392B8E"/>
    <w:pPr>
      <w:spacing w:before="100" w:beforeAutospacing="1" w:after="100" w:afterAutospacing="1"/>
    </w:pPr>
    <w:rPr>
      <w:rFonts w:eastAsia="Times New Roman"/>
      <w:sz w:val="24"/>
    </w:rPr>
  </w:style>
  <w:style w:type="character" w:customStyle="1" w:styleId="nudgeexpandedcount2nerh">
    <w:name w:val="nudgeexpanded_count__2nerh"/>
    <w:basedOn w:val="DefaultParagraphFont"/>
    <w:rsid w:val="00392B8E"/>
  </w:style>
  <w:style w:type="character" w:customStyle="1" w:styleId="nudgeexpandedcounttext4nyhl">
    <w:name w:val="nudgeexpanded_counttext__4nyhl"/>
    <w:basedOn w:val="DefaultParagraphFont"/>
    <w:rsid w:val="00392B8E"/>
  </w:style>
  <w:style w:type="character" w:customStyle="1" w:styleId="nudge-expandedlogin-cta-span">
    <w:name w:val="nudge-expanded__login-cta-span"/>
    <w:basedOn w:val="DefaultParagraphFont"/>
    <w:rsid w:val="00392B8E"/>
  </w:style>
  <w:style w:type="paragraph" w:customStyle="1" w:styleId="regionselector">
    <w:name w:val="regionselector"/>
    <w:basedOn w:val="Normal"/>
    <w:rsid w:val="00392B8E"/>
    <w:pPr>
      <w:spacing w:before="100" w:beforeAutospacing="1" w:after="100" w:afterAutospacing="1"/>
    </w:pPr>
    <w:rPr>
      <w:rFonts w:eastAsia="Times New Roman"/>
      <w:sz w:val="24"/>
    </w:rPr>
  </w:style>
  <w:style w:type="character" w:customStyle="1" w:styleId="md-pr-8px">
    <w:name w:val="md-pr-8px"/>
    <w:basedOn w:val="DefaultParagraphFont"/>
    <w:rsid w:val="00392B8E"/>
  </w:style>
  <w:style w:type="paragraph" w:customStyle="1" w:styleId="breadcrumbs-item">
    <w:name w:val="breadcrumbs-item"/>
    <w:basedOn w:val="Normal"/>
    <w:rsid w:val="00392B8E"/>
    <w:pPr>
      <w:spacing w:before="100" w:beforeAutospacing="1" w:after="100" w:afterAutospacing="1"/>
    </w:pPr>
    <w:rPr>
      <w:rFonts w:eastAsia="Times New Roman"/>
      <w:sz w:val="24"/>
    </w:rPr>
  </w:style>
  <w:style w:type="character" w:customStyle="1" w:styleId="articlepage--disclosure">
    <w:name w:val="article__page--disclosure"/>
    <w:basedOn w:val="DefaultParagraphFont"/>
    <w:rsid w:val="00392B8E"/>
  </w:style>
  <w:style w:type="character" w:customStyle="1" w:styleId="author-role">
    <w:name w:val="author-role"/>
    <w:basedOn w:val="DefaultParagraphFont"/>
    <w:rsid w:val="00392B8E"/>
  </w:style>
  <w:style w:type="paragraph" w:customStyle="1" w:styleId="author-block-v2artice-date">
    <w:name w:val="author-block-v2__artice-date"/>
    <w:basedOn w:val="Normal"/>
    <w:rsid w:val="00392B8E"/>
    <w:pPr>
      <w:spacing w:before="100" w:beforeAutospacing="1" w:after="100" w:afterAutospacing="1"/>
    </w:pPr>
    <w:rPr>
      <w:rFonts w:eastAsia="Times New Roman"/>
      <w:sz w:val="24"/>
    </w:rPr>
  </w:style>
  <w:style w:type="character" w:customStyle="1" w:styleId="media-credit">
    <w:name w:val="media-credit"/>
    <w:basedOn w:val="DefaultParagraphFont"/>
    <w:rsid w:val="00392B8E"/>
  </w:style>
  <w:style w:type="paragraph" w:customStyle="1" w:styleId="bocitem-list">
    <w:name w:val="boc__item-list"/>
    <w:basedOn w:val="Normal"/>
    <w:rsid w:val="00392B8E"/>
    <w:pPr>
      <w:spacing w:before="100" w:beforeAutospacing="1" w:after="100" w:afterAutospacing="1"/>
    </w:pPr>
    <w:rPr>
      <w:rFonts w:eastAsia="Times New Roman"/>
      <w:sz w:val="24"/>
    </w:rPr>
  </w:style>
  <w:style w:type="character" w:customStyle="1" w:styleId="more-text">
    <w:name w:val="more-text"/>
    <w:basedOn w:val="DefaultParagraphFont"/>
    <w:rsid w:val="00392B8E"/>
  </w:style>
  <w:style w:type="character" w:customStyle="1" w:styleId="mr-4">
    <w:name w:val="mr-4"/>
    <w:basedOn w:val="DefaultParagraphFont"/>
    <w:rsid w:val="00392B8E"/>
  </w:style>
  <w:style w:type="paragraph" w:customStyle="1" w:styleId="desk">
    <w:name w:val="desk"/>
    <w:basedOn w:val="Normal"/>
    <w:rsid w:val="00392B8E"/>
    <w:pPr>
      <w:spacing w:before="100" w:beforeAutospacing="1" w:after="100" w:afterAutospacing="1"/>
    </w:pPr>
    <w:rPr>
      <w:rFonts w:eastAsia="Times New Roman"/>
      <w:sz w:val="24"/>
    </w:rPr>
  </w:style>
  <w:style w:type="paragraph" w:customStyle="1" w:styleId="editorial">
    <w:name w:val="editorial"/>
    <w:basedOn w:val="Normal"/>
    <w:rsid w:val="00392B8E"/>
    <w:pPr>
      <w:spacing w:before="100" w:beforeAutospacing="1" w:after="100" w:afterAutospacing="1"/>
    </w:pPr>
    <w:rPr>
      <w:rFonts w:eastAsia="Times New Roman"/>
      <w:sz w:val="24"/>
    </w:rPr>
  </w:style>
  <w:style w:type="character" w:customStyle="1" w:styleId="texto-cursiva">
    <w:name w:val="texto-cursiva"/>
    <w:basedOn w:val="DefaultParagraphFont"/>
    <w:rsid w:val="00392B8E"/>
  </w:style>
  <w:style w:type="paragraph" w:customStyle="1" w:styleId="cargo-editorial">
    <w:name w:val="cargo-editorial"/>
    <w:basedOn w:val="Normal"/>
    <w:rsid w:val="00392B8E"/>
    <w:pPr>
      <w:spacing w:before="100" w:beforeAutospacing="1" w:after="100" w:afterAutospacing="1"/>
    </w:pPr>
    <w:rPr>
      <w:rFonts w:eastAsia="Times New Roman"/>
      <w:sz w:val="24"/>
    </w:rPr>
  </w:style>
  <w:style w:type="character" w:customStyle="1" w:styleId="jordigual">
    <w:name w:val="jordigual"/>
    <w:basedOn w:val="DefaultParagraphFont"/>
    <w:rsid w:val="00392B8E"/>
  </w:style>
  <w:style w:type="paragraph" w:customStyle="1" w:styleId="related-user-position">
    <w:name w:val="related-user-position"/>
    <w:basedOn w:val="Normal"/>
    <w:rsid w:val="00392B8E"/>
    <w:pPr>
      <w:spacing w:before="100" w:beforeAutospacing="1" w:after="100" w:afterAutospacing="1"/>
    </w:pPr>
    <w:rPr>
      <w:rFonts w:eastAsia="Times New Roman"/>
      <w:sz w:val="24"/>
    </w:rPr>
  </w:style>
  <w:style w:type="character" w:customStyle="1" w:styleId="credit--ctn">
    <w:name w:val="credit--ctn"/>
    <w:basedOn w:val="DefaultParagraphFont"/>
    <w:rsid w:val="00392B8E"/>
  </w:style>
  <w:style w:type="paragraph" w:customStyle="1" w:styleId="stop-here">
    <w:name w:val="stop-here"/>
    <w:basedOn w:val="Normal"/>
    <w:rsid w:val="00392B8E"/>
    <w:pPr>
      <w:spacing w:before="100" w:beforeAutospacing="1" w:after="100" w:afterAutospacing="1"/>
    </w:pPr>
    <w:rPr>
      <w:rFonts w:eastAsia="Times New Roman"/>
      <w:sz w:val="24"/>
    </w:rPr>
  </w:style>
  <w:style w:type="paragraph" w:customStyle="1" w:styleId="rtejustify">
    <w:name w:val="rtejustify"/>
    <w:basedOn w:val="Normal"/>
    <w:rsid w:val="00392B8E"/>
    <w:pPr>
      <w:spacing w:before="100" w:beforeAutospacing="1" w:after="100" w:afterAutospacing="1"/>
    </w:pPr>
    <w:rPr>
      <w:rFonts w:eastAsia="Times New Roman"/>
      <w:sz w:val="24"/>
    </w:rPr>
  </w:style>
  <w:style w:type="paragraph" w:customStyle="1" w:styleId="articlebody0">
    <w:name w:val="article__body"/>
    <w:basedOn w:val="Normal"/>
    <w:rsid w:val="00392B8E"/>
    <w:pPr>
      <w:spacing w:before="100" w:beforeAutospacing="1" w:after="100" w:afterAutospacing="1"/>
    </w:pPr>
    <w:rPr>
      <w:rFonts w:eastAsia="Times New Roman"/>
      <w:sz w:val="24"/>
    </w:rPr>
  </w:style>
  <w:style w:type="character" w:customStyle="1" w:styleId="m-4851586476605706605gmail-styleunderline">
    <w:name w:val="m_-4851586476605706605gmail-styleunderline"/>
    <w:basedOn w:val="DefaultParagraphFont"/>
    <w:rsid w:val="00392B8E"/>
  </w:style>
  <w:style w:type="character" w:customStyle="1" w:styleId="Heading2CharChar">
    <w:name w:val="Heading 2 Char Char"/>
    <w:aliases w:val="Heading 2 Char Char Char Char Char Char Char,Heading 2 Char Char Char Char Char Char Char Char Char Char Char,TAG Char1 Char,Heading 2 Char1 Char Char Char Char Char,Heading 2 Char1 Char1 Char,tag Cha,Char Char Char Char Char1"/>
    <w:rsid w:val="00392B8E"/>
    <w:rPr>
      <w:rFonts w:ascii="Arial" w:hAnsi="Arial" w:cs="Arial" w:hint="default"/>
      <w:b/>
      <w:bCs/>
      <w:iCs/>
      <w:sz w:val="24"/>
      <w:szCs w:val="28"/>
      <w:lang w:val="en-US" w:eastAsia="en-US" w:bidi="ar-SA"/>
    </w:rPr>
  </w:style>
  <w:style w:type="character" w:customStyle="1" w:styleId="10garamond">
    <w:name w:val="10 garamond"/>
    <w:rsid w:val="00392B8E"/>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90749">
      <w:bodyDiv w:val="1"/>
      <w:marLeft w:val="0"/>
      <w:marRight w:val="0"/>
      <w:marTop w:val="0"/>
      <w:marBottom w:val="0"/>
      <w:divBdr>
        <w:top w:val="none" w:sz="0" w:space="0" w:color="auto"/>
        <w:left w:val="none" w:sz="0" w:space="0" w:color="auto"/>
        <w:bottom w:val="none" w:sz="0" w:space="0" w:color="auto"/>
        <w:right w:val="none" w:sz="0" w:space="0" w:color="auto"/>
      </w:divBdr>
    </w:div>
    <w:div w:id="20240884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9" Type="http://schemas.openxmlformats.org/officeDocument/2006/relationships/theme" Target="theme/theme1.xml"/><Relationship Id="rId21" Type="http://schemas.openxmlformats.org/officeDocument/2006/relationships/hyperlink" Target="https://en.wikipedia.org/wiki/Space-based_solar_power" TargetMode="External"/><Relationship Id="rId34" Type="http://schemas.openxmlformats.org/officeDocument/2006/relationships/hyperlink" Target="https://www.cambridge.org/core/journals/social-philosophy-and-policy/article/abs/there-is-no-such-thing-as-an-unjust-initial-acquisition/5C744D6D5C525E711EC75F75BF7109D1)%5bbrackets" TargetMode="External"/><Relationship Id="rId7" Type="http://schemas.openxmlformats.org/officeDocument/2006/relationships/settings" Target="settings.xml"/><Relationship Id="rId12" Type="http://schemas.openxmlformats.org/officeDocument/2006/relationships/hyperlink" Target="https://www.sciencefocus.com/space/mars-facts-figures-fun-questions-red-planet/"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hyperlink" Target="https://www.cambridge.org/core/journals/social-philosophy-and-policy/article/abs/there-is-no-such-thing-as-an-unjust-initial-acquisition/5C744D6D5C525E711EC75F75BF7109D1)%5bbracket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tag/the-moon/" TargetMode="External"/><Relationship Id="rId24" Type="http://schemas.openxmlformats.org/officeDocument/2006/relationships/hyperlink" Target="https://en.wikipedia.org/wiki/O%27Neill_cylinder" TargetMode="External"/><Relationship Id="rId32" Type="http://schemas.openxmlformats.org/officeDocument/2006/relationships/hyperlink" Target="https://www.pnas.org/content/early/2020/05/20/1921260117" TargetMode="External"/><Relationship Id="rId37" Type="http://schemas.openxmlformats.org/officeDocument/2006/relationships/hyperlink" Target="https://www.routledge.com/Privatizing-Peace-How-Commerce-Can-Reduce-Conflict-in-Space/Cobb/p/book/9780367337834" TargetMode="Externa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36" Type="http://schemas.openxmlformats.org/officeDocument/2006/relationships/hyperlink" Target="https://apps.dtic.mil/dtic/tr/fulltext/u2/1062004.pdf" TargetMode="External"/><Relationship Id="rId10" Type="http://schemas.openxmlformats.org/officeDocument/2006/relationships/hyperlink" Target="https://www.econtalk.org/joshua-greene-on-moral-tribes-moral-dilemmas-and-utilitarianism/"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cires.colorado.edu/news/solving-space-junk-problem" TargetMode="External"/><Relationship Id="rId4" Type="http://schemas.openxmlformats.org/officeDocument/2006/relationships/customXml" Target="../customXml/item4.xml"/><Relationship Id="rId9" Type="http://schemas.openxmlformats.org/officeDocument/2006/relationships/hyperlink" Target="https://www.gwern.net/docs/philosophy/ethics/2007-greene.pdf"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35" Type="http://schemas.openxmlformats.org/officeDocument/2006/relationships/hyperlink" Target="https://www.cambridge.org/core/journals/social-philosophy-and-policy/article/abs/there-is-no-such-thing-as-an-unjust-initial-acquisition/5C744D6D5C525E711EC75F75BF7109D1)%5bbracket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31</Pages>
  <Words>20534</Words>
  <Characters>117044</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20</cp:revision>
  <dcterms:created xsi:type="dcterms:W3CDTF">2022-01-14T18:37:00Z</dcterms:created>
  <dcterms:modified xsi:type="dcterms:W3CDTF">2022-01-14T19:23:00Z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