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9FC41" w14:textId="33BED8AB" w:rsidR="00BE3FF4" w:rsidRPr="007238A4" w:rsidRDefault="00BE3FF4" w:rsidP="00BE3FF4">
      <w:pPr>
        <w:pStyle w:val="Heading3"/>
        <w:rPr>
          <w:rFonts w:cs="Calibri"/>
        </w:rPr>
      </w:pPr>
      <w:r w:rsidRPr="007238A4">
        <w:rPr>
          <w:rFonts w:cs="Calibri"/>
        </w:rPr>
        <w:t>1</w:t>
      </w:r>
    </w:p>
    <w:p w14:paraId="6C3F118B" w14:textId="77777777" w:rsidR="00BE3FF4" w:rsidRPr="007238A4" w:rsidRDefault="00BE3FF4" w:rsidP="00BE3FF4">
      <w:pPr>
        <w:pStyle w:val="Heading4"/>
        <w:rPr>
          <w:rFonts w:cs="Calibri"/>
        </w:rPr>
      </w:pPr>
      <w:r w:rsidRPr="007238A4">
        <w:rPr>
          <w:rFonts w:cs="Calibri"/>
        </w:rPr>
        <w:t xml:space="preserve">Interpretation—the </w:t>
      </w:r>
      <w:proofErr w:type="spellStart"/>
      <w:r w:rsidRPr="007238A4">
        <w:rPr>
          <w:rFonts w:cs="Calibri"/>
        </w:rPr>
        <w:t>aff</w:t>
      </w:r>
      <w:proofErr w:type="spellEnd"/>
      <w:r w:rsidRPr="007238A4">
        <w:rPr>
          <w:rFonts w:cs="Calibri"/>
        </w:rPr>
        <w:t xml:space="preserve"> may not defend a subset of appropriation.</w:t>
      </w:r>
    </w:p>
    <w:p w14:paraId="4A90E9B9" w14:textId="77777777" w:rsidR="00BE3FF4" w:rsidRPr="007238A4" w:rsidRDefault="00BE3FF4" w:rsidP="00BE3FF4">
      <w:pPr>
        <w:pStyle w:val="Heading4"/>
        <w:rPr>
          <w:rFonts w:cs="Calibri"/>
        </w:rPr>
      </w:pPr>
      <w:r w:rsidRPr="007238A4">
        <w:rPr>
          <w:rFonts w:cs="Calibri"/>
        </w:rPr>
        <w:t xml:space="preserve">Appropriation is a generic indefinite singular. Cohen 01 </w:t>
      </w:r>
    </w:p>
    <w:p w14:paraId="34632B29" w14:textId="77777777" w:rsidR="00BE3FF4" w:rsidRPr="007238A4" w:rsidRDefault="00BE3FF4" w:rsidP="00BE3FF4">
      <w:pPr>
        <w:rPr>
          <w:rStyle w:val="Style13ptBold"/>
        </w:rPr>
      </w:pPr>
      <w:r w:rsidRPr="007238A4">
        <w:t xml:space="preserve">Ariel Cohen (Ben-Gurion University of the Negev), “On the Generic Use of Indefinite Singulars,” Journal of Semantics 18:3, 2001 </w:t>
      </w:r>
      <w:hyperlink r:id="rId9" w:history="1">
        <w:r w:rsidRPr="007238A4">
          <w:rPr>
            <w:rStyle w:val="Hyperlink"/>
            <w:sz w:val="16"/>
          </w:rPr>
          <w:t>https://core.ac.uk/download/pdf/188590876.pdf</w:t>
        </w:r>
      </w:hyperlink>
    </w:p>
    <w:p w14:paraId="5B7B8C46" w14:textId="77777777" w:rsidR="00BE3FF4" w:rsidRPr="007238A4" w:rsidRDefault="00BE3FF4" w:rsidP="00BE3FF4">
      <w:pPr>
        <w:rPr>
          <w:rStyle w:val="Style13ptBold"/>
        </w:rPr>
      </w:pPr>
      <w:r w:rsidRPr="007238A4">
        <w:rPr>
          <w:rStyle w:val="Style13ptBold"/>
        </w:rPr>
        <w:t>*IS generic = Indefinite Singulars</w:t>
      </w:r>
    </w:p>
    <w:p w14:paraId="2DC1451A" w14:textId="77777777" w:rsidR="00BE3FF4" w:rsidRPr="007238A4" w:rsidRDefault="00BE3FF4" w:rsidP="00BE3FF4">
      <w:pPr>
        <w:rPr>
          <w:sz w:val="16"/>
        </w:rPr>
      </w:pPr>
      <w:r w:rsidRPr="007238A4">
        <w:rPr>
          <w:sz w:val="16"/>
        </w:rPr>
        <w:t xml:space="preserve">French, then, expresses </w:t>
      </w:r>
      <w:r w:rsidRPr="007238A4">
        <w:rPr>
          <w:rStyle w:val="StyleUnderline"/>
        </w:rPr>
        <w:t>the two types of reading differently. In English, on</w:t>
      </w:r>
      <w:r w:rsidRPr="007238A4">
        <w:rPr>
          <w:rStyle w:val="StyleUnderline"/>
          <w:sz w:val="12"/>
        </w:rPr>
        <w:t xml:space="preserve">¶ </w:t>
      </w:r>
      <w:r w:rsidRPr="007238A4">
        <w:rPr>
          <w:rStyle w:val="StyleUnderline"/>
        </w:rPr>
        <w:t>the other hand, generic BPs are ambiguous between inductivist and normative</w:t>
      </w:r>
      <w:r w:rsidRPr="007238A4">
        <w:rPr>
          <w:rStyle w:val="StyleUnderline"/>
          <w:sz w:val="12"/>
        </w:rPr>
        <w:t xml:space="preserve">¶ </w:t>
      </w:r>
      <w:r w:rsidRPr="007238A4">
        <w:rPr>
          <w:rStyle w:val="StyleUnderline"/>
        </w:rPr>
        <w:t>readings. But even in English there is one type of generic that can express only</w:t>
      </w:r>
      <w:r w:rsidRPr="007238A4">
        <w:rPr>
          <w:rStyle w:val="StyleUnderline"/>
          <w:sz w:val="12"/>
        </w:rPr>
        <w:t xml:space="preserve">¶ </w:t>
      </w:r>
      <w:r w:rsidRPr="007238A4">
        <w:rPr>
          <w:rStyle w:val="StyleUnderline"/>
        </w:rPr>
        <w:t xml:space="preserve">one of these readings, and this is the IS generic. </w:t>
      </w:r>
      <w:r w:rsidRPr="007238A4">
        <w:rPr>
          <w:rStyle w:val="StyleUnderline"/>
          <w:highlight w:val="yellow"/>
        </w:rPr>
        <w:t>While BPs are ambiguous</w:t>
      </w:r>
      <w:r w:rsidRPr="007238A4">
        <w:rPr>
          <w:rStyle w:val="StyleUnderline"/>
          <w:sz w:val="12"/>
          <w:highlight w:val="yellow"/>
        </w:rPr>
        <w:t xml:space="preserve">¶ </w:t>
      </w:r>
      <w:r w:rsidRPr="007238A4">
        <w:rPr>
          <w:rStyle w:val="StyleUnderline"/>
          <w:highlight w:val="yellow"/>
        </w:rPr>
        <w:t>between the inductivist and the rules and regulations readings, ISs are not</w:t>
      </w:r>
      <w:r w:rsidRPr="007238A4">
        <w:rPr>
          <w:rStyle w:val="StyleUnderline"/>
        </w:rPr>
        <w:t>. In</w:t>
      </w:r>
      <w:r w:rsidRPr="007238A4">
        <w:rPr>
          <w:rStyle w:val="StyleUnderline"/>
          <w:sz w:val="12"/>
        </w:rPr>
        <w:t xml:space="preserve">¶ </w:t>
      </w:r>
      <w:r w:rsidRPr="007238A4">
        <w:rPr>
          <w:rStyle w:val="StyleUnderline"/>
        </w:rPr>
        <w:t xml:space="preserve">the supermarket scenario discussed above, only (44.b) is </w:t>
      </w:r>
      <w:proofErr w:type="gramStart"/>
      <w:r w:rsidRPr="007238A4">
        <w:rPr>
          <w:rStyle w:val="StyleUnderline"/>
        </w:rPr>
        <w:t>true:</w:t>
      </w:r>
      <w:r w:rsidRPr="007238A4">
        <w:rPr>
          <w:rStyle w:val="StyleUnderline"/>
          <w:sz w:val="12"/>
        </w:rPr>
        <w:t>¶</w:t>
      </w:r>
      <w:proofErr w:type="gramEnd"/>
      <w:r w:rsidRPr="007238A4">
        <w:rPr>
          <w:rStyle w:val="StyleUnderline"/>
          <w:sz w:val="12"/>
        </w:rPr>
        <w:t xml:space="preserve"> </w:t>
      </w:r>
      <w:r w:rsidRPr="007238A4">
        <w:rPr>
          <w:rStyle w:val="StyleUnderline"/>
        </w:rPr>
        <w:t>(44) a. A banana sells for $.49/lb.</w:t>
      </w:r>
      <w:r w:rsidRPr="007238A4">
        <w:rPr>
          <w:rStyle w:val="StyleUnderline"/>
          <w:sz w:val="12"/>
        </w:rPr>
        <w:t xml:space="preserve">¶ </w:t>
      </w:r>
      <w:r w:rsidRPr="007238A4">
        <w:rPr>
          <w:rStyle w:val="StyleUnderline"/>
        </w:rPr>
        <w:t>b. A banana sells for $1.00/lb.</w:t>
      </w:r>
      <w:r w:rsidRPr="007238A4">
        <w:rPr>
          <w:rStyle w:val="StyleUnderline"/>
          <w:sz w:val="12"/>
        </w:rPr>
        <w:t xml:space="preserve">¶ </w:t>
      </w:r>
      <w:r w:rsidRPr="007238A4">
        <w:rPr>
          <w:rStyle w:val="StyleUnderline"/>
        </w:rPr>
        <w:t xml:space="preserve">The normative force of </w:t>
      </w:r>
      <w:r w:rsidRPr="007238A4">
        <w:rPr>
          <w:rStyle w:val="StyleUnderline"/>
          <w:highlight w:val="yellow"/>
        </w:rPr>
        <w:t>the generic IS</w:t>
      </w:r>
      <w:r w:rsidRPr="007238A4">
        <w:rPr>
          <w:rStyle w:val="StyleUnderline"/>
        </w:rPr>
        <w:t xml:space="preserve"> </w:t>
      </w:r>
      <w:proofErr w:type="gramStart"/>
      <w:r w:rsidRPr="007238A4">
        <w:rPr>
          <w:rStyle w:val="StyleUnderline"/>
        </w:rPr>
        <w:t>has</w:t>
      </w:r>
      <w:proofErr w:type="gramEnd"/>
      <w:r w:rsidRPr="007238A4">
        <w:rPr>
          <w:rStyle w:val="StyleUnderline"/>
        </w:rPr>
        <w:t xml:space="preserve"> been noted before.</w:t>
      </w:r>
      <w:r w:rsidRPr="007238A4">
        <w:rPr>
          <w:sz w:val="16"/>
        </w:rPr>
        <w:t xml:space="preserve"> Burton-Roberts</w:t>
      </w:r>
      <w:r w:rsidRPr="007238A4">
        <w:rPr>
          <w:sz w:val="12"/>
        </w:rPr>
        <w:t>¶</w:t>
      </w:r>
      <w:r w:rsidRPr="007238A4">
        <w:rPr>
          <w:sz w:val="16"/>
        </w:rPr>
        <w:t xml:space="preserve"> (1977) considers the following minimal </w:t>
      </w:r>
      <w:proofErr w:type="gramStart"/>
      <w:r w:rsidRPr="007238A4">
        <w:rPr>
          <w:sz w:val="16"/>
        </w:rPr>
        <w:t>pair:</w:t>
      </w:r>
      <w:r w:rsidRPr="007238A4">
        <w:rPr>
          <w:sz w:val="12"/>
        </w:rPr>
        <w:t>¶</w:t>
      </w:r>
      <w:proofErr w:type="gramEnd"/>
      <w:r w:rsidRPr="007238A4">
        <w:rPr>
          <w:sz w:val="16"/>
        </w:rPr>
        <w:t xml:space="preserve"> (45) a. Gentlemen open doors for ladies.</w:t>
      </w:r>
      <w:r w:rsidRPr="007238A4">
        <w:rPr>
          <w:sz w:val="12"/>
        </w:rPr>
        <w:t>¶</w:t>
      </w:r>
      <w:r w:rsidRPr="007238A4">
        <w:rPr>
          <w:sz w:val="16"/>
        </w:rPr>
        <w:t xml:space="preserve"> b. </w:t>
      </w:r>
      <w:r w:rsidRPr="007238A4">
        <w:rPr>
          <w:rStyle w:val="StyleUnderline"/>
        </w:rPr>
        <w:t xml:space="preserve">A gentleman opens doors for </w:t>
      </w:r>
      <w:proofErr w:type="gramStart"/>
      <w:r w:rsidRPr="007238A4">
        <w:rPr>
          <w:rStyle w:val="StyleUnderline"/>
        </w:rPr>
        <w:t>ladies.</w:t>
      </w:r>
      <w:r w:rsidRPr="007238A4">
        <w:rPr>
          <w:rStyle w:val="StyleUnderline"/>
          <w:sz w:val="12"/>
        </w:rPr>
        <w:t>¶</w:t>
      </w:r>
      <w:proofErr w:type="gramEnd"/>
      <w:r w:rsidRPr="007238A4">
        <w:rPr>
          <w:rStyle w:val="StyleUnderline"/>
          <w:sz w:val="12"/>
        </w:rPr>
        <w:t xml:space="preserve"> </w:t>
      </w:r>
      <w:r w:rsidRPr="007238A4">
        <w:rPr>
          <w:rStyle w:val="StyleUnderline"/>
        </w:rPr>
        <w:t xml:space="preserve">He notes that (45.b), but not (45.a), </w:t>
      </w:r>
      <w:r w:rsidRPr="007238A4">
        <w:rPr>
          <w:rStyle w:val="StyleUnderline"/>
          <w:highlight w:val="yellow"/>
        </w:rPr>
        <w:t>expresses what he calls “moral necessity.</w:t>
      </w:r>
      <w:r w:rsidRPr="007238A4">
        <w:rPr>
          <w:rStyle w:val="StyleUnderline"/>
        </w:rPr>
        <w:t>”7</w:t>
      </w:r>
      <w:r w:rsidRPr="007238A4">
        <w:rPr>
          <w:rStyle w:val="StyleUnderline"/>
          <w:sz w:val="12"/>
        </w:rPr>
        <w:t xml:space="preserve">¶ </w:t>
      </w:r>
      <w:r w:rsidRPr="007238A4">
        <w:rPr>
          <w:rStyle w:val="StyleUnderline"/>
        </w:rPr>
        <w:t>Burton-Roberts observes that if Emile does not as a rule open doors for ladies, his mother could utter [(45.b)] and thereby successfully imply that Emile was not, or was</w:t>
      </w:r>
      <w:r w:rsidRPr="007238A4">
        <w:rPr>
          <w:rStyle w:val="StyleUnderline"/>
          <w:sz w:val="12"/>
        </w:rPr>
        <w:t xml:space="preserve">¶ </w:t>
      </w:r>
      <w:r w:rsidRPr="007238A4">
        <w:rPr>
          <w:rStyle w:val="StyleUnderline"/>
        </w:rPr>
        <w:t>not being, a gentleman</w:t>
      </w:r>
      <w:r w:rsidRPr="007238A4">
        <w:rPr>
          <w:sz w:val="16"/>
        </w:rPr>
        <w:t>. Notice that, if she were to utter. . . [(45.a)] she</w:t>
      </w:r>
      <w:r w:rsidRPr="007238A4">
        <w:rPr>
          <w:sz w:val="12"/>
        </w:rPr>
        <w:t>¶</w:t>
      </w:r>
      <w:r w:rsidRPr="007238A4">
        <w:rPr>
          <w:sz w:val="16"/>
        </w:rPr>
        <w:t xml:space="preserve"> might achieve the same effect (that of getting Emile to open doors for</w:t>
      </w:r>
      <w:r w:rsidRPr="007238A4">
        <w:rPr>
          <w:sz w:val="12"/>
        </w:rPr>
        <w:t>¶</w:t>
      </w:r>
      <w:r w:rsidRPr="007238A4">
        <w:rPr>
          <w:sz w:val="16"/>
        </w:rPr>
        <w:t xml:space="preserve"> ladies) but would do so by different means. . . For [(45.a)] merely makes a</w:t>
      </w:r>
      <w:r w:rsidRPr="007238A4">
        <w:rPr>
          <w:sz w:val="12"/>
        </w:rPr>
        <w:t>¶</w:t>
      </w:r>
      <w:r w:rsidRPr="007238A4">
        <w:rPr>
          <w:sz w:val="16"/>
        </w:rPr>
        <w:t xml:space="preserve"> </w:t>
      </w:r>
      <w:proofErr w:type="spellStart"/>
      <w:r w:rsidRPr="007238A4">
        <w:rPr>
          <w:sz w:val="16"/>
        </w:rPr>
        <w:t>generalisation</w:t>
      </w:r>
      <w:proofErr w:type="spellEnd"/>
      <w:r w:rsidRPr="007238A4">
        <w:rPr>
          <w:sz w:val="16"/>
        </w:rPr>
        <w:t xml:space="preserve"> about gentlemen (p. 188</w:t>
      </w:r>
      <w:proofErr w:type="gramStart"/>
      <w:r w:rsidRPr="007238A4">
        <w:rPr>
          <w:sz w:val="16"/>
        </w:rPr>
        <w:t>).</w:t>
      </w:r>
      <w:r w:rsidRPr="007238A4">
        <w:rPr>
          <w:sz w:val="12"/>
        </w:rPr>
        <w:t>¶</w:t>
      </w:r>
      <w:proofErr w:type="gramEnd"/>
      <w:r w:rsidRPr="007238A4">
        <w:rPr>
          <w:sz w:val="16"/>
        </w:rPr>
        <w:t xml:space="preserve"> </w:t>
      </w:r>
      <w:r w:rsidRPr="007238A4">
        <w:rPr>
          <w:rStyle w:val="StyleUnderline"/>
        </w:rPr>
        <w:t>Sentence (45.b), then, unlike (45.a), does not have a reading where it makes</w:t>
      </w:r>
      <w:r w:rsidRPr="007238A4">
        <w:rPr>
          <w:rStyle w:val="StyleUnderline"/>
          <w:sz w:val="12"/>
        </w:rPr>
        <w:t xml:space="preserve">¶ </w:t>
      </w:r>
      <w:r w:rsidRPr="007238A4">
        <w:rPr>
          <w:rStyle w:val="StyleUnderline"/>
        </w:rPr>
        <w:t xml:space="preserve">a generalization about gentlemen; </w:t>
      </w:r>
      <w:r w:rsidRPr="007238A4">
        <w:rPr>
          <w:rStyle w:val="StyleUnderline"/>
          <w:highlight w:val="yellow"/>
        </w:rPr>
        <w:t xml:space="preserve">it is, </w:t>
      </w:r>
      <w:r w:rsidRPr="007238A4">
        <w:rPr>
          <w:rStyle w:val="StyleUnderline"/>
        </w:rPr>
        <w:t xml:space="preserve">rather, </w:t>
      </w:r>
      <w:r w:rsidRPr="007238A4">
        <w:rPr>
          <w:rStyle w:val="StyleUnderline"/>
          <w:highlight w:val="yellow"/>
        </w:rPr>
        <w:t>a statement about some social</w:t>
      </w:r>
      <w:r w:rsidRPr="007238A4">
        <w:rPr>
          <w:rStyle w:val="StyleUnderline"/>
          <w:sz w:val="12"/>
          <w:highlight w:val="yellow"/>
        </w:rPr>
        <w:t xml:space="preserve">¶ </w:t>
      </w:r>
      <w:r w:rsidRPr="007238A4">
        <w:rPr>
          <w:rStyle w:val="StyleUnderline"/>
          <w:highlight w:val="yellow"/>
        </w:rPr>
        <w:t>norm</w:t>
      </w:r>
      <w:r w:rsidRPr="007238A4">
        <w:rPr>
          <w:rStyle w:val="StyleUnderline"/>
        </w:rPr>
        <w:t xml:space="preserve">. It is true just in case this norm is in effect, i.e. </w:t>
      </w:r>
      <w:r w:rsidRPr="007238A4">
        <w:rPr>
          <w:rStyle w:val="StyleUnderline"/>
          <w:highlight w:val="yellow"/>
        </w:rPr>
        <w:t>it is a member of a set of</w:t>
      </w:r>
      <w:r w:rsidRPr="007238A4">
        <w:rPr>
          <w:rStyle w:val="StyleUnderline"/>
          <w:sz w:val="12"/>
          <w:highlight w:val="yellow"/>
        </w:rPr>
        <w:t xml:space="preserve">¶ </w:t>
      </w:r>
      <w:r w:rsidRPr="007238A4">
        <w:rPr>
          <w:rStyle w:val="StyleUnderline"/>
          <w:highlight w:val="yellow"/>
        </w:rPr>
        <w:t xml:space="preserve">socially accepted rules and </w:t>
      </w:r>
      <w:proofErr w:type="gramStart"/>
      <w:r w:rsidRPr="007238A4">
        <w:rPr>
          <w:rStyle w:val="StyleUnderline"/>
          <w:highlight w:val="yellow"/>
        </w:rPr>
        <w:t>regulations.</w:t>
      </w:r>
      <w:r w:rsidRPr="007238A4">
        <w:rPr>
          <w:sz w:val="12"/>
        </w:rPr>
        <w:t>¶</w:t>
      </w:r>
      <w:proofErr w:type="gramEnd"/>
      <w:r w:rsidRPr="007238A4">
        <w:rPr>
          <w:sz w:val="16"/>
        </w:rPr>
        <w:t xml:space="preserve"> An IS that, in the null context, cannot be read generically, </w:t>
      </w:r>
      <w:r w:rsidRPr="007238A4">
        <w:rPr>
          <w:rStyle w:val="StyleUnderline"/>
          <w:highlight w:val="yellow"/>
        </w:rPr>
        <w:t>may receive a</w:t>
      </w:r>
      <w:r w:rsidRPr="007238A4">
        <w:rPr>
          <w:rStyle w:val="StyleUnderline"/>
          <w:sz w:val="12"/>
          <w:highlight w:val="yellow"/>
        </w:rPr>
        <w:t xml:space="preserve">¶ </w:t>
      </w:r>
      <w:r w:rsidRPr="007238A4">
        <w:rPr>
          <w:rStyle w:val="StyleUnderline"/>
          <w:highlight w:val="yellow"/>
        </w:rPr>
        <w:t>generic reading in a context that makes it clear that a rule or a regulation is</w:t>
      </w:r>
      <w:r w:rsidRPr="007238A4">
        <w:rPr>
          <w:rStyle w:val="StyleUnderline"/>
          <w:sz w:val="12"/>
          <w:highlight w:val="yellow"/>
        </w:rPr>
        <w:t xml:space="preserve">¶ </w:t>
      </w:r>
      <w:r w:rsidRPr="007238A4">
        <w:rPr>
          <w:rStyle w:val="StyleUnderline"/>
          <w:highlight w:val="yellow"/>
        </w:rPr>
        <w:t>referred to</w:t>
      </w:r>
      <w:r w:rsidRPr="007238A4">
        <w:rPr>
          <w:rStyle w:val="StyleUnderline"/>
        </w:rPr>
        <w:t>.</w:t>
      </w:r>
      <w:r w:rsidRPr="007238A4">
        <w:rPr>
          <w:sz w:val="16"/>
        </w:rPr>
        <w:t xml:space="preserve"> For example, Greenberg (1998) notes that, out of the blue, (</w:t>
      </w:r>
      <w:proofErr w:type="gramStart"/>
      <w:r w:rsidRPr="007238A4">
        <w:rPr>
          <w:sz w:val="16"/>
        </w:rPr>
        <w:t>46.a)</w:t>
      </w:r>
      <w:r w:rsidRPr="007238A4">
        <w:rPr>
          <w:sz w:val="12"/>
        </w:rPr>
        <w:t>¶</w:t>
      </w:r>
      <w:proofErr w:type="gramEnd"/>
      <w:r w:rsidRPr="007238A4">
        <w:rPr>
          <w:sz w:val="16"/>
        </w:rPr>
        <w:t xml:space="preserve"> and (46.b) do not have a generic reading:</w:t>
      </w:r>
      <w:r w:rsidRPr="007238A4">
        <w:rPr>
          <w:sz w:val="12"/>
        </w:rPr>
        <w:t>¶</w:t>
      </w:r>
      <w:r w:rsidRPr="007238A4">
        <w:rPr>
          <w:sz w:val="16"/>
        </w:rPr>
        <w:t xml:space="preserve"> (46) a. A Norwegian student whose name ends with ‘s’ or ‘j’ wears green</w:t>
      </w:r>
      <w:r w:rsidRPr="007238A4">
        <w:rPr>
          <w:sz w:val="12"/>
        </w:rPr>
        <w:t>¶</w:t>
      </w:r>
      <w:r w:rsidRPr="007238A4">
        <w:rPr>
          <w:sz w:val="16"/>
        </w:rPr>
        <w:t xml:space="preserve"> thick </w:t>
      </w:r>
      <w:proofErr w:type="gramStart"/>
      <w:r w:rsidRPr="007238A4">
        <w:rPr>
          <w:sz w:val="16"/>
        </w:rPr>
        <w:t>socks.</w:t>
      </w:r>
      <w:r w:rsidRPr="007238A4">
        <w:rPr>
          <w:sz w:val="12"/>
        </w:rPr>
        <w:t>¶</w:t>
      </w:r>
      <w:proofErr w:type="gramEnd"/>
      <w:r w:rsidRPr="007238A4">
        <w:rPr>
          <w:sz w:val="16"/>
        </w:rPr>
        <w:t xml:space="preserve"> b. A tall, left-handed, brown haired neurologist in </w:t>
      </w:r>
      <w:proofErr w:type="spellStart"/>
      <w:r w:rsidRPr="007238A4">
        <w:rPr>
          <w:sz w:val="16"/>
        </w:rPr>
        <w:t>Hadassa</w:t>
      </w:r>
      <w:proofErr w:type="spellEnd"/>
      <w:r w:rsidRPr="007238A4">
        <w:rPr>
          <w:sz w:val="16"/>
        </w:rPr>
        <w:t xml:space="preserve"> hospital</w:t>
      </w:r>
      <w:r w:rsidRPr="007238A4">
        <w:rPr>
          <w:sz w:val="12"/>
        </w:rPr>
        <w:t>¶</w:t>
      </w:r>
      <w:r w:rsidRPr="007238A4">
        <w:rPr>
          <w:sz w:val="16"/>
        </w:rPr>
        <w:t xml:space="preserve"> earns more than $50,000 a </w:t>
      </w:r>
      <w:proofErr w:type="gramStart"/>
      <w:r w:rsidRPr="007238A4">
        <w:rPr>
          <w:sz w:val="16"/>
        </w:rPr>
        <w:t>year.</w:t>
      </w:r>
      <w:r w:rsidRPr="007238A4">
        <w:rPr>
          <w:sz w:val="12"/>
        </w:rPr>
        <w:t>¶</w:t>
      </w:r>
      <w:proofErr w:type="gramEnd"/>
      <w:r w:rsidRPr="007238A4">
        <w:rPr>
          <w:sz w:val="16"/>
        </w:rPr>
        <w:t xml:space="preserve"> However, Greenberg points out that in the context of (47.a) and (47.b),</w:t>
      </w:r>
      <w:r w:rsidRPr="007238A4">
        <w:rPr>
          <w:sz w:val="12"/>
        </w:rPr>
        <w:t>¶</w:t>
      </w:r>
      <w:r w:rsidRPr="007238A4">
        <w:rPr>
          <w:sz w:val="16"/>
        </w:rPr>
        <w:t xml:space="preserve"> respectively, the generic readings of the IS subject are quite natural:</w:t>
      </w:r>
      <w:r w:rsidRPr="007238A4">
        <w:rPr>
          <w:sz w:val="12"/>
        </w:rPr>
        <w:t>¶</w:t>
      </w:r>
      <w:r w:rsidRPr="007238A4">
        <w:rPr>
          <w:sz w:val="16"/>
        </w:rPr>
        <w:t xml:space="preserve"> (47) a. You know, there are very interesting traditions in Norway, concerning the connection between name, profession, and clothing. For</w:t>
      </w:r>
      <w:r w:rsidRPr="007238A4">
        <w:rPr>
          <w:sz w:val="12"/>
        </w:rPr>
        <w:t>¶</w:t>
      </w:r>
      <w:r w:rsidRPr="007238A4">
        <w:rPr>
          <w:sz w:val="16"/>
        </w:rPr>
        <w:t xml:space="preserve"> example, a Norwegian student. . .</w:t>
      </w:r>
      <w:r w:rsidRPr="007238A4">
        <w:rPr>
          <w:sz w:val="12"/>
        </w:rPr>
        <w:t>¶</w:t>
      </w:r>
      <w:r w:rsidRPr="007238A4">
        <w:rPr>
          <w:sz w:val="16"/>
        </w:rPr>
        <w:t xml:space="preserve"> b. The new </w:t>
      </w:r>
      <w:proofErr w:type="spellStart"/>
      <w:r w:rsidRPr="007238A4">
        <w:rPr>
          <w:sz w:val="16"/>
        </w:rPr>
        <w:t>Hadassa</w:t>
      </w:r>
      <w:proofErr w:type="spellEnd"/>
      <w:r w:rsidRPr="007238A4">
        <w:rPr>
          <w:sz w:val="16"/>
        </w:rPr>
        <w:t xml:space="preserve"> manager has some very funny paying criteria. For</w:t>
      </w:r>
      <w:r w:rsidRPr="007238A4">
        <w:rPr>
          <w:sz w:val="12"/>
        </w:rPr>
        <w:t>¶</w:t>
      </w:r>
      <w:r w:rsidRPr="007238A4">
        <w:rPr>
          <w:sz w:val="16"/>
        </w:rPr>
        <w:t xml:space="preserve"> example, a left-handed. . .</w:t>
      </w:r>
      <w:r w:rsidRPr="007238A4">
        <w:rPr>
          <w:sz w:val="12"/>
        </w:rPr>
        <w:t>¶</w:t>
      </w:r>
      <w:r w:rsidRPr="007238A4">
        <w:rPr>
          <w:sz w:val="16"/>
        </w:rPr>
        <w:t xml:space="preserve"> Even IS sentences that were claimed above to lack a generic reading, such</w:t>
      </w:r>
      <w:r w:rsidRPr="007238A4">
        <w:rPr>
          <w:sz w:val="12"/>
        </w:rPr>
        <w:t>¶</w:t>
      </w:r>
      <w:r w:rsidRPr="007238A4">
        <w:rPr>
          <w:sz w:val="16"/>
        </w:rPr>
        <w:t xml:space="preserve"> as (3.b) and (4.b), may, in the appropriate context, receive such a </w:t>
      </w:r>
      <w:proofErr w:type="gramStart"/>
      <w:r w:rsidRPr="007238A4">
        <w:rPr>
          <w:sz w:val="16"/>
        </w:rPr>
        <w:t>reading:</w:t>
      </w:r>
      <w:r w:rsidRPr="007238A4">
        <w:rPr>
          <w:sz w:val="12"/>
        </w:rPr>
        <w:t>¶</w:t>
      </w:r>
      <w:proofErr w:type="gramEnd"/>
      <w:r w:rsidRPr="007238A4">
        <w:rPr>
          <w:sz w:val="16"/>
        </w:rPr>
        <w:t xml:space="preserve"> (48) a. Sire, please don’t send her to the axe. Remember, a king is </w:t>
      </w:r>
      <w:proofErr w:type="gramStart"/>
      <w:r w:rsidRPr="007238A4">
        <w:rPr>
          <w:sz w:val="16"/>
        </w:rPr>
        <w:t>generous!</w:t>
      </w:r>
      <w:r w:rsidRPr="007238A4">
        <w:rPr>
          <w:sz w:val="12"/>
        </w:rPr>
        <w:t>¶</w:t>
      </w:r>
      <w:proofErr w:type="gramEnd"/>
      <w:r w:rsidRPr="007238A4">
        <w:rPr>
          <w:sz w:val="16"/>
        </w:rPr>
        <w:t xml:space="preserve"> b. How dare you build me such a room? Don’t you know a room is</w:t>
      </w:r>
      <w:r w:rsidRPr="007238A4">
        <w:rPr>
          <w:sz w:val="12"/>
        </w:rPr>
        <w:t>¶</w:t>
      </w:r>
      <w:r w:rsidRPr="007238A4">
        <w:rPr>
          <w:sz w:val="16"/>
        </w:rPr>
        <w:t xml:space="preserve"> square?</w:t>
      </w:r>
    </w:p>
    <w:p w14:paraId="6A84D0F5" w14:textId="77777777" w:rsidR="00BE3FF4" w:rsidRPr="007238A4" w:rsidRDefault="00BE3FF4" w:rsidP="00BE3FF4">
      <w:pPr>
        <w:pStyle w:val="Heading4"/>
        <w:rPr>
          <w:rFonts w:cs="Calibri"/>
        </w:rPr>
      </w:pPr>
      <w:r w:rsidRPr="007238A4">
        <w:rPr>
          <w:rFonts w:cs="Calibri"/>
        </w:rPr>
        <w:t>Their plan violates. Rules readings are always generalized – specific instances are not consistent. Cohen 01</w:t>
      </w:r>
    </w:p>
    <w:p w14:paraId="04513108" w14:textId="77777777" w:rsidR="00BE3FF4" w:rsidRPr="007238A4" w:rsidRDefault="00BE3FF4" w:rsidP="00BE3FF4">
      <w:r w:rsidRPr="007238A4">
        <w:t>Ariel Cohen (Ben-Gurion University of the Negev), “On the Generic Use of Indefinite Singulars,” Journal of Semantics 18:3, 2001 https://core.ac.uk/download/pdf/188590876.pdf</w:t>
      </w:r>
    </w:p>
    <w:p w14:paraId="39D2B435" w14:textId="77777777" w:rsidR="00BE3FF4" w:rsidRPr="007238A4" w:rsidRDefault="00BE3FF4" w:rsidP="00BE3FF4">
      <w:pPr>
        <w:rPr>
          <w:sz w:val="16"/>
          <w:szCs w:val="16"/>
        </w:rPr>
      </w:pPr>
      <w:r w:rsidRPr="007238A4">
        <w:rPr>
          <w:rStyle w:val="StyleUnderline"/>
        </w:rPr>
        <w:t>In general, as, again, already noted by Aristotle</w:t>
      </w:r>
      <w:r w:rsidRPr="007238A4">
        <w:rPr>
          <w:rStyle w:val="StyleUnderline"/>
          <w:highlight w:val="yellow"/>
        </w:rPr>
        <w:t>, rules and definitions are not relativized to particular individuals</w:t>
      </w:r>
      <w:r w:rsidRPr="007238A4">
        <w:rPr>
          <w:rStyle w:val="StyleUnderline"/>
        </w:rPr>
        <w:t xml:space="preserve">; </w:t>
      </w:r>
      <w:r w:rsidRPr="007238A4">
        <w:rPr>
          <w:rStyle w:val="StyleUnderline"/>
          <w:highlight w:val="yellow"/>
        </w:rPr>
        <w:t>it is rarely the case that a specific individual</w:t>
      </w:r>
      <w:r w:rsidRPr="007238A4">
        <w:rPr>
          <w:rStyle w:val="StyleUnderline"/>
          <w:sz w:val="12"/>
          <w:highlight w:val="yellow"/>
        </w:rPr>
        <w:t xml:space="preserve">¶ </w:t>
      </w:r>
      <w:r w:rsidRPr="007238A4">
        <w:rPr>
          <w:rStyle w:val="StyleUnderline"/>
          <w:highlight w:val="yellow"/>
        </w:rPr>
        <w:t xml:space="preserve">forms part of the description of a general </w:t>
      </w:r>
      <w:proofErr w:type="gramStart"/>
      <w:r w:rsidRPr="007238A4">
        <w:rPr>
          <w:rStyle w:val="StyleUnderline"/>
          <w:highlight w:val="yellow"/>
        </w:rPr>
        <w:t>rule</w:t>
      </w:r>
      <w:r w:rsidRPr="007238A4">
        <w:rPr>
          <w:rStyle w:val="StyleUnderline"/>
          <w:sz w:val="16"/>
          <w:szCs w:val="16"/>
        </w:rPr>
        <w:t>.¶</w:t>
      </w:r>
      <w:proofErr w:type="gramEnd"/>
      <w:r w:rsidRPr="007238A4">
        <w:rPr>
          <w:rStyle w:val="StyleUnderline"/>
          <w:sz w:val="16"/>
          <w:szCs w:val="16"/>
        </w:rPr>
        <w:t xml:space="preserve"> </w:t>
      </w:r>
      <w:r w:rsidRPr="007238A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7238A4">
        <w:rPr>
          <w:sz w:val="16"/>
          <w:szCs w:val="16"/>
        </w:rPr>
        <w:t>Cobuild</w:t>
      </w:r>
      <w:proofErr w:type="spellEnd"/>
      <w:r w:rsidRPr="007238A4">
        <w:rPr>
          <w:sz w:val="16"/>
          <w:szCs w:val="16"/>
        </w:rPr>
        <w:t xml:space="preserve">¶ dictionary illustrate this </w:t>
      </w:r>
      <w:proofErr w:type="gramStart"/>
      <w:r w:rsidRPr="007238A4">
        <w:rPr>
          <w:sz w:val="16"/>
          <w:szCs w:val="16"/>
        </w:rPr>
        <w:t>point:¶</w:t>
      </w:r>
      <w:proofErr w:type="gramEnd"/>
      <w:r w:rsidRPr="007238A4">
        <w:rPr>
          <w:sz w:val="16"/>
          <w:szCs w:val="16"/>
        </w:rPr>
        <w:t xml:space="preserve"> (74) a. A fanatic is a person who is very enthusiastic about a particular¶ activity, sport, or way of </w:t>
      </w:r>
      <w:proofErr w:type="gramStart"/>
      <w:r w:rsidRPr="007238A4">
        <w:rPr>
          <w:sz w:val="16"/>
          <w:szCs w:val="16"/>
        </w:rPr>
        <w:t>life.¶</w:t>
      </w:r>
      <w:proofErr w:type="gramEnd"/>
      <w:r w:rsidRPr="007238A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7238A4">
        <w:rPr>
          <w:sz w:val="16"/>
          <w:szCs w:val="16"/>
        </w:rPr>
        <w:t>operation.¶</w:t>
      </w:r>
      <w:proofErr w:type="gramEnd"/>
      <w:r w:rsidRPr="007238A4">
        <w:rPr>
          <w:sz w:val="16"/>
          <w:szCs w:val="16"/>
        </w:rPr>
        <w:t xml:space="preserve"> d. If something sheers in a particular direction, it suddenly changes¶ direction, for example to avoid hitting something.</w:t>
      </w:r>
    </w:p>
    <w:p w14:paraId="635826D9" w14:textId="77777777" w:rsidR="00BE3FF4" w:rsidRPr="007238A4" w:rsidRDefault="00BE3FF4" w:rsidP="00BE3FF4">
      <w:pPr>
        <w:pStyle w:val="Heading4"/>
        <w:rPr>
          <w:rFonts w:cs="Calibri"/>
          <w:highlight w:val="yellow"/>
          <w:u w:val="single"/>
        </w:rPr>
      </w:pPr>
      <w:r w:rsidRPr="007238A4">
        <w:rPr>
          <w:rFonts w:cs="Calibri"/>
        </w:rPr>
        <w:lastRenderedPageBreak/>
        <w:t xml:space="preserve">That outweighs—only our evidence speaks to how indefinite singulars are interpreted in the context of normative statements like the resolution. This means throw out </w:t>
      </w:r>
      <w:proofErr w:type="spellStart"/>
      <w:r w:rsidRPr="007238A4">
        <w:rPr>
          <w:rFonts w:cs="Calibri"/>
        </w:rPr>
        <w:t>aff</w:t>
      </w:r>
      <w:proofErr w:type="spellEnd"/>
      <w:r w:rsidRPr="007238A4">
        <w:rPr>
          <w:rFonts w:cs="Calibri"/>
        </w:rPr>
        <w:t xml:space="preserve"> counter-interpretations that are purely descriptive</w:t>
      </w:r>
    </w:p>
    <w:p w14:paraId="47D74B9E" w14:textId="77777777" w:rsidR="00BE3FF4" w:rsidRPr="007238A4" w:rsidRDefault="00BE3FF4" w:rsidP="00BE3FF4">
      <w:pPr>
        <w:pStyle w:val="Heading4"/>
        <w:rPr>
          <w:rFonts w:cs="Calibri"/>
        </w:rPr>
      </w:pPr>
      <w:r w:rsidRPr="007238A4">
        <w:rPr>
          <w:rFonts w:cs="Calibri"/>
        </w:rPr>
        <w:t>Vote neg:</w:t>
      </w:r>
    </w:p>
    <w:p w14:paraId="297CBEBF" w14:textId="77777777" w:rsidR="00BE3FF4" w:rsidRPr="007238A4" w:rsidRDefault="00BE3FF4" w:rsidP="00BE3FF4">
      <w:pPr>
        <w:pStyle w:val="Heading4"/>
        <w:rPr>
          <w:rFonts w:cs="Calibri"/>
        </w:rPr>
      </w:pPr>
      <w:r w:rsidRPr="007238A4">
        <w:rPr>
          <w:rFonts w:cs="Calibri"/>
        </w:rPr>
        <w:t xml:space="preserve">1] Precision –any deviation justifies the </w:t>
      </w:r>
      <w:proofErr w:type="spellStart"/>
      <w:r w:rsidRPr="007238A4">
        <w:rPr>
          <w:rFonts w:cs="Calibri"/>
        </w:rPr>
        <w:t>aff</w:t>
      </w:r>
      <w:proofErr w:type="spellEnd"/>
      <w:r w:rsidRPr="007238A4">
        <w:rPr>
          <w:rFonts w:cs="Calibri"/>
        </w:rPr>
        <w:t xml:space="preserve"> arbitrarily jettisoning words in the resolution at their whim which decks negative ground and preparation because the </w:t>
      </w:r>
      <w:proofErr w:type="spellStart"/>
      <w:r w:rsidRPr="007238A4">
        <w:rPr>
          <w:rFonts w:cs="Calibri"/>
        </w:rPr>
        <w:t>aff</w:t>
      </w:r>
      <w:proofErr w:type="spellEnd"/>
      <w:r w:rsidRPr="007238A4">
        <w:rPr>
          <w:rFonts w:cs="Calibri"/>
        </w:rPr>
        <w:t xml:space="preserve"> is no longer bounded by the resolution. </w:t>
      </w:r>
    </w:p>
    <w:p w14:paraId="31AE70C4" w14:textId="77777777" w:rsidR="00BE3FF4" w:rsidRPr="007238A4" w:rsidRDefault="00BE3FF4" w:rsidP="00BE3FF4">
      <w:pPr>
        <w:pStyle w:val="Heading4"/>
        <w:rPr>
          <w:rFonts w:cs="Calibri"/>
        </w:rPr>
      </w:pPr>
      <w:r w:rsidRPr="007238A4">
        <w:rPr>
          <w:rFonts w:cs="Calibri"/>
        </w:rPr>
        <w:t>2] Limits—specifying a type of appropriation offers huge explosion in the topic since space is, quite literally, infinite.</w:t>
      </w:r>
    </w:p>
    <w:p w14:paraId="0C28DEB5" w14:textId="77777777" w:rsidR="00BE3FF4" w:rsidRPr="007238A4" w:rsidRDefault="00BE3FF4" w:rsidP="00BE3FF4">
      <w:pPr>
        <w:pStyle w:val="Heading4"/>
        <w:rPr>
          <w:rFonts w:cs="Calibri"/>
        </w:rPr>
      </w:pPr>
      <w:r w:rsidRPr="007238A4">
        <w:rPr>
          <w:rFonts w:cs="Calibri"/>
        </w:rPr>
        <w:t xml:space="preserve">Drop the debater to preserve fairness and education – use competing </w:t>
      </w:r>
      <w:proofErr w:type="spellStart"/>
      <w:r w:rsidRPr="007238A4">
        <w:rPr>
          <w:rFonts w:cs="Calibri"/>
        </w:rPr>
        <w:t>interps</w:t>
      </w:r>
      <w:proofErr w:type="spellEnd"/>
      <w:r w:rsidRPr="007238A4">
        <w:rPr>
          <w:rFonts w:cs="Calibri"/>
        </w:rPr>
        <w:t xml:space="preserve"> –reasonability invites arbitrary judge intervention and a race to the bottom of questionable argumentation</w:t>
      </w:r>
    </w:p>
    <w:p w14:paraId="16F46E85" w14:textId="77777777" w:rsidR="00BE3FF4" w:rsidRPr="007238A4" w:rsidRDefault="00BE3FF4" w:rsidP="00BE3FF4">
      <w:pPr>
        <w:pStyle w:val="Heading4"/>
        <w:rPr>
          <w:rFonts w:cs="Calibri"/>
        </w:rPr>
      </w:pPr>
      <w:r w:rsidRPr="007238A4">
        <w:rPr>
          <w:rFonts w:cs="Calibri"/>
        </w:rPr>
        <w:t xml:space="preserve">Hypothetical neg abuse doesn’t justify </w:t>
      </w:r>
      <w:proofErr w:type="spellStart"/>
      <w:r w:rsidRPr="007238A4">
        <w:rPr>
          <w:rFonts w:cs="Calibri"/>
        </w:rPr>
        <w:t>aff</w:t>
      </w:r>
      <w:proofErr w:type="spellEnd"/>
      <w:r w:rsidRPr="007238A4">
        <w:rPr>
          <w:rFonts w:cs="Calibri"/>
        </w:rPr>
        <w:t xml:space="preserve"> abuse, and theory checks </w:t>
      </w:r>
      <w:proofErr w:type="spellStart"/>
      <w:r w:rsidRPr="007238A4">
        <w:rPr>
          <w:rFonts w:cs="Calibri"/>
        </w:rPr>
        <w:t>cheaty</w:t>
      </w:r>
      <w:proofErr w:type="spellEnd"/>
      <w:r w:rsidRPr="007238A4">
        <w:rPr>
          <w:rFonts w:cs="Calibri"/>
        </w:rPr>
        <w:t xml:space="preserve"> CPs</w:t>
      </w:r>
    </w:p>
    <w:p w14:paraId="3A40909A" w14:textId="77777777" w:rsidR="00BE3FF4" w:rsidRPr="007238A4" w:rsidRDefault="00BE3FF4" w:rsidP="00BE3FF4">
      <w:pPr>
        <w:pStyle w:val="Heading4"/>
        <w:rPr>
          <w:rFonts w:eastAsia="Times New Roman" w:cs="Calibri"/>
        </w:rPr>
      </w:pPr>
      <w:r w:rsidRPr="007238A4">
        <w:rPr>
          <w:rFonts w:eastAsia="Times New Roman" w:cs="Calibri"/>
        </w:rPr>
        <w:t xml:space="preserve">No RVIs—it’s their burden to be topical. </w:t>
      </w:r>
    </w:p>
    <w:p w14:paraId="2E77A3E1" w14:textId="66A0EA5D" w:rsidR="00DC5A8F" w:rsidRPr="007238A4" w:rsidRDefault="00DC5A8F" w:rsidP="00511BCE">
      <w:pPr>
        <w:pStyle w:val="Heading3"/>
        <w:rPr>
          <w:rFonts w:cs="Calibri"/>
        </w:rPr>
      </w:pPr>
      <w:r w:rsidRPr="007238A4">
        <w:rPr>
          <w:rFonts w:cs="Calibri"/>
        </w:rPr>
        <w:lastRenderedPageBreak/>
        <w:t>2</w:t>
      </w:r>
    </w:p>
    <w:p w14:paraId="3ED6AD61" w14:textId="3FE356A8" w:rsidR="00DC5A8F" w:rsidRPr="007238A4" w:rsidRDefault="00DC5A8F" w:rsidP="00DC5A8F">
      <w:pPr>
        <w:pStyle w:val="Heading4"/>
        <w:rPr>
          <w:rFonts w:cs="Calibri"/>
        </w:rPr>
      </w:pPr>
      <w:r w:rsidRPr="007238A4">
        <w:rPr>
          <w:rFonts w:cs="Calibri"/>
        </w:rPr>
        <w:t xml:space="preserve">Counterplan: states ought to charge private </w:t>
      </w:r>
      <w:r w:rsidR="00125069">
        <w:rPr>
          <w:rFonts w:cs="Calibri"/>
        </w:rPr>
        <w:t>entities</w:t>
      </w:r>
      <w:r w:rsidRPr="007238A4">
        <w:rPr>
          <w:rFonts w:cs="Calibri"/>
        </w:rPr>
        <w:t xml:space="preserve"> orbital use fees for each </w:t>
      </w:r>
      <w:r w:rsidR="006C0B5A">
        <w:rPr>
          <w:rFonts w:cs="Calibri"/>
        </w:rPr>
        <w:t xml:space="preserve">satellite in a </w:t>
      </w:r>
      <w:proofErr w:type="spellStart"/>
      <w:r w:rsidR="006C0B5A">
        <w:t>m</w:t>
      </w:r>
      <w:r w:rsidR="006C0B5A">
        <w:t>egaconstellation</w:t>
      </w:r>
      <w:proofErr w:type="spellEnd"/>
      <w:r w:rsidR="006C0B5A">
        <w:t xml:space="preserve"> </w:t>
      </w:r>
      <w:r w:rsidR="00E91E38">
        <w:t xml:space="preserve">put </w:t>
      </w:r>
      <w:r w:rsidR="006C0B5A">
        <w:t>in</w:t>
      </w:r>
      <w:r w:rsidR="00E91E38">
        <w:t>to</w:t>
      </w:r>
      <w:r w:rsidR="006C0B5A">
        <w:t xml:space="preserve"> low-Earth Orbit</w:t>
      </w:r>
      <w:r w:rsidRPr="007238A4">
        <w:rPr>
          <w:rFonts w:cs="Calibri"/>
        </w:rPr>
        <w:t xml:space="preserve">. </w:t>
      </w:r>
    </w:p>
    <w:p w14:paraId="4CC63662" w14:textId="77777777" w:rsidR="00DC5A8F" w:rsidRPr="007238A4" w:rsidRDefault="00DC5A8F" w:rsidP="00DC5A8F">
      <w:pPr>
        <w:pStyle w:val="Heading4"/>
        <w:rPr>
          <w:rFonts w:cs="Calibri"/>
        </w:rPr>
      </w:pPr>
      <w:r w:rsidRPr="007238A4">
        <w:rPr>
          <w:rFonts w:cs="Calibri"/>
        </w:rPr>
        <w:t xml:space="preserve">Solves the case while also boosting the economy. </w:t>
      </w:r>
      <w:proofErr w:type="spellStart"/>
      <w:r w:rsidRPr="007238A4">
        <w:rPr>
          <w:rFonts w:cs="Calibri"/>
        </w:rPr>
        <w:t>Vergoth</w:t>
      </w:r>
      <w:proofErr w:type="spellEnd"/>
      <w:r w:rsidRPr="007238A4">
        <w:rPr>
          <w:rFonts w:cs="Calibri"/>
        </w:rPr>
        <w:t xml:space="preserve"> 20:</w:t>
      </w:r>
    </w:p>
    <w:p w14:paraId="6B2126C4" w14:textId="77777777" w:rsidR="00DC5A8F" w:rsidRPr="007238A4" w:rsidRDefault="00DC5A8F" w:rsidP="00DC5A8F">
      <w:r w:rsidRPr="007238A4">
        <w:t xml:space="preserve">Karin </w:t>
      </w:r>
      <w:proofErr w:type="spellStart"/>
      <w:r w:rsidRPr="007238A4">
        <w:t>Vergoth</w:t>
      </w:r>
      <w:proofErr w:type="spellEnd"/>
      <w:r w:rsidRPr="007238A4">
        <w:t xml:space="preserve"> {CIRES-NOAA Science Writer}, 20 - ("Solving the space junk problem," CU Boulder Today, 5-26-2020, https://www.colorado.edu/today/2020/05/26/solving-space-junk-problem)//marlborough-wr/</w:t>
      </w:r>
    </w:p>
    <w:p w14:paraId="71D90CE2" w14:textId="77777777" w:rsidR="00DC5A8F" w:rsidRPr="007238A4" w:rsidRDefault="00DC5A8F" w:rsidP="00DC5A8F">
      <w:pPr>
        <w:ind w:left="720"/>
        <w:rPr>
          <w:sz w:val="12"/>
        </w:rPr>
      </w:pPr>
      <w:r w:rsidRPr="007238A4">
        <w:rPr>
          <w:sz w:val="12"/>
        </w:rPr>
        <w:t xml:space="preserve">Space is getting crowded. Aging satellites and space debris crowd low-Earth orbit, and launching new satellites adds to the collision risk. </w:t>
      </w:r>
      <w:r w:rsidRPr="007238A4">
        <w:rPr>
          <w:rStyle w:val="StyleUnderline"/>
        </w:rPr>
        <w:t xml:space="preserve">The </w:t>
      </w:r>
      <w:r w:rsidRPr="007238A4">
        <w:rPr>
          <w:rStyle w:val="StyleUnderline"/>
          <w:highlight w:val="yellow"/>
        </w:rPr>
        <w:t>most effective way to solve</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according to a new study, is not to capture debris or deorbit old satellites: </w:t>
      </w:r>
      <w:r w:rsidRPr="007238A4">
        <w:rPr>
          <w:rStyle w:val="StyleUnderline"/>
          <w:highlight w:val="yellow"/>
        </w:rPr>
        <w:t>it’s</w:t>
      </w:r>
      <w:r w:rsidRPr="007238A4">
        <w:rPr>
          <w:rStyle w:val="StyleUnderline"/>
        </w:rPr>
        <w:t xml:space="preserve"> an international agreement to charge operators “</w:t>
      </w:r>
      <w:r w:rsidRPr="007238A4">
        <w:rPr>
          <w:rStyle w:val="StyleUnderline"/>
          <w:highlight w:val="yellow"/>
        </w:rPr>
        <w:t>orbital-use fees</w:t>
      </w:r>
      <w:r w:rsidRPr="007238A4">
        <w:rPr>
          <w:rStyle w:val="StyleUnderline"/>
        </w:rPr>
        <w:t xml:space="preserve">” </w:t>
      </w:r>
      <w:r w:rsidRPr="007238A4">
        <w:rPr>
          <w:rStyle w:val="StyleUnderline"/>
          <w:highlight w:val="yellow"/>
        </w:rPr>
        <w:t>for every satellite</w:t>
      </w:r>
      <w:r w:rsidRPr="007238A4">
        <w:rPr>
          <w:rStyle w:val="StyleUnderline"/>
        </w:rPr>
        <w:t xml:space="preserve"> put into orbit.</w:t>
      </w:r>
      <w:r w:rsidRPr="007238A4">
        <w:rPr>
          <w:sz w:val="12"/>
        </w:rPr>
        <w:t xml:space="preserve"> </w:t>
      </w:r>
      <w:r w:rsidRPr="007238A4">
        <w:rPr>
          <w:rStyle w:val="Emphasis"/>
        </w:rPr>
        <w:t xml:space="preserve">Orbital use fees </w:t>
      </w:r>
      <w:r w:rsidRPr="007238A4">
        <w:rPr>
          <w:rStyle w:val="Emphasis"/>
          <w:highlight w:val="yellow"/>
        </w:rPr>
        <w:t>would</w:t>
      </w:r>
      <w:r w:rsidRPr="007238A4">
        <w:rPr>
          <w:rStyle w:val="Emphasis"/>
        </w:rPr>
        <w:t xml:space="preserve"> also </w:t>
      </w:r>
      <w:r w:rsidRPr="007238A4">
        <w:rPr>
          <w:rStyle w:val="Emphasis"/>
          <w:highlight w:val="yellow"/>
        </w:rPr>
        <w:t>increase</w:t>
      </w:r>
      <w:r w:rsidRPr="007238A4">
        <w:rPr>
          <w:rStyle w:val="Emphasis"/>
        </w:rPr>
        <w:t xml:space="preserve"> the </w:t>
      </w:r>
      <w:r w:rsidRPr="007238A4">
        <w:rPr>
          <w:rStyle w:val="Emphasis"/>
          <w:highlight w:val="yellow"/>
        </w:rPr>
        <w:t>long-run value of the space industry</w:t>
      </w:r>
      <w:r w:rsidRPr="007238A4">
        <w:rPr>
          <w:sz w:val="12"/>
        </w:rPr>
        <w:t xml:space="preserve">, said economist Matthew Burgess, a </w:t>
      </w:r>
      <w:hyperlink r:id="rId10" w:history="1">
        <w:r w:rsidRPr="007238A4">
          <w:rPr>
            <w:rStyle w:val="Hyperlink"/>
            <w:sz w:val="12"/>
          </w:rPr>
          <w:t>CIRES Fellow and co-author of the new paper</w:t>
        </w:r>
      </w:hyperlink>
      <w:r w:rsidRPr="007238A4">
        <w:rPr>
          <w:sz w:val="12"/>
        </w:rPr>
        <w:t xml:space="preserve">. </w:t>
      </w:r>
      <w:r w:rsidRPr="007238A4">
        <w:rPr>
          <w:rStyle w:val="StyleUnderline"/>
        </w:rPr>
        <w:t xml:space="preserve">By </w:t>
      </w:r>
      <w:r w:rsidRPr="007238A4">
        <w:rPr>
          <w:rStyle w:val="StyleUnderline"/>
          <w:highlight w:val="yellow"/>
        </w:rPr>
        <w:t>reducing</w:t>
      </w:r>
      <w:r w:rsidRPr="007238A4">
        <w:rPr>
          <w:rStyle w:val="StyleUnderline"/>
        </w:rPr>
        <w:t xml:space="preserve"> future </w:t>
      </w:r>
      <w:r w:rsidRPr="007238A4">
        <w:rPr>
          <w:rStyle w:val="StyleUnderline"/>
          <w:highlight w:val="yellow"/>
        </w:rPr>
        <w:t>satellite and debris collision</w:t>
      </w:r>
      <w:r w:rsidRPr="007238A4">
        <w:rPr>
          <w:rStyle w:val="StyleUnderline"/>
        </w:rPr>
        <w:t xml:space="preserve"> risk, an </w:t>
      </w:r>
      <w:r w:rsidRPr="007238A4">
        <w:rPr>
          <w:rStyle w:val="StyleUnderline"/>
          <w:highlight w:val="yellow"/>
        </w:rPr>
        <w:t>annual fee rising to about $235,000 per satellite</w:t>
      </w:r>
      <w:r w:rsidRPr="007238A4">
        <w:rPr>
          <w:rStyle w:val="StyleUnderline"/>
        </w:rPr>
        <w:t xml:space="preserve"> would </w:t>
      </w:r>
      <w:r w:rsidRPr="007238A4">
        <w:rPr>
          <w:rStyle w:val="Emphasis"/>
          <w:highlight w:val="yellow"/>
        </w:rPr>
        <w:t>quadruple</w:t>
      </w:r>
      <w:r w:rsidRPr="007238A4">
        <w:rPr>
          <w:rStyle w:val="Emphasis"/>
        </w:rPr>
        <w:t xml:space="preserve"> the </w:t>
      </w:r>
      <w:r w:rsidRPr="007238A4">
        <w:rPr>
          <w:rStyle w:val="Emphasis"/>
          <w:highlight w:val="yellow"/>
        </w:rPr>
        <w:t>value of the satellite industry by 2040</w:t>
      </w:r>
      <w:r w:rsidRPr="007238A4">
        <w:rPr>
          <w:sz w:val="12"/>
        </w:rPr>
        <w:t xml:space="preserve">, he and his colleagues concluded in a paper published today in the </w:t>
      </w:r>
      <w:hyperlink r:id="rId11" w:history="1">
        <w:r w:rsidRPr="007238A4">
          <w:rPr>
            <w:rStyle w:val="Hyperlink"/>
            <w:sz w:val="12"/>
          </w:rPr>
          <w:t>Proceedings of the National Academy of Sciences</w:t>
        </w:r>
      </w:hyperlink>
      <w:r w:rsidRPr="007238A4">
        <w:rPr>
          <w:sz w:val="12"/>
        </w:rPr>
        <w:t>. “</w:t>
      </w:r>
      <w:r w:rsidRPr="007238A4">
        <w:rPr>
          <w:rStyle w:val="StyleUnderline"/>
        </w:rPr>
        <w:t>Space is a common resource, but companies aren’t accounting for the cost their satellites impose on other operators when they decide whether or not to launch</w:t>
      </w:r>
      <w:r w:rsidRPr="007238A4">
        <w:rPr>
          <w:sz w:val="12"/>
        </w:rPr>
        <w:t>,” said Burgess, who is also an assistant professor in environmental studies and an affiliated faculty member in economics at CU Boulder. “</w:t>
      </w:r>
      <w:r w:rsidRPr="007238A4">
        <w:rPr>
          <w:rStyle w:val="StyleUnderline"/>
        </w:rPr>
        <w:t xml:space="preserve">We need </w:t>
      </w:r>
      <w:r w:rsidRPr="007238A4">
        <w:rPr>
          <w:rStyle w:val="StyleUnderline"/>
          <w:highlight w:val="yellow"/>
        </w:rPr>
        <w:t>a</w:t>
      </w:r>
      <w:r w:rsidRPr="007238A4">
        <w:rPr>
          <w:rStyle w:val="StyleUnderline"/>
        </w:rPr>
        <w:t xml:space="preserve"> </w:t>
      </w:r>
      <w:r w:rsidRPr="007238A4">
        <w:rPr>
          <w:rStyle w:val="StyleUnderline"/>
          <w:highlight w:val="yellow"/>
        </w:rPr>
        <w:t>policy that lets</w:t>
      </w:r>
      <w:r w:rsidRPr="007238A4">
        <w:rPr>
          <w:rStyle w:val="StyleUnderline"/>
        </w:rPr>
        <w:t xml:space="preserve"> satellite </w:t>
      </w:r>
      <w:r w:rsidRPr="007238A4">
        <w:rPr>
          <w:rStyle w:val="StyleUnderline"/>
          <w:highlight w:val="yellow"/>
        </w:rPr>
        <w:t>operators</w:t>
      </w:r>
      <w:r w:rsidRPr="007238A4">
        <w:rPr>
          <w:rStyle w:val="StyleUnderline"/>
        </w:rPr>
        <w:t xml:space="preserve"> directly </w:t>
      </w:r>
      <w:r w:rsidRPr="007238A4">
        <w:rPr>
          <w:rStyle w:val="StyleUnderline"/>
          <w:highlight w:val="yellow"/>
        </w:rPr>
        <w:t>factor in</w:t>
      </w:r>
      <w:r w:rsidRPr="007238A4">
        <w:rPr>
          <w:rStyle w:val="StyleUnderline"/>
        </w:rPr>
        <w:t xml:space="preserve"> the </w:t>
      </w:r>
      <w:r w:rsidRPr="007238A4">
        <w:rPr>
          <w:rStyle w:val="StyleUnderline"/>
          <w:highlight w:val="yellow"/>
        </w:rPr>
        <w:t>costs</w:t>
      </w:r>
      <w:r w:rsidRPr="007238A4">
        <w:rPr>
          <w:rStyle w:val="StyleUnderline"/>
        </w:rPr>
        <w:t xml:space="preserve"> their </w:t>
      </w:r>
      <w:r w:rsidRPr="007238A4">
        <w:rPr>
          <w:rStyle w:val="StyleUnderline"/>
          <w:highlight w:val="yellow"/>
        </w:rPr>
        <w:t>launches</w:t>
      </w:r>
      <w:r w:rsidRPr="007238A4">
        <w:rPr>
          <w:rStyle w:val="StyleUnderline"/>
        </w:rPr>
        <w:t xml:space="preserve"> </w:t>
      </w:r>
      <w:r w:rsidRPr="007238A4">
        <w:rPr>
          <w:rStyle w:val="StyleUnderline"/>
          <w:highlight w:val="yellow"/>
        </w:rPr>
        <w:t>impose on other operators</w:t>
      </w:r>
      <w:r w:rsidRPr="007238A4">
        <w:rPr>
          <w:rStyle w:val="StyleUnderline"/>
        </w:rPr>
        <w:t>.”</w:t>
      </w:r>
      <w:r w:rsidRPr="007238A4">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7238A4">
        <w:rPr>
          <w:sz w:val="12"/>
        </w:rPr>
        <w:t>engineering</w:t>
      </w:r>
      <w:proofErr w:type="gramEnd"/>
      <w:r w:rsidRPr="007238A4">
        <w:rPr>
          <w:sz w:val="12"/>
        </w:rPr>
        <w:t xml:space="preserve"> or managerial solutions like these won’t solve the debris problem because they don’t change the incentives for operators. For example, </w:t>
      </w:r>
      <w:r w:rsidRPr="007238A4">
        <w:rPr>
          <w:rStyle w:val="StyleUnderline"/>
          <w:highlight w:val="yellow"/>
        </w:rPr>
        <w:t>removing</w:t>
      </w:r>
      <w:r w:rsidRPr="007238A4">
        <w:rPr>
          <w:rStyle w:val="StyleUnderline"/>
        </w:rPr>
        <w:t xml:space="preserve"> space debris </w:t>
      </w:r>
      <w:r w:rsidRPr="007238A4">
        <w:rPr>
          <w:rStyle w:val="StyleUnderline"/>
          <w:highlight w:val="yellow"/>
        </w:rPr>
        <w:t>might motivate operators to launch more</w:t>
      </w:r>
      <w:r w:rsidRPr="007238A4">
        <w:rPr>
          <w:rStyle w:val="StyleUnderline"/>
        </w:rPr>
        <w:t xml:space="preserve"> satellites—</w:t>
      </w:r>
      <w:r w:rsidRPr="007238A4">
        <w:rPr>
          <w:rStyle w:val="StyleUnderline"/>
          <w:highlight w:val="yellow"/>
        </w:rPr>
        <w:t>further crowding low-Earth orbit</w:t>
      </w:r>
      <w:r w:rsidRPr="007238A4">
        <w:rPr>
          <w:rStyle w:val="StyleUnderline"/>
        </w:rPr>
        <w:t xml:space="preserve">, increasing collision risk, and raising costs. </w:t>
      </w:r>
      <w:r w:rsidRPr="007238A4">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7238A4">
        <w:rPr>
          <w:rStyle w:val="Emphasis"/>
        </w:rPr>
        <w:t xml:space="preserve">That’s </w:t>
      </w:r>
      <w:r w:rsidRPr="007238A4">
        <w:rPr>
          <w:rStyle w:val="Emphasis"/>
          <w:highlight w:val="yellow"/>
        </w:rPr>
        <w:t>not the same as a launch fee</w:t>
      </w:r>
      <w:r w:rsidRPr="007238A4">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w:t>
      </w:r>
      <w:proofErr w:type="gramStart"/>
      <w:r w:rsidRPr="007238A4">
        <w:rPr>
          <w:sz w:val="12"/>
        </w:rPr>
        <w:t>specific, since</w:t>
      </w:r>
      <w:proofErr w:type="gramEnd"/>
      <w:r w:rsidRPr="007238A4">
        <w:rPr>
          <w:sz w:val="12"/>
        </w:rPr>
        <w:t xml:space="preserve"> satellites in different orbits produce varying collision risks. Most important</w:t>
      </w:r>
      <w:r w:rsidRPr="007238A4">
        <w:rPr>
          <w:rStyle w:val="StyleUnderline"/>
        </w:rPr>
        <w:t xml:space="preserve">, </w:t>
      </w:r>
      <w:r w:rsidRPr="007238A4">
        <w:rPr>
          <w:rStyle w:val="StyleUnderline"/>
          <w:highlight w:val="yellow"/>
        </w:rPr>
        <w:t>the fee</w:t>
      </w:r>
      <w:r w:rsidRPr="007238A4">
        <w:rPr>
          <w:rStyle w:val="StyleUnderline"/>
        </w:rPr>
        <w:t xml:space="preserve"> for each satellite </w:t>
      </w:r>
      <w:r w:rsidRPr="007238A4">
        <w:rPr>
          <w:rStyle w:val="StyleUnderline"/>
          <w:highlight w:val="yellow"/>
        </w:rPr>
        <w:t xml:space="preserve">would be </w:t>
      </w:r>
      <w:r w:rsidRPr="007238A4">
        <w:rPr>
          <w:rStyle w:val="Emphasis"/>
          <w:highlight w:val="yellow"/>
        </w:rPr>
        <w:t>calculated to reflect</w:t>
      </w:r>
      <w:r w:rsidRPr="007238A4">
        <w:rPr>
          <w:rStyle w:val="Emphasis"/>
        </w:rPr>
        <w:t xml:space="preserve"> the </w:t>
      </w:r>
      <w:r w:rsidRPr="007238A4">
        <w:rPr>
          <w:rStyle w:val="Emphasis"/>
          <w:highlight w:val="yellow"/>
        </w:rPr>
        <w:t>cost to the industry</w:t>
      </w:r>
      <w:r w:rsidRPr="007238A4">
        <w:rPr>
          <w:rStyle w:val="Emphasis"/>
        </w:rPr>
        <w:t xml:space="preserve"> of putting another satellite into orbit</w:t>
      </w:r>
      <w:r w:rsidRPr="007238A4">
        <w:rPr>
          <w:rStyle w:val="StyleUnderline"/>
        </w:rPr>
        <w:t>, including projected current and future costs of additional collision risk and space debris production—costs operators don’t currently factor into their launches.</w:t>
      </w:r>
      <w:r w:rsidRPr="007238A4">
        <w:rPr>
          <w:sz w:val="12"/>
        </w:rPr>
        <w:t xml:space="preserve"> “In our model, what matters is that satellite operators are paying the cost of the collision risk imposed on other operators,” said Daniel </w:t>
      </w:r>
      <w:proofErr w:type="spellStart"/>
      <w:r w:rsidRPr="007238A4">
        <w:rPr>
          <w:sz w:val="12"/>
        </w:rPr>
        <w:t>Kaffine</w:t>
      </w:r>
      <w:proofErr w:type="spellEnd"/>
      <w:r w:rsidRPr="007238A4">
        <w:rPr>
          <w:sz w:val="12"/>
        </w:rPr>
        <w:t xml:space="preserve">, professor of economics and RASEI Fellow at CU Boulder and co-author on the paper. And </w:t>
      </w:r>
      <w:r w:rsidRPr="007238A4">
        <w:rPr>
          <w:rStyle w:val="StyleUnderline"/>
        </w:rPr>
        <w:t xml:space="preserve">those </w:t>
      </w:r>
      <w:r w:rsidRPr="007238A4">
        <w:rPr>
          <w:rStyle w:val="StyleUnderline"/>
          <w:highlight w:val="yellow"/>
        </w:rPr>
        <w:t xml:space="preserve">fees would </w:t>
      </w:r>
      <w:r w:rsidRPr="007238A4">
        <w:rPr>
          <w:rStyle w:val="Emphasis"/>
          <w:highlight w:val="yellow"/>
        </w:rPr>
        <w:t>increase over time</w:t>
      </w:r>
      <w:r w:rsidRPr="007238A4">
        <w:rPr>
          <w:rStyle w:val="StyleUnderline"/>
        </w:rPr>
        <w:t>, to account for the rising value of cleaner orbits.</w:t>
      </w:r>
      <w:r w:rsidRPr="007238A4">
        <w:rPr>
          <w:sz w:val="12"/>
        </w:rPr>
        <w:t xml:space="preserve"> In the researchers’ model, </w:t>
      </w:r>
      <w:r w:rsidRPr="007238A4">
        <w:rPr>
          <w:rStyle w:val="StyleUnderline"/>
        </w:rPr>
        <w:t>the</w:t>
      </w:r>
      <w:r w:rsidRPr="007238A4">
        <w:rPr>
          <w:sz w:val="12"/>
        </w:rPr>
        <w:t xml:space="preserve"> optimal </w:t>
      </w:r>
      <w:r w:rsidRPr="007238A4">
        <w:rPr>
          <w:rStyle w:val="StyleUnderline"/>
        </w:rPr>
        <w:t xml:space="preserve">fee would rise at a rate of 14 percent per year, reaching roughly $235,000 per satellite-year by 2040. </w:t>
      </w:r>
      <w:r w:rsidRPr="007238A4">
        <w:rPr>
          <w:sz w:val="12"/>
        </w:rPr>
        <w:t xml:space="preserve">For an orbital-use fee approach to work, the researchers found, </w:t>
      </w:r>
      <w:r w:rsidRPr="007238A4">
        <w:rPr>
          <w:rStyle w:val="StyleUnderline"/>
        </w:rPr>
        <w:t>all countries launching satellites would need to participate</w:t>
      </w:r>
      <w:r w:rsidRPr="007238A4">
        <w:rPr>
          <w:sz w:val="12"/>
        </w:rPr>
        <w:t xml:space="preserve">—that's about a dozen that launch satellites on their own launch vehicles and more than 30 that own satellites. In addition, </w:t>
      </w:r>
      <w:r w:rsidRPr="007238A4">
        <w:rPr>
          <w:rStyle w:val="StyleUnderline"/>
        </w:rPr>
        <w:t>each country would need to charge the same fee per unit of collision risk for each satellite that goes into orbit, although each country could collect revenue separately.</w:t>
      </w:r>
      <w:r w:rsidRPr="007238A4">
        <w:rPr>
          <w:sz w:val="12"/>
        </w:rPr>
        <w:t xml:space="preserve"> </w:t>
      </w:r>
      <w:r w:rsidRPr="007238A4">
        <w:rPr>
          <w:rStyle w:val="Emphasis"/>
          <w:highlight w:val="yellow"/>
        </w:rPr>
        <w:t>Countries use similar approaches already in carbon taxes and fisheries</w:t>
      </w:r>
      <w:r w:rsidRPr="007238A4">
        <w:rPr>
          <w:rStyle w:val="Emphasis"/>
        </w:rPr>
        <w:t xml:space="preserve"> management. </w:t>
      </w:r>
      <w:r w:rsidRPr="007238A4">
        <w:rPr>
          <w:sz w:val="12"/>
        </w:rPr>
        <w:t xml:space="preserve">In this study, Rao and his colleagues compared orbital-use fees to business as usual (that is, open access to space) and to technological fixes such as removing space debris. They found that </w:t>
      </w:r>
      <w:r w:rsidRPr="007238A4">
        <w:rPr>
          <w:rStyle w:val="StyleUnderline"/>
        </w:rPr>
        <w:t>orbital use fees forced operators to directly weigh the expected lifetime value of their satellites against the cost to industry of putting another satellite into orbit and creating additional risk</w:t>
      </w:r>
      <w:r w:rsidRPr="007238A4">
        <w:rPr>
          <w:sz w:val="12"/>
        </w:rPr>
        <w:t xml:space="preserve">. In other scenarios, </w:t>
      </w:r>
      <w:r w:rsidRPr="007238A4">
        <w:rPr>
          <w:sz w:val="12"/>
        </w:rPr>
        <w:lastRenderedPageBreak/>
        <w:t xml:space="preserve">operators still had incentive to race into space, hoping to extract some value before it got too crowded. </w:t>
      </w:r>
      <w:r w:rsidRPr="007238A4">
        <w:rPr>
          <w:rStyle w:val="Emphasis"/>
        </w:rPr>
        <w:t>With orbital-use fees, the long-run value of the satellite industry would increase from around $600 billion under the business-as-usual scenario to around $3 trillion</w:t>
      </w:r>
      <w:r w:rsidRPr="007238A4">
        <w:rPr>
          <w:sz w:val="12"/>
        </w:rPr>
        <w:t xml:space="preserve">, researchers found. </w:t>
      </w:r>
      <w:r w:rsidRPr="007238A4">
        <w:rPr>
          <w:rStyle w:val="StyleUnderline"/>
        </w:rPr>
        <w:t>The increase in value comes from reducing collisions and collision-related costs, such as launching replacement satellites.</w:t>
      </w:r>
      <w:r w:rsidRPr="007238A4">
        <w:rPr>
          <w:sz w:val="12"/>
        </w:rPr>
        <w:t xml:space="preserve"> </w:t>
      </w:r>
      <w:r w:rsidRPr="007238A4">
        <w:rPr>
          <w:rStyle w:val="StyleUnderline"/>
          <w:highlight w:val="yellow"/>
        </w:rPr>
        <w:t>Orbital-use fees could also help satellite operators get ahead of</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“In other sectors, addressing the tragedy of the commons has often been a game of catch-up with substantial social costs. But </w:t>
      </w:r>
      <w:r w:rsidRPr="007238A4">
        <w:rPr>
          <w:rStyle w:val="Emphasis"/>
        </w:rPr>
        <w:t>the relatively young space industry can avoid these costs before they escalate</w:t>
      </w:r>
      <w:r w:rsidRPr="007238A4">
        <w:rPr>
          <w:sz w:val="12"/>
        </w:rPr>
        <w:t xml:space="preserve">,” Burgess said. </w:t>
      </w:r>
    </w:p>
    <w:p w14:paraId="32CAF076" w14:textId="77777777" w:rsidR="00DC5A8F" w:rsidRPr="007238A4" w:rsidRDefault="00DC5A8F" w:rsidP="00DC5A8F"/>
    <w:p w14:paraId="59F824D5" w14:textId="4F7D8F13" w:rsidR="00E42E4C" w:rsidRPr="007238A4" w:rsidRDefault="00DC5A8F" w:rsidP="00BE3FF4">
      <w:pPr>
        <w:pStyle w:val="Heading3"/>
        <w:rPr>
          <w:rFonts w:cs="Calibri"/>
        </w:rPr>
      </w:pPr>
      <w:r w:rsidRPr="007238A4">
        <w:rPr>
          <w:rFonts w:cs="Calibri"/>
        </w:rPr>
        <w:lastRenderedPageBreak/>
        <w:t>3</w:t>
      </w:r>
    </w:p>
    <w:p w14:paraId="4860CB19" w14:textId="77777777" w:rsidR="00BE3FF4" w:rsidRPr="007238A4" w:rsidRDefault="00BE3FF4" w:rsidP="00BE3FF4">
      <w:pPr>
        <w:pStyle w:val="Heading4"/>
        <w:rPr>
          <w:rFonts w:cs="Calibri"/>
        </w:rPr>
      </w:pPr>
      <w:r w:rsidRPr="007238A4">
        <w:rPr>
          <w:rFonts w:cs="Calibri"/>
        </w:rPr>
        <w:t xml:space="preserve">Russia hates </w:t>
      </w:r>
      <w:proofErr w:type="spellStart"/>
      <w:r w:rsidRPr="007238A4">
        <w:rPr>
          <w:rFonts w:cs="Calibri"/>
        </w:rPr>
        <w:t>StarLink</w:t>
      </w:r>
      <w:proofErr w:type="spellEnd"/>
      <w:r w:rsidRPr="007238A4">
        <w:rPr>
          <w:rFonts w:cs="Calibri"/>
        </w:rPr>
        <w:t>. Smith 21:</w:t>
      </w:r>
    </w:p>
    <w:p w14:paraId="445C6928" w14:textId="77777777" w:rsidR="00BE3FF4" w:rsidRPr="007238A4" w:rsidRDefault="00BE3FF4" w:rsidP="00BE3FF4">
      <w:r w:rsidRPr="007238A4">
        <w:t>Rich Smith, 21 - ("Why Russia Is Terrified of SpaceX," Motley Fool, 2-15-2021, https://www.fool.com/investing/2021/02/15/why-russia-is-terrified-of-spacex-and-starlink/)//marlborough-wr/</w:t>
      </w:r>
    </w:p>
    <w:p w14:paraId="283AECAA" w14:textId="663C218C" w:rsidR="00BE3FF4" w:rsidRPr="007238A4" w:rsidRDefault="00BE3FF4" w:rsidP="00BE3FF4">
      <w:pPr>
        <w:rPr>
          <w:sz w:val="12"/>
        </w:rPr>
      </w:pPr>
      <w:r w:rsidRPr="007238A4">
        <w:rPr>
          <w:sz w:val="12"/>
        </w:rPr>
        <w:t xml:space="preserve">SpaceX wants to bring </w:t>
      </w:r>
      <w:hyperlink r:id="rId12" w:history="1">
        <w:r w:rsidRPr="007238A4">
          <w:rPr>
            <w:rStyle w:val="Hyperlink"/>
            <w:sz w:val="12"/>
          </w:rPr>
          <w:t>fast satellite broadband internet</w:t>
        </w:r>
      </w:hyperlink>
      <w:r w:rsidRPr="007238A4">
        <w:rPr>
          <w:sz w:val="12"/>
        </w:rPr>
        <w:t xml:space="preserve"> to the world -- and in particular, to internet users in far-flung, rural locations, where download speeds are low and prices are high. One of the first places in America to get SpaceX </w:t>
      </w:r>
      <w:proofErr w:type="spellStart"/>
      <w:r w:rsidRPr="007238A4">
        <w:rPr>
          <w:sz w:val="12"/>
        </w:rPr>
        <w:t>Starlink</w:t>
      </w:r>
      <w:proofErr w:type="spellEnd"/>
      <w:r w:rsidRPr="007238A4">
        <w:rPr>
          <w:sz w:val="12"/>
        </w:rPr>
        <w:t xml:space="preserve"> service was Alaska, the state with the lowest population density in the country -- just one person per square mile. The company next extended service into Canada (population density: three people per square mile), followed last month by </w:t>
      </w:r>
      <w:hyperlink r:id="rId13" w:history="1">
        <w:r w:rsidRPr="007238A4">
          <w:rPr>
            <w:rStyle w:val="Hyperlink"/>
            <w:sz w:val="12"/>
          </w:rPr>
          <w:t>service in the UK</w:t>
        </w:r>
      </w:hyperlink>
      <w:r w:rsidRPr="007238A4">
        <w:rPr>
          <w:sz w:val="12"/>
        </w:rPr>
        <w:t xml:space="preserve"> -- a big jump in concentration, with 650 people per square mile. (Even in the UK, there are plenty of isolated locations where internet service is expensive, slow -- or both). SpaceX's globe-spanning satellite constellation should be capable of providing 100 megabit-per-second internet service to anywhere by the end of this year. You can expect that a lot of countries, no matter how urbanized they are (or not), will be lining up to sign up for </w:t>
      </w:r>
      <w:proofErr w:type="spellStart"/>
      <w:r w:rsidRPr="007238A4">
        <w:rPr>
          <w:sz w:val="12"/>
        </w:rPr>
        <w:t>Starlink</w:t>
      </w:r>
      <w:proofErr w:type="spellEnd"/>
      <w:r w:rsidRPr="007238A4">
        <w:rPr>
          <w:sz w:val="12"/>
        </w:rPr>
        <w:t xml:space="preserve"> service. And the more countries </w:t>
      </w:r>
      <w:proofErr w:type="spellStart"/>
      <w:r w:rsidRPr="007238A4">
        <w:rPr>
          <w:sz w:val="12"/>
        </w:rPr>
        <w:t>Starlink</w:t>
      </w:r>
      <w:proofErr w:type="spellEnd"/>
      <w:r w:rsidRPr="007238A4">
        <w:rPr>
          <w:sz w:val="12"/>
        </w:rPr>
        <w:t xml:space="preserve"> signs up as customers, the better the prospects for the SpaceX subsidiary's </w:t>
      </w:r>
      <w:hyperlink r:id="rId14" w:history="1">
        <w:r w:rsidRPr="007238A4">
          <w:rPr>
            <w:rStyle w:val="Hyperlink"/>
            <w:sz w:val="12"/>
          </w:rPr>
          <w:t>promised IPO</w:t>
        </w:r>
      </w:hyperlink>
      <w:r w:rsidRPr="007238A4">
        <w:rPr>
          <w:sz w:val="12"/>
        </w:rPr>
        <w:t xml:space="preserve">. </w:t>
      </w:r>
      <w:r w:rsidRPr="007238A4">
        <w:rPr>
          <w:rStyle w:val="StyleUnderline"/>
          <w:highlight w:val="green"/>
        </w:rPr>
        <w:t xml:space="preserve">One country that most definitely does not want </w:t>
      </w:r>
      <w:proofErr w:type="spellStart"/>
      <w:r w:rsidRPr="007238A4">
        <w:rPr>
          <w:rStyle w:val="StyleUnderline"/>
          <w:highlight w:val="green"/>
        </w:rPr>
        <w:t>Starlink</w:t>
      </w:r>
      <w:proofErr w:type="spellEnd"/>
      <w:r w:rsidRPr="007238A4">
        <w:rPr>
          <w:sz w:val="12"/>
        </w:rPr>
        <w:t xml:space="preserve">, however, </w:t>
      </w:r>
      <w:r w:rsidRPr="007238A4">
        <w:rPr>
          <w:rStyle w:val="Emphasis"/>
          <w:highlight w:val="green"/>
        </w:rPr>
        <w:t>is Russia.</w:t>
      </w:r>
      <w:r w:rsidRPr="007238A4">
        <w:rPr>
          <w:rStyle w:val="Emphasis"/>
        </w:rPr>
        <w:t xml:space="preserve"> </w:t>
      </w:r>
      <w:r w:rsidRPr="007238A4">
        <w:rPr>
          <w:sz w:val="12"/>
        </w:rPr>
        <w:t>Just say "nyet" to fast internet As ArsTechnica.com reported last month, the Russian State Duma (</w:t>
      </w:r>
      <w:r w:rsidRPr="007238A4">
        <w:rPr>
          <w:rStyle w:val="StyleUnderline"/>
          <w:highlight w:val="green"/>
        </w:rPr>
        <w:t>Russia</w:t>
      </w:r>
      <w:r w:rsidRPr="007238A4">
        <w:rPr>
          <w:rStyle w:val="StyleUnderline"/>
        </w:rPr>
        <w:t>'s congress</w:t>
      </w:r>
      <w:r w:rsidRPr="007238A4">
        <w:rPr>
          <w:sz w:val="12"/>
        </w:rPr>
        <w:t xml:space="preserve">) </w:t>
      </w:r>
      <w:r w:rsidRPr="007238A4">
        <w:rPr>
          <w:rStyle w:val="StyleUnderline"/>
          <w:highlight w:val="green"/>
        </w:rPr>
        <w:t>is</w:t>
      </w:r>
      <w:r w:rsidRPr="007238A4">
        <w:rPr>
          <w:rStyle w:val="StyleUnderline"/>
        </w:rPr>
        <w:t xml:space="preserve"> currently </w:t>
      </w:r>
      <w:r w:rsidRPr="007238A4">
        <w:rPr>
          <w:rStyle w:val="StyleUnderline"/>
          <w:highlight w:val="green"/>
        </w:rPr>
        <w:t xml:space="preserve">considering legislation to impose fines upon any individual or company that signs up for </w:t>
      </w:r>
      <w:proofErr w:type="spellStart"/>
      <w:r w:rsidRPr="007238A4">
        <w:rPr>
          <w:rStyle w:val="StyleUnderline"/>
          <w:highlight w:val="green"/>
        </w:rPr>
        <w:t>Starlink</w:t>
      </w:r>
      <w:proofErr w:type="spellEnd"/>
      <w:r w:rsidRPr="007238A4">
        <w:rPr>
          <w:sz w:val="12"/>
        </w:rPr>
        <w:t xml:space="preserve"> -- or indeed, for any foreign-operated satellite internet system, </w:t>
      </w:r>
      <w:hyperlink r:id="rId15" w:history="1">
        <w:proofErr w:type="spellStart"/>
        <w:r w:rsidRPr="007238A4">
          <w:rPr>
            <w:rStyle w:val="Hyperlink"/>
            <w:sz w:val="12"/>
          </w:rPr>
          <w:t>OneWeb</w:t>
        </w:r>
        <w:proofErr w:type="spellEnd"/>
        <w:r w:rsidRPr="007238A4">
          <w:rPr>
            <w:rStyle w:val="Hyperlink"/>
            <w:sz w:val="12"/>
          </w:rPr>
          <w:t xml:space="preserve"> or Project Kuiper</w:t>
        </w:r>
      </w:hyperlink>
      <w:r w:rsidRPr="007238A4">
        <w:rPr>
          <w:sz w:val="12"/>
        </w:rPr>
        <w:t xml:space="preserve"> included. According to </w:t>
      </w:r>
      <w:proofErr w:type="spellStart"/>
      <w:r w:rsidRPr="007238A4">
        <w:rPr>
          <w:sz w:val="12"/>
        </w:rPr>
        <w:t>ArsTechnica</w:t>
      </w:r>
      <w:proofErr w:type="spellEnd"/>
      <w:r w:rsidRPr="007238A4">
        <w:rPr>
          <w:sz w:val="12"/>
        </w:rPr>
        <w:t xml:space="preserve">, </w:t>
      </w:r>
      <w:r w:rsidRPr="007238A4">
        <w:rPr>
          <w:rStyle w:val="StyleUnderline"/>
        </w:rPr>
        <w:t xml:space="preserve">the Russian Duma may fine individual customers of </w:t>
      </w:r>
      <w:proofErr w:type="spellStart"/>
      <w:r w:rsidRPr="007238A4">
        <w:rPr>
          <w:rStyle w:val="StyleUnderline"/>
        </w:rPr>
        <w:t>Starlink</w:t>
      </w:r>
      <w:proofErr w:type="spellEnd"/>
      <w:r w:rsidRPr="007238A4">
        <w:rPr>
          <w:rStyle w:val="StyleUnderline"/>
        </w:rPr>
        <w:t xml:space="preserve"> up to $405 for use of the satellite internet service, and fine corporate users as much as $13,500. </w:t>
      </w:r>
      <w:r w:rsidRPr="007238A4">
        <w:rPr>
          <w:sz w:val="12"/>
        </w:rPr>
        <w:t xml:space="preserve">What does Russia have against cheap, fast, reliable internet from space? For one thing, </w:t>
      </w:r>
      <w:r w:rsidRPr="007238A4">
        <w:rPr>
          <w:rStyle w:val="StyleUnderline"/>
          <w:highlight w:val="green"/>
        </w:rPr>
        <w:t>Russian security</w:t>
      </w:r>
      <w:r w:rsidRPr="007238A4">
        <w:rPr>
          <w:rStyle w:val="StyleUnderline"/>
        </w:rPr>
        <w:t xml:space="preserve"> services </w:t>
      </w:r>
      <w:r w:rsidRPr="007238A4">
        <w:rPr>
          <w:rStyle w:val="StyleUnderline"/>
          <w:highlight w:val="green"/>
        </w:rPr>
        <w:t>object that</w:t>
      </w:r>
      <w:r w:rsidRPr="007238A4">
        <w:rPr>
          <w:rStyle w:val="StyleUnderline"/>
        </w:rPr>
        <w:t xml:space="preserve"> internet operated by </w:t>
      </w:r>
      <w:r w:rsidRPr="007238A4">
        <w:rPr>
          <w:rStyle w:val="StyleUnderline"/>
          <w:highlight w:val="green"/>
        </w:rPr>
        <w:t xml:space="preserve">a foreign satellite network would be immune from surveillance under Russia's </w:t>
      </w:r>
      <w:r w:rsidRPr="007238A4">
        <w:rPr>
          <w:rStyle w:val="StyleUnderline"/>
        </w:rPr>
        <w:t xml:space="preserve">System of Operational Search Measures </w:t>
      </w:r>
      <w:r w:rsidRPr="007238A4">
        <w:rPr>
          <w:rStyle w:val="StyleUnderline"/>
          <w:highlight w:val="green"/>
        </w:rPr>
        <w:t>legislation</w:t>
      </w:r>
      <w:r w:rsidRPr="007238A4">
        <w:rPr>
          <w:sz w:val="12"/>
        </w:rPr>
        <w:t xml:space="preserve"> ("SORM"). For another, </w:t>
      </w:r>
      <w:r w:rsidRPr="007238A4">
        <w:rPr>
          <w:rStyle w:val="StyleUnderline"/>
          <w:highlight w:val="green"/>
        </w:rPr>
        <w:t xml:space="preserve">they suspect that </w:t>
      </w:r>
      <w:proofErr w:type="spellStart"/>
      <w:r w:rsidRPr="007238A4">
        <w:rPr>
          <w:rStyle w:val="StyleUnderline"/>
          <w:highlight w:val="green"/>
        </w:rPr>
        <w:t>Starlink</w:t>
      </w:r>
      <w:proofErr w:type="spellEnd"/>
      <w:r w:rsidRPr="007238A4">
        <w:rPr>
          <w:rStyle w:val="StyleUnderline"/>
          <w:highlight w:val="green"/>
        </w:rPr>
        <w:t xml:space="preserve"> is part of a U.S. government plot to</w:t>
      </w:r>
      <w:r w:rsidRPr="007238A4">
        <w:rPr>
          <w:rStyle w:val="StyleUnderline"/>
        </w:rPr>
        <w:t xml:space="preserve"> deploy "predatory, clever, powerful, </w:t>
      </w:r>
      <w:proofErr w:type="gramStart"/>
      <w:r w:rsidRPr="007238A4">
        <w:rPr>
          <w:rStyle w:val="StyleUnderline"/>
        </w:rPr>
        <w:t>high-technology</w:t>
      </w:r>
      <w:proofErr w:type="gramEnd"/>
      <w:r w:rsidRPr="007238A4">
        <w:rPr>
          <w:rStyle w:val="StyleUnderline"/>
        </w:rPr>
        <w:t xml:space="preserve"> ... shock and awe ... to </w:t>
      </w:r>
      <w:r w:rsidRPr="007238A4">
        <w:rPr>
          <w:rStyle w:val="StyleUnderline"/>
          <w:highlight w:val="green"/>
        </w:rPr>
        <w:t>advance</w:t>
      </w:r>
      <w:r w:rsidRPr="007238A4">
        <w:rPr>
          <w:rStyle w:val="StyleUnderline"/>
        </w:rPr>
        <w:t>, above all, [</w:t>
      </w:r>
      <w:r w:rsidRPr="007238A4">
        <w:rPr>
          <w:rStyle w:val="StyleUnderline"/>
          <w:highlight w:val="green"/>
        </w:rPr>
        <w:t>American] military interests.</w:t>
      </w:r>
      <w:r w:rsidRPr="007238A4">
        <w:rPr>
          <w:rStyle w:val="StyleUnderline"/>
        </w:rPr>
        <w:t xml:space="preserve">" </w:t>
      </w:r>
      <w:r w:rsidRPr="007238A4">
        <w:rPr>
          <w:sz w:val="12"/>
        </w:rPr>
        <w:t>Yes, seriously.</w:t>
      </w:r>
    </w:p>
    <w:p w14:paraId="7795F405" w14:textId="77777777" w:rsidR="00BE3FF4" w:rsidRPr="007238A4" w:rsidRDefault="00BE3FF4" w:rsidP="00BE3FF4"/>
    <w:p w14:paraId="19E4F52E" w14:textId="77777777" w:rsidR="00BE3FF4" w:rsidRPr="007238A4" w:rsidRDefault="00BE3FF4" w:rsidP="00BE3FF4">
      <w:pPr>
        <w:pStyle w:val="Heading4"/>
        <w:rPr>
          <w:rFonts w:cs="Calibri"/>
          <w:u w:val="single"/>
        </w:rPr>
      </w:pPr>
      <w:r w:rsidRPr="007238A4">
        <w:rPr>
          <w:rFonts w:cs="Calibri"/>
        </w:rPr>
        <w:t xml:space="preserve">We </w:t>
      </w:r>
      <w:r w:rsidRPr="007238A4">
        <w:rPr>
          <w:rFonts w:cs="Calibri"/>
          <w:u w:val="single"/>
        </w:rPr>
        <w:t>stopped appeasing Russia</w:t>
      </w:r>
      <w:r w:rsidRPr="007238A4">
        <w:rPr>
          <w:rFonts w:cs="Calibri"/>
        </w:rPr>
        <w:t xml:space="preserve"> – they’ll </w:t>
      </w:r>
      <w:r w:rsidRPr="007238A4">
        <w:rPr>
          <w:rFonts w:cs="Calibri"/>
          <w:u w:val="single"/>
        </w:rPr>
        <w:t>pocket concessions</w:t>
      </w:r>
      <w:r w:rsidRPr="007238A4">
        <w:rPr>
          <w:rFonts w:cs="Calibri"/>
        </w:rPr>
        <w:t xml:space="preserve"> from coop and </w:t>
      </w:r>
      <w:r w:rsidRPr="007238A4">
        <w:rPr>
          <w:rFonts w:cs="Calibri"/>
          <w:u w:val="single"/>
        </w:rPr>
        <w:t>increase aggression</w:t>
      </w:r>
      <w:r w:rsidRPr="007238A4">
        <w:rPr>
          <w:rFonts w:cs="Calibri"/>
        </w:rPr>
        <w:t xml:space="preserve"> – tensions aren’t the result of understandings but </w:t>
      </w:r>
      <w:r w:rsidRPr="007238A4">
        <w:rPr>
          <w:rFonts w:cs="Calibri"/>
          <w:u w:val="single"/>
        </w:rPr>
        <w:t>hardened differences</w:t>
      </w:r>
    </w:p>
    <w:p w14:paraId="7F9EABB1" w14:textId="77777777" w:rsidR="00BE3FF4" w:rsidRPr="007238A4" w:rsidRDefault="00BE3FF4" w:rsidP="00BE3FF4">
      <w:r w:rsidRPr="007238A4">
        <w:rPr>
          <w:rStyle w:val="Style13ptBold"/>
          <w:sz w:val="28"/>
        </w:rPr>
        <w:t>Haddad</w:t>
      </w:r>
      <w:r w:rsidRPr="007238A4">
        <w:t xml:space="preserve"> and </w:t>
      </w:r>
      <w:proofErr w:type="spellStart"/>
      <w:r w:rsidRPr="007238A4">
        <w:t>Polakova</w:t>
      </w:r>
      <w:proofErr w:type="spellEnd"/>
      <w:r w:rsidRPr="007238A4">
        <w:t xml:space="preserve"> </w:t>
      </w:r>
      <w:r w:rsidRPr="007238A4">
        <w:rPr>
          <w:rStyle w:val="Style13ptBold"/>
          <w:sz w:val="28"/>
        </w:rPr>
        <w:t>18</w:t>
      </w:r>
      <w:r w:rsidRPr="007238A4">
        <w:t xml:space="preserve"> [Benjamin Haddad Director, Future Europe Initiative - Atlantic Council. Alina </w:t>
      </w:r>
      <w:proofErr w:type="spellStart"/>
      <w:r w:rsidRPr="007238A4">
        <w:t>Polyakova</w:t>
      </w:r>
      <w:proofErr w:type="spellEnd"/>
      <w:r w:rsidRPr="007238A4">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052D982B" w14:textId="77777777" w:rsidR="00BE3FF4" w:rsidRPr="007238A4" w:rsidRDefault="00BE3FF4" w:rsidP="00BE3FF4">
      <w:pPr>
        <w:rPr>
          <w:sz w:val="16"/>
        </w:rPr>
      </w:pPr>
      <w:r w:rsidRPr="007238A4">
        <w:rPr>
          <w:highlight w:val="cyan"/>
          <w:u w:val="single"/>
        </w:rPr>
        <w:t>Obama’s</w:t>
      </w:r>
      <w:r w:rsidRPr="007238A4">
        <w:rPr>
          <w:sz w:val="16"/>
        </w:rPr>
        <w:t xml:space="preserve"> </w:t>
      </w:r>
      <w:proofErr w:type="gramStart"/>
      <w:r w:rsidRPr="007238A4">
        <w:rPr>
          <w:sz w:val="16"/>
        </w:rPr>
        <w:t>much-ballyhooed</w:t>
      </w:r>
      <w:proofErr w:type="gramEnd"/>
      <w:r w:rsidRPr="007238A4">
        <w:rPr>
          <w:sz w:val="16"/>
        </w:rPr>
        <w:t xml:space="preserve"> “</w:t>
      </w:r>
      <w:r w:rsidRPr="007238A4">
        <w:rPr>
          <w:highlight w:val="cyan"/>
          <w:u w:val="single"/>
        </w:rPr>
        <w:t>Reset</w:t>
      </w:r>
      <w:r w:rsidRPr="007238A4">
        <w:rPr>
          <w:sz w:val="16"/>
        </w:rPr>
        <w:t xml:space="preserve">” with Russia, launched in 2009, </w:t>
      </w:r>
      <w:r w:rsidRPr="007238A4">
        <w:rPr>
          <w:highlight w:val="cyan"/>
          <w:u w:val="single"/>
        </w:rPr>
        <w:t>was</w:t>
      </w:r>
      <w:r w:rsidRPr="007238A4">
        <w:rPr>
          <w:u w:val="single"/>
        </w:rPr>
        <w:t xml:space="preserve"> in </w:t>
      </w:r>
      <w:r w:rsidRPr="007238A4">
        <w:rPr>
          <w:highlight w:val="cyan"/>
          <w:u w:val="single"/>
        </w:rPr>
        <w:t xml:space="preserve">keeping with </w:t>
      </w:r>
      <w:r w:rsidRPr="007238A4">
        <w:rPr>
          <w:rStyle w:val="Emphasis"/>
          <w:highlight w:val="cyan"/>
        </w:rPr>
        <w:t>optimistic attempts</w:t>
      </w:r>
      <w:r w:rsidRPr="007238A4">
        <w:rPr>
          <w:sz w:val="16"/>
        </w:rPr>
        <w:t xml:space="preserve"> by every post-Cold War American administration </w:t>
      </w:r>
      <w:r w:rsidRPr="007238A4">
        <w:rPr>
          <w:u w:val="single"/>
        </w:rPr>
        <w:t xml:space="preserve">to </w:t>
      </w:r>
      <w:r w:rsidRPr="007238A4">
        <w:rPr>
          <w:rStyle w:val="Emphasis"/>
        </w:rPr>
        <w:t>improve relations</w:t>
      </w:r>
      <w:r w:rsidRPr="007238A4">
        <w:rPr>
          <w:u w:val="single"/>
        </w:rPr>
        <w:t xml:space="preserve"> with Moscow</w:t>
      </w:r>
      <w:r w:rsidRPr="007238A4">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7238A4">
        <w:rPr>
          <w:rStyle w:val="Emphasis"/>
          <w:highlight w:val="cyan"/>
        </w:rPr>
        <w:t>U.S.-Russia disagreements</w:t>
      </w:r>
      <w:r w:rsidRPr="007238A4">
        <w:rPr>
          <w:highlight w:val="cyan"/>
          <w:u w:val="single"/>
        </w:rPr>
        <w:t xml:space="preserve"> were </w:t>
      </w:r>
      <w:r w:rsidRPr="007238A4">
        <w:rPr>
          <w:rStyle w:val="Emphasis"/>
          <w:highlight w:val="cyan"/>
        </w:rPr>
        <w:t>not</w:t>
      </w:r>
      <w:r w:rsidRPr="007238A4">
        <w:rPr>
          <w:u w:val="single"/>
        </w:rPr>
        <w:t xml:space="preserve"> the result of </w:t>
      </w:r>
      <w:r w:rsidRPr="007238A4">
        <w:rPr>
          <w:rStyle w:val="Emphasis"/>
          <w:highlight w:val="cyan"/>
        </w:rPr>
        <w:t>misunderstandings</w:t>
      </w:r>
      <w:r w:rsidRPr="007238A4">
        <w:rPr>
          <w:u w:val="single"/>
        </w:rPr>
        <w:t xml:space="preserve">, </w:t>
      </w:r>
      <w:r w:rsidRPr="007238A4">
        <w:rPr>
          <w:highlight w:val="cyan"/>
          <w:u w:val="single"/>
        </w:rPr>
        <w:t>but</w:t>
      </w:r>
      <w:r w:rsidRPr="007238A4">
        <w:rPr>
          <w:u w:val="single"/>
        </w:rPr>
        <w:t xml:space="preserve"> rather the product of </w:t>
      </w:r>
      <w:r w:rsidRPr="007238A4">
        <w:rPr>
          <w:rStyle w:val="Emphasis"/>
        </w:rPr>
        <w:t xml:space="preserve">long-festering </w:t>
      </w:r>
      <w:r w:rsidRPr="007238A4">
        <w:rPr>
          <w:rStyle w:val="Emphasis"/>
          <w:highlight w:val="cyan"/>
        </w:rPr>
        <w:t>grievances</w:t>
      </w:r>
      <w:r w:rsidRPr="007238A4">
        <w:rPr>
          <w:sz w:val="16"/>
        </w:rPr>
        <w:t xml:space="preserve">. </w:t>
      </w:r>
      <w:r w:rsidRPr="007238A4">
        <w:rPr>
          <w:highlight w:val="cyan"/>
          <w:u w:val="single"/>
        </w:rPr>
        <w:t xml:space="preserve">Russia </w:t>
      </w:r>
      <w:r w:rsidRPr="007238A4">
        <w:rPr>
          <w:u w:val="single"/>
        </w:rPr>
        <w:t xml:space="preserve">saw itself as a great power that </w:t>
      </w:r>
      <w:r w:rsidRPr="007238A4">
        <w:rPr>
          <w:highlight w:val="cyan"/>
          <w:u w:val="single"/>
        </w:rPr>
        <w:t xml:space="preserve">deserved </w:t>
      </w:r>
      <w:r w:rsidRPr="007238A4">
        <w:rPr>
          <w:rStyle w:val="Emphasis"/>
          <w:highlight w:val="cyan"/>
        </w:rPr>
        <w:t>equal standing</w:t>
      </w:r>
      <w:r w:rsidRPr="007238A4">
        <w:rPr>
          <w:u w:val="single"/>
        </w:rPr>
        <w:t xml:space="preserve"> with the U.S. </w:t>
      </w:r>
      <w:r w:rsidRPr="007238A4">
        <w:rPr>
          <w:highlight w:val="cyan"/>
          <w:u w:val="single"/>
        </w:rPr>
        <w:t xml:space="preserve">What </w:t>
      </w:r>
      <w:r w:rsidRPr="007238A4">
        <w:rPr>
          <w:rStyle w:val="Emphasis"/>
          <w:highlight w:val="cyan"/>
        </w:rPr>
        <w:t>Obama saw</w:t>
      </w:r>
      <w:r w:rsidRPr="007238A4">
        <w:rPr>
          <w:highlight w:val="cyan"/>
          <w:u w:val="single"/>
        </w:rPr>
        <w:t xml:space="preserve"> as </w:t>
      </w:r>
      <w:r w:rsidRPr="007238A4">
        <w:rPr>
          <w:rStyle w:val="Emphasis"/>
        </w:rPr>
        <w:t>gestures o</w:t>
      </w:r>
      <w:r w:rsidRPr="007238A4">
        <w:rPr>
          <w:rStyle w:val="Emphasis"/>
          <w:highlight w:val="cyan"/>
        </w:rPr>
        <w:t>f good will</w:t>
      </w:r>
      <w:r w:rsidRPr="007238A4">
        <w:rPr>
          <w:sz w:val="16"/>
        </w:rPr>
        <w:t>—such as the 2009 decision to scrap missile defense plans for Poland and the Czech Republic—</w:t>
      </w:r>
      <w:r w:rsidRPr="007238A4">
        <w:rPr>
          <w:rStyle w:val="Emphasis"/>
          <w:highlight w:val="cyan"/>
        </w:rPr>
        <w:t>Russia</w:t>
      </w:r>
      <w:r w:rsidRPr="007238A4">
        <w:rPr>
          <w:rStyle w:val="Emphasis"/>
        </w:rPr>
        <w:t xml:space="preserve"> </w:t>
      </w:r>
      <w:r w:rsidRPr="007238A4">
        <w:rPr>
          <w:rStyle w:val="Emphasis"/>
          <w:highlight w:val="cyan"/>
        </w:rPr>
        <w:t>interpreted</w:t>
      </w:r>
      <w:r w:rsidRPr="007238A4">
        <w:rPr>
          <w:highlight w:val="cyan"/>
          <w:u w:val="single"/>
        </w:rPr>
        <w:t xml:space="preserve"> as</w:t>
      </w:r>
      <w:r w:rsidRPr="007238A4">
        <w:rPr>
          <w:u w:val="single"/>
        </w:rPr>
        <w:t xml:space="preserve"> a </w:t>
      </w:r>
      <w:r w:rsidRPr="007238A4">
        <w:rPr>
          <w:rStyle w:val="Emphasis"/>
          <w:highlight w:val="cyan"/>
        </w:rPr>
        <w:t>U.S. retreat</w:t>
      </w:r>
      <w:r w:rsidRPr="007238A4">
        <w:rPr>
          <w:u w:val="single"/>
        </w:rPr>
        <w:t xml:space="preserve"> from the European continent</w:t>
      </w:r>
      <w:r w:rsidRPr="007238A4">
        <w:rPr>
          <w:sz w:val="16"/>
        </w:rPr>
        <w:t xml:space="preserve">. </w:t>
      </w:r>
      <w:r w:rsidRPr="007238A4">
        <w:rPr>
          <w:highlight w:val="cyan"/>
          <w:u w:val="single"/>
        </w:rPr>
        <w:t xml:space="preserve">Moscow </w:t>
      </w:r>
      <w:r w:rsidRPr="007238A4">
        <w:rPr>
          <w:rStyle w:val="Emphasis"/>
          <w:highlight w:val="cyan"/>
        </w:rPr>
        <w:t>pocketed</w:t>
      </w:r>
      <w:r w:rsidRPr="007238A4">
        <w:rPr>
          <w:u w:val="single"/>
        </w:rPr>
        <w:t xml:space="preserve"> the </w:t>
      </w:r>
      <w:r w:rsidRPr="007238A4">
        <w:rPr>
          <w:rStyle w:val="Emphasis"/>
          <w:highlight w:val="cyan"/>
        </w:rPr>
        <w:t>concessions</w:t>
      </w:r>
      <w:r w:rsidRPr="007238A4">
        <w:rPr>
          <w:sz w:val="16"/>
          <w:highlight w:val="cyan"/>
        </w:rPr>
        <w:t xml:space="preserve"> </w:t>
      </w:r>
      <w:r w:rsidRPr="007238A4">
        <w:rPr>
          <w:u w:val="single"/>
        </w:rPr>
        <w:t>and increasingly inserted itself in European affairs</w:t>
      </w:r>
      <w:r w:rsidRPr="007238A4">
        <w:rPr>
          <w:sz w:val="16"/>
        </w:rPr>
        <w:t xml:space="preserve">. </w:t>
      </w:r>
      <w:r w:rsidRPr="007238A4">
        <w:rPr>
          <w:highlight w:val="cyan"/>
          <w:u w:val="single"/>
        </w:rPr>
        <w:t>The Kremlin was</w:t>
      </w:r>
      <w:r w:rsidRPr="007238A4">
        <w:rPr>
          <w:sz w:val="16"/>
        </w:rPr>
        <w:t xml:space="preserve"> both </w:t>
      </w:r>
      <w:r w:rsidRPr="007238A4">
        <w:rPr>
          <w:rStyle w:val="Emphasis"/>
          <w:highlight w:val="cyan"/>
        </w:rPr>
        <w:t>exploiting</w:t>
      </w:r>
      <w:r w:rsidRPr="007238A4">
        <w:rPr>
          <w:sz w:val="16"/>
        </w:rPr>
        <w:t xml:space="preserve"> </w:t>
      </w:r>
      <w:r w:rsidRPr="007238A4">
        <w:rPr>
          <w:u w:val="single"/>
        </w:rPr>
        <w:t xml:space="preserve">an </w:t>
      </w:r>
      <w:r w:rsidRPr="007238A4">
        <w:rPr>
          <w:rStyle w:val="Emphasis"/>
        </w:rPr>
        <w:t xml:space="preserve">easy </w:t>
      </w:r>
      <w:r w:rsidRPr="007238A4">
        <w:rPr>
          <w:rStyle w:val="Emphasis"/>
          <w:highlight w:val="cyan"/>
        </w:rPr>
        <w:t>opportunity</w:t>
      </w:r>
      <w:r w:rsidRPr="007238A4">
        <w:rPr>
          <w:sz w:val="16"/>
        </w:rPr>
        <w:t xml:space="preserve"> </w:t>
      </w:r>
      <w:r w:rsidRPr="007238A4">
        <w:rPr>
          <w:u w:val="single"/>
        </w:rPr>
        <w:t>and reasserting what it thought was its historic prerogative</w:t>
      </w:r>
      <w:r w:rsidRPr="007238A4">
        <w:rPr>
          <w:sz w:val="16"/>
        </w:rPr>
        <w:t>.</w:t>
      </w:r>
    </w:p>
    <w:p w14:paraId="41336EA1" w14:textId="77777777" w:rsidR="00BE3FF4" w:rsidRPr="007238A4" w:rsidRDefault="00BE3FF4" w:rsidP="00BE3FF4">
      <w:pPr>
        <w:rPr>
          <w:sz w:val="10"/>
          <w:szCs w:val="10"/>
        </w:rPr>
      </w:pPr>
      <w:r w:rsidRPr="007238A4">
        <w:rPr>
          <w:sz w:val="10"/>
          <w:szCs w:val="10"/>
        </w:rPr>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7238A4">
        <w:rPr>
          <w:sz w:val="10"/>
          <w:szCs w:val="10"/>
        </w:rPr>
        <w:t>economy as a whole</w:t>
      </w:r>
      <w:proofErr w:type="gramEnd"/>
      <w:r w:rsidRPr="007238A4">
        <w:rPr>
          <w:sz w:val="10"/>
          <w:szCs w:val="10"/>
        </w:rPr>
        <w:t xml:space="preserve"> (oil and gas </w:t>
      </w:r>
      <w:r w:rsidRPr="007238A4">
        <w:rPr>
          <w:sz w:val="10"/>
          <w:szCs w:val="10"/>
        </w:rPr>
        <w:lastRenderedPageBreak/>
        <w:t xml:space="preserve">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7238A4">
        <w:rPr>
          <w:sz w:val="10"/>
          <w:szCs w:val="10"/>
        </w:rPr>
        <w:t>indicates</w:t>
      </w:r>
      <w:proofErr w:type="gramEnd"/>
      <w:r w:rsidRPr="007238A4">
        <w:rPr>
          <w:sz w:val="10"/>
          <w:szCs w:val="10"/>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7238A4">
        <w:rPr>
          <w:sz w:val="10"/>
          <w:szCs w:val="10"/>
        </w:rPr>
        <w:t>DCLeaks</w:t>
      </w:r>
      <w:proofErr w:type="spellEnd"/>
      <w:r w:rsidRPr="007238A4">
        <w:rPr>
          <w:sz w:val="10"/>
          <w:szCs w:val="10"/>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7238A4">
        <w:rPr>
          <w:sz w:val="10"/>
          <w:szCs w:val="10"/>
        </w:rPr>
        <w:t>cyber attack</w:t>
      </w:r>
      <w:proofErr w:type="spellEnd"/>
      <w:r w:rsidRPr="007238A4">
        <w:rPr>
          <w:sz w:val="10"/>
          <w:szCs w:val="10"/>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7238A4">
        <w:rPr>
          <w:sz w:val="10"/>
          <w:szCs w:val="10"/>
        </w:rPr>
        <w:t>Putinism</w:t>
      </w:r>
      <w:proofErr w:type="spellEnd"/>
      <w:r w:rsidRPr="007238A4">
        <w:rPr>
          <w:sz w:val="10"/>
          <w:szCs w:val="10"/>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7238A4">
        <w:rPr>
          <w:sz w:val="10"/>
          <w:szCs w:val="10"/>
        </w:rPr>
        <w:t>during the course of</w:t>
      </w:r>
      <w:proofErr w:type="gramEnd"/>
      <w:r w:rsidRPr="007238A4">
        <w:rPr>
          <w:sz w:val="10"/>
          <w:szCs w:val="10"/>
        </w:rPr>
        <w:t xml:space="preserve">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6D27FB7D" w14:textId="77777777" w:rsidR="00BE3FF4" w:rsidRPr="007238A4" w:rsidRDefault="00BE3FF4" w:rsidP="00BE3FF4">
      <w:pPr>
        <w:rPr>
          <w:sz w:val="16"/>
        </w:rPr>
      </w:pPr>
      <w:r w:rsidRPr="007238A4">
        <w:rPr>
          <w:u w:val="single"/>
        </w:rPr>
        <w:t>These tensions are real, but all too often they become the story</w:t>
      </w:r>
      <w:r w:rsidRPr="007238A4">
        <w:rPr>
          <w:sz w:val="16"/>
        </w:rPr>
        <w:t xml:space="preserve">. </w:t>
      </w:r>
      <w:r w:rsidRPr="007238A4">
        <w:rPr>
          <w:rStyle w:val="Emphasis"/>
        </w:rPr>
        <w:t>Glossed over</w:t>
      </w:r>
      <w:r w:rsidRPr="007238A4">
        <w:rPr>
          <w:sz w:val="16"/>
        </w:rPr>
        <w:t xml:space="preserve"> </w:t>
      </w:r>
      <w:r w:rsidRPr="007238A4">
        <w:rPr>
          <w:u w:val="single"/>
        </w:rPr>
        <w:t>is the fact that</w:t>
      </w:r>
      <w:r w:rsidRPr="007238A4">
        <w:rPr>
          <w:sz w:val="16"/>
        </w:rPr>
        <w:t xml:space="preserve"> President </w:t>
      </w:r>
      <w:r w:rsidRPr="007238A4">
        <w:rPr>
          <w:highlight w:val="cyan"/>
          <w:u w:val="single"/>
        </w:rPr>
        <w:t>Trump</w:t>
      </w:r>
      <w:r w:rsidRPr="007238A4">
        <w:rPr>
          <w:u w:val="single"/>
        </w:rPr>
        <w:t xml:space="preserve"> has </w:t>
      </w:r>
      <w:r w:rsidRPr="007238A4">
        <w:rPr>
          <w:highlight w:val="cyan"/>
          <w:u w:val="single"/>
        </w:rPr>
        <w:t>appointed</w:t>
      </w:r>
      <w:r w:rsidRPr="007238A4">
        <w:rPr>
          <w:u w:val="single"/>
        </w:rPr>
        <w:t xml:space="preserve"> a </w:t>
      </w:r>
      <w:r w:rsidRPr="007238A4">
        <w:rPr>
          <w:rStyle w:val="Emphasis"/>
        </w:rPr>
        <w:t>string</w:t>
      </w:r>
      <w:r w:rsidRPr="007238A4">
        <w:rPr>
          <w:u w:val="single"/>
        </w:rPr>
        <w:t xml:space="preserve"> of </w:t>
      </w:r>
      <w:r w:rsidRPr="007238A4">
        <w:rPr>
          <w:rStyle w:val="Emphasis"/>
          <w:highlight w:val="cyan"/>
        </w:rPr>
        <w:t>competent</w:t>
      </w:r>
      <w:r w:rsidRPr="007238A4">
        <w:rPr>
          <w:u w:val="single"/>
        </w:rPr>
        <w:t xml:space="preserve"> and </w:t>
      </w:r>
      <w:r w:rsidRPr="007238A4">
        <w:rPr>
          <w:rStyle w:val="Emphasis"/>
        </w:rPr>
        <w:t xml:space="preserve">widely respected </w:t>
      </w:r>
      <w:r w:rsidRPr="007238A4">
        <w:rPr>
          <w:rStyle w:val="Emphasis"/>
          <w:highlight w:val="cyan"/>
        </w:rPr>
        <w:t>figures</w:t>
      </w:r>
      <w:r w:rsidRPr="007238A4">
        <w:rPr>
          <w:highlight w:val="cyan"/>
          <w:u w:val="single"/>
        </w:rPr>
        <w:t xml:space="preserve"> to </w:t>
      </w:r>
      <w:r w:rsidRPr="007238A4">
        <w:rPr>
          <w:rStyle w:val="Emphasis"/>
          <w:highlight w:val="cyan"/>
        </w:rPr>
        <w:t>manage Russia</w:t>
      </w:r>
      <w:r w:rsidRPr="007238A4">
        <w:rPr>
          <w:u w:val="single"/>
        </w:rPr>
        <w:t xml:space="preserve"> policy</w:t>
      </w:r>
      <w:r w:rsidRPr="007238A4">
        <w:rPr>
          <w:sz w:val="16"/>
        </w:rPr>
        <w:t>—</w:t>
      </w:r>
      <w:r w:rsidRPr="007238A4">
        <w:rPr>
          <w:highlight w:val="cyan"/>
          <w:u w:val="single"/>
        </w:rPr>
        <w:t xml:space="preserve">from </w:t>
      </w:r>
      <w:r w:rsidRPr="007238A4">
        <w:rPr>
          <w:rStyle w:val="Emphasis"/>
        </w:rPr>
        <w:t>N</w:t>
      </w:r>
      <w:r w:rsidRPr="007238A4">
        <w:rPr>
          <w:u w:val="single"/>
        </w:rPr>
        <w:t xml:space="preserve">ational </w:t>
      </w:r>
      <w:r w:rsidRPr="007238A4">
        <w:rPr>
          <w:rStyle w:val="Emphasis"/>
        </w:rPr>
        <w:t>S</w:t>
      </w:r>
      <w:r w:rsidRPr="007238A4">
        <w:rPr>
          <w:u w:val="single"/>
        </w:rPr>
        <w:t xml:space="preserve">ecurity </w:t>
      </w:r>
      <w:r w:rsidRPr="007238A4">
        <w:rPr>
          <w:rStyle w:val="Emphasis"/>
        </w:rPr>
        <w:t>C</w:t>
      </w:r>
      <w:r w:rsidRPr="007238A4">
        <w:rPr>
          <w:u w:val="single"/>
        </w:rPr>
        <w:t xml:space="preserve">ouncil Senior Director Fiona </w:t>
      </w:r>
      <w:r w:rsidRPr="007238A4">
        <w:rPr>
          <w:rStyle w:val="Emphasis"/>
          <w:highlight w:val="cyan"/>
        </w:rPr>
        <w:t>Hill</w:t>
      </w:r>
      <w:r w:rsidRPr="007238A4">
        <w:rPr>
          <w:sz w:val="16"/>
          <w:highlight w:val="cyan"/>
        </w:rPr>
        <w:t xml:space="preserve"> </w:t>
      </w:r>
      <w:r w:rsidRPr="007238A4">
        <w:rPr>
          <w:highlight w:val="cyan"/>
          <w:u w:val="single"/>
        </w:rPr>
        <w:t>to</w:t>
      </w:r>
      <w:r w:rsidRPr="007238A4">
        <w:rPr>
          <w:sz w:val="16"/>
        </w:rPr>
        <w:t xml:space="preserve"> Assistant Secretary of State for European affairs </w:t>
      </w:r>
      <w:proofErr w:type="spellStart"/>
      <w:r w:rsidRPr="007238A4">
        <w:rPr>
          <w:u w:val="single"/>
        </w:rPr>
        <w:t>Wess</w:t>
      </w:r>
      <w:proofErr w:type="spellEnd"/>
      <w:r w:rsidRPr="007238A4">
        <w:rPr>
          <w:u w:val="single"/>
        </w:rPr>
        <w:t xml:space="preserve"> </w:t>
      </w:r>
      <w:r w:rsidRPr="007238A4">
        <w:rPr>
          <w:rStyle w:val="Emphasis"/>
          <w:highlight w:val="cyan"/>
        </w:rPr>
        <w:t>Mitchell</w:t>
      </w:r>
      <w:r w:rsidRPr="007238A4">
        <w:rPr>
          <w:sz w:val="16"/>
        </w:rPr>
        <w:t xml:space="preserve"> to the Special Envoy for Ukraine Kurt Volker. The </w:t>
      </w:r>
      <w:r w:rsidRPr="007238A4">
        <w:rPr>
          <w:highlight w:val="cyan"/>
          <w:u w:val="single"/>
        </w:rPr>
        <w:t>Trump</w:t>
      </w:r>
      <w:r w:rsidRPr="007238A4">
        <w:rPr>
          <w:sz w:val="16"/>
        </w:rPr>
        <w:t xml:space="preserve"> administration </w:t>
      </w:r>
      <w:r w:rsidRPr="007238A4">
        <w:rPr>
          <w:highlight w:val="cyan"/>
          <w:u w:val="single"/>
        </w:rPr>
        <w:t>is</w:t>
      </w:r>
      <w:r w:rsidRPr="007238A4">
        <w:rPr>
          <w:sz w:val="16"/>
        </w:rPr>
        <w:t xml:space="preserve">, in fact, </w:t>
      </w:r>
      <w:r w:rsidRPr="007238A4">
        <w:rPr>
          <w:u w:val="single"/>
        </w:rPr>
        <w:t xml:space="preserve">pursuing </w:t>
      </w:r>
      <w:r w:rsidRPr="007238A4">
        <w:rPr>
          <w:rStyle w:val="Emphasis"/>
        </w:rPr>
        <w:t>concrete policies</w:t>
      </w:r>
      <w:r w:rsidRPr="007238A4">
        <w:rPr>
          <w:sz w:val="16"/>
          <w:highlight w:val="cyan"/>
        </w:rPr>
        <w:t xml:space="preserve"> </w:t>
      </w:r>
      <w:r w:rsidRPr="007238A4">
        <w:rPr>
          <w:highlight w:val="cyan"/>
          <w:u w:val="single"/>
        </w:rPr>
        <w:t xml:space="preserve">pushing back </w:t>
      </w:r>
      <w:r w:rsidRPr="007238A4">
        <w:rPr>
          <w:u w:val="single"/>
        </w:rPr>
        <w:t>on Russian aggression that</w:t>
      </w:r>
      <w:r w:rsidRPr="007238A4">
        <w:rPr>
          <w:sz w:val="16"/>
        </w:rPr>
        <w:t xml:space="preserve"> the </w:t>
      </w:r>
      <w:r w:rsidRPr="007238A4">
        <w:rPr>
          <w:u w:val="single"/>
        </w:rPr>
        <w:t>Obama</w:t>
      </w:r>
      <w:r w:rsidRPr="007238A4">
        <w:rPr>
          <w:sz w:val="16"/>
        </w:rPr>
        <w:t xml:space="preserve"> administration had </w:t>
      </w:r>
      <w:r w:rsidRPr="007238A4">
        <w:rPr>
          <w:u w:val="single"/>
        </w:rPr>
        <w:t>fervently opposed</w:t>
      </w:r>
      <w:r w:rsidRPr="007238A4">
        <w:rPr>
          <w:sz w:val="16"/>
        </w:rPr>
        <w:t xml:space="preserve">. </w:t>
      </w:r>
      <w:r w:rsidRPr="007238A4">
        <w:rPr>
          <w:u w:val="single"/>
        </w:rPr>
        <w:t xml:space="preserve">The </w:t>
      </w:r>
      <w:r w:rsidRPr="007238A4">
        <w:rPr>
          <w:rStyle w:val="Emphasis"/>
          <w:highlight w:val="cyan"/>
        </w:rPr>
        <w:t>N</w:t>
      </w:r>
      <w:r w:rsidRPr="007238A4">
        <w:rPr>
          <w:u w:val="single"/>
        </w:rPr>
        <w:t xml:space="preserve">ational </w:t>
      </w:r>
      <w:r w:rsidRPr="007238A4">
        <w:rPr>
          <w:rStyle w:val="Emphasis"/>
          <w:highlight w:val="cyan"/>
        </w:rPr>
        <w:t>S</w:t>
      </w:r>
      <w:r w:rsidRPr="007238A4">
        <w:rPr>
          <w:u w:val="single"/>
        </w:rPr>
        <w:t xml:space="preserve">ecurity </w:t>
      </w:r>
      <w:r w:rsidRPr="007238A4">
        <w:rPr>
          <w:rStyle w:val="Emphasis"/>
          <w:highlight w:val="cyan"/>
        </w:rPr>
        <w:t>S</w:t>
      </w:r>
      <w:r w:rsidRPr="007238A4">
        <w:rPr>
          <w:u w:val="single"/>
        </w:rPr>
        <w:t>trategy of 2017</w:t>
      </w:r>
      <w:r w:rsidRPr="007238A4">
        <w:rPr>
          <w:sz w:val="16"/>
        </w:rPr>
        <w:t xml:space="preserve">, </w:t>
      </w:r>
      <w:r w:rsidRPr="007238A4">
        <w:rPr>
          <w:u w:val="single"/>
        </w:rPr>
        <w:t xml:space="preserve">bringing a </w:t>
      </w:r>
      <w:r w:rsidRPr="007238A4">
        <w:rPr>
          <w:rStyle w:val="Emphasis"/>
        </w:rPr>
        <w:t>much-needed</w:t>
      </w:r>
      <w:r w:rsidRPr="007238A4">
        <w:rPr>
          <w:u w:val="single"/>
        </w:rPr>
        <w:t xml:space="preserve"> dose of </w:t>
      </w:r>
      <w:r w:rsidRPr="007238A4">
        <w:rPr>
          <w:rStyle w:val="Emphasis"/>
        </w:rPr>
        <w:t>realism</w:t>
      </w:r>
      <w:r w:rsidRPr="007238A4">
        <w:rPr>
          <w:sz w:val="16"/>
        </w:rPr>
        <w:t xml:space="preserve"> to a conversation too often dominated by abstractions like the “liberal world order”, </w:t>
      </w:r>
      <w:r w:rsidRPr="007238A4">
        <w:rPr>
          <w:rStyle w:val="Emphasis"/>
          <w:highlight w:val="cyan"/>
        </w:rPr>
        <w:t>singles out</w:t>
      </w:r>
      <w:r w:rsidRPr="007238A4">
        <w:rPr>
          <w:sz w:val="16"/>
        </w:rPr>
        <w:t xml:space="preserve"> both </w:t>
      </w:r>
      <w:r w:rsidRPr="007238A4">
        <w:rPr>
          <w:rStyle w:val="Emphasis"/>
        </w:rPr>
        <w:t xml:space="preserve">China and </w:t>
      </w:r>
      <w:r w:rsidRPr="007238A4">
        <w:rPr>
          <w:rStyle w:val="Emphasis"/>
          <w:highlight w:val="cyan"/>
        </w:rPr>
        <w:t>Russia</w:t>
      </w:r>
      <w:r w:rsidRPr="007238A4">
        <w:rPr>
          <w:sz w:val="16"/>
          <w:highlight w:val="cyan"/>
        </w:rPr>
        <w:t xml:space="preserve"> </w:t>
      </w:r>
      <w:r w:rsidRPr="007238A4">
        <w:rPr>
          <w:highlight w:val="cyan"/>
          <w:u w:val="single"/>
        </w:rPr>
        <w:t>as key</w:t>
      </w:r>
      <w:r w:rsidRPr="007238A4">
        <w:rPr>
          <w:u w:val="single"/>
        </w:rPr>
        <w:t xml:space="preserve"> geopolitical </w:t>
      </w:r>
      <w:r w:rsidRPr="007238A4">
        <w:rPr>
          <w:rStyle w:val="Emphasis"/>
          <w:highlight w:val="cyan"/>
        </w:rPr>
        <w:t>rivals</w:t>
      </w:r>
      <w:r w:rsidRPr="007238A4">
        <w:rPr>
          <w:sz w:val="16"/>
        </w:rPr>
        <w:t xml:space="preserve">. During </w:t>
      </w:r>
      <w:r w:rsidRPr="007238A4">
        <w:rPr>
          <w:highlight w:val="cyan"/>
          <w:u w:val="single"/>
        </w:rPr>
        <w:t>Trump</w:t>
      </w:r>
      <w:r w:rsidRPr="007238A4">
        <w:rPr>
          <w:sz w:val="16"/>
        </w:rPr>
        <w:t xml:space="preserve">’s first year, the administration </w:t>
      </w:r>
      <w:r w:rsidRPr="007238A4">
        <w:rPr>
          <w:highlight w:val="cyan"/>
          <w:u w:val="single"/>
        </w:rPr>
        <w:t>approved</w:t>
      </w:r>
      <w:r w:rsidRPr="007238A4">
        <w:rPr>
          <w:sz w:val="16"/>
        </w:rPr>
        <w:t xml:space="preserve"> the </w:t>
      </w:r>
      <w:r w:rsidRPr="007238A4">
        <w:rPr>
          <w:u w:val="single"/>
        </w:rPr>
        <w:t xml:space="preserve">provision of lethal </w:t>
      </w:r>
      <w:r w:rsidRPr="007238A4">
        <w:rPr>
          <w:highlight w:val="cyan"/>
          <w:u w:val="single"/>
        </w:rPr>
        <w:t xml:space="preserve">weapons to </w:t>
      </w:r>
      <w:r w:rsidRPr="007238A4">
        <w:rPr>
          <w:rStyle w:val="Emphasis"/>
          <w:highlight w:val="cyan"/>
        </w:rPr>
        <w:t>Ukraine</w:t>
      </w:r>
      <w:r w:rsidRPr="007238A4">
        <w:rPr>
          <w:sz w:val="16"/>
        </w:rPr>
        <w:t xml:space="preserve">, </w:t>
      </w:r>
      <w:r w:rsidRPr="007238A4">
        <w:rPr>
          <w:highlight w:val="cyan"/>
          <w:u w:val="single"/>
        </w:rPr>
        <w:t xml:space="preserve">shut down Russia’s </w:t>
      </w:r>
      <w:r w:rsidRPr="007238A4">
        <w:rPr>
          <w:rStyle w:val="Emphasis"/>
          <w:highlight w:val="cyan"/>
        </w:rPr>
        <w:t>consulate</w:t>
      </w:r>
      <w:r w:rsidRPr="007238A4">
        <w:rPr>
          <w:sz w:val="16"/>
        </w:rPr>
        <w:t xml:space="preserve"> in San Francisco as well as two additional diplomatic annexes, and rather than rolling back sanctions, Trump </w:t>
      </w:r>
      <w:r w:rsidRPr="007238A4">
        <w:rPr>
          <w:highlight w:val="cyan"/>
          <w:u w:val="single"/>
        </w:rPr>
        <w:t>signed</w:t>
      </w:r>
      <w:r w:rsidRPr="007238A4">
        <w:rPr>
          <w:sz w:val="16"/>
        </w:rPr>
        <w:t xml:space="preserve"> into law </w:t>
      </w:r>
      <w:r w:rsidRPr="007238A4">
        <w:rPr>
          <w:rStyle w:val="Emphasis"/>
        </w:rPr>
        <w:t xml:space="preserve">additional </w:t>
      </w:r>
      <w:r w:rsidRPr="007238A4">
        <w:rPr>
          <w:rStyle w:val="Emphasis"/>
          <w:highlight w:val="cyan"/>
        </w:rPr>
        <w:t>sanctions</w:t>
      </w:r>
      <w:r w:rsidRPr="007238A4">
        <w:rPr>
          <w:sz w:val="16"/>
        </w:rPr>
        <w:t xml:space="preserve"> on Russia, </w:t>
      </w:r>
      <w:r w:rsidRPr="007238A4">
        <w:rPr>
          <w:highlight w:val="cyan"/>
          <w:u w:val="single"/>
        </w:rPr>
        <w:t xml:space="preserve">expanded </w:t>
      </w:r>
      <w:r w:rsidRPr="007238A4">
        <w:rPr>
          <w:rStyle w:val="Emphasis"/>
          <w:highlight w:val="cyan"/>
        </w:rPr>
        <w:t>LNG sales</w:t>
      </w:r>
      <w:r w:rsidRPr="007238A4">
        <w:rPr>
          <w:u w:val="single"/>
        </w:rPr>
        <w:t xml:space="preserve"> to a Europe</w:t>
      </w:r>
      <w:r w:rsidRPr="007238A4">
        <w:rPr>
          <w:sz w:val="16"/>
        </w:rPr>
        <w:t xml:space="preserve"> dependent in Russian gas imports, </w:t>
      </w:r>
      <w:r w:rsidRPr="007238A4">
        <w:rPr>
          <w:u w:val="single"/>
        </w:rPr>
        <w:t>and</w:t>
      </w:r>
      <w:r w:rsidRPr="007238A4">
        <w:rPr>
          <w:sz w:val="16"/>
        </w:rPr>
        <w:t xml:space="preserve"> </w:t>
      </w:r>
      <w:r w:rsidRPr="007238A4">
        <w:rPr>
          <w:highlight w:val="cyan"/>
          <w:u w:val="single"/>
        </w:rPr>
        <w:t>increased</w:t>
      </w:r>
      <w:r w:rsidRPr="007238A4">
        <w:rPr>
          <w:u w:val="single"/>
        </w:rPr>
        <w:t xml:space="preserve"> the Pentagon’s </w:t>
      </w:r>
      <w:r w:rsidRPr="007238A4">
        <w:rPr>
          <w:rStyle w:val="Emphasis"/>
          <w:highlight w:val="cyan"/>
        </w:rPr>
        <w:t>E</w:t>
      </w:r>
      <w:r w:rsidRPr="007238A4">
        <w:rPr>
          <w:u w:val="single"/>
        </w:rPr>
        <w:t xml:space="preserve">uropean </w:t>
      </w:r>
      <w:r w:rsidRPr="007238A4">
        <w:rPr>
          <w:rStyle w:val="Emphasis"/>
          <w:highlight w:val="cyan"/>
        </w:rPr>
        <w:t>R</w:t>
      </w:r>
      <w:r w:rsidRPr="007238A4">
        <w:rPr>
          <w:u w:val="single"/>
        </w:rPr>
        <w:t xml:space="preserve">eassurance </w:t>
      </w:r>
      <w:r w:rsidRPr="007238A4">
        <w:rPr>
          <w:rStyle w:val="Emphasis"/>
          <w:highlight w:val="cyan"/>
        </w:rPr>
        <w:t>I</w:t>
      </w:r>
      <w:r w:rsidRPr="007238A4">
        <w:rPr>
          <w:u w:val="single"/>
        </w:rPr>
        <w:t xml:space="preserve">nitiative budget by </w:t>
      </w:r>
      <w:r w:rsidRPr="007238A4">
        <w:rPr>
          <w:highlight w:val="cyan"/>
          <w:u w:val="single"/>
        </w:rPr>
        <w:t>40 percent</w:t>
      </w:r>
      <w:r w:rsidRPr="007238A4">
        <w:rPr>
          <w:sz w:val="16"/>
        </w:rPr>
        <w:t xml:space="preserve">. (A president who berated U.S. investments for European defense has </w:t>
      </w:r>
      <w:proofErr w:type="gramStart"/>
      <w:r w:rsidRPr="007238A4">
        <w:rPr>
          <w:sz w:val="16"/>
        </w:rPr>
        <w:t>actually dramatically</w:t>
      </w:r>
      <w:proofErr w:type="gramEnd"/>
      <w:r w:rsidRPr="007238A4">
        <w:rPr>
          <w:sz w:val="16"/>
        </w:rPr>
        <w:t xml:space="preserve"> increased American military presence on Europe’s threatened borders.) While </w:t>
      </w:r>
      <w:r w:rsidRPr="007238A4">
        <w:rPr>
          <w:u w:val="single"/>
        </w:rPr>
        <w:t>many of these</w:t>
      </w:r>
      <w:r w:rsidRPr="007238A4">
        <w:rPr>
          <w:sz w:val="16"/>
        </w:rPr>
        <w:t xml:space="preserve"> policies </w:t>
      </w:r>
      <w:r w:rsidRPr="007238A4">
        <w:rPr>
          <w:u w:val="single"/>
        </w:rPr>
        <w:t>may have been implemented despite</w:t>
      </w:r>
      <w:r w:rsidRPr="007238A4">
        <w:rPr>
          <w:sz w:val="16"/>
        </w:rPr>
        <w:t xml:space="preserve"> rather than because of </w:t>
      </w:r>
      <w:r w:rsidRPr="007238A4">
        <w:rPr>
          <w:u w:val="single"/>
        </w:rPr>
        <w:t>the president</w:t>
      </w:r>
      <w:r w:rsidRPr="007238A4">
        <w:rPr>
          <w:sz w:val="16"/>
        </w:rPr>
        <w:t>—on the expansion of sanctions in particular, Trump faced a veto-proof majority in Congress—</w:t>
      </w:r>
      <w:r w:rsidRPr="007238A4">
        <w:rPr>
          <w:u w:val="single"/>
        </w:rPr>
        <w:t>credit should be given where credit is due</w:t>
      </w:r>
      <w:r w:rsidRPr="007238A4">
        <w:rPr>
          <w:sz w:val="16"/>
        </w:rPr>
        <w:t>.</w:t>
      </w:r>
    </w:p>
    <w:p w14:paraId="31E7E4EB" w14:textId="77777777" w:rsidR="00BE3FF4" w:rsidRPr="007238A4" w:rsidRDefault="00BE3FF4" w:rsidP="00BE3FF4">
      <w:pPr>
        <w:rPr>
          <w:sz w:val="16"/>
        </w:rPr>
      </w:pPr>
      <w:r w:rsidRPr="007238A4">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7238A4">
        <w:rPr>
          <w:highlight w:val="cyan"/>
          <w:u w:val="single"/>
        </w:rPr>
        <w:t xml:space="preserve">the U.S. is taking </w:t>
      </w:r>
      <w:r w:rsidRPr="007238A4">
        <w:rPr>
          <w:rStyle w:val="Emphasis"/>
          <w:highlight w:val="cyan"/>
        </w:rPr>
        <w:t>concrete steps</w:t>
      </w:r>
      <w:r w:rsidRPr="007238A4">
        <w:rPr>
          <w:highlight w:val="cyan"/>
          <w:u w:val="single"/>
        </w:rPr>
        <w:t xml:space="preserve"> to </w:t>
      </w:r>
      <w:r w:rsidRPr="007238A4">
        <w:rPr>
          <w:rStyle w:val="Emphasis"/>
          <w:highlight w:val="cyan"/>
        </w:rPr>
        <w:t>strengthen Europe</w:t>
      </w:r>
      <w:r w:rsidRPr="007238A4">
        <w:rPr>
          <w:highlight w:val="cyan"/>
          <w:u w:val="single"/>
        </w:rPr>
        <w:t xml:space="preserve"> against </w:t>
      </w:r>
      <w:r w:rsidRPr="007238A4">
        <w:rPr>
          <w:rStyle w:val="Emphasis"/>
          <w:highlight w:val="cyan"/>
        </w:rPr>
        <w:t>Russia</w:t>
      </w:r>
      <w:r w:rsidRPr="007238A4">
        <w:rPr>
          <w:u w:val="single"/>
        </w:rPr>
        <w:t>n aggression</w:t>
      </w:r>
      <w:r w:rsidRPr="007238A4">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2845E49D" w14:textId="77777777" w:rsidR="00BE3FF4" w:rsidRPr="007238A4" w:rsidRDefault="00BE3FF4" w:rsidP="00BE3FF4">
      <w:pPr>
        <w:rPr>
          <w:sz w:val="16"/>
        </w:rPr>
      </w:pPr>
      <w:r w:rsidRPr="007238A4">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1C601B53" w14:textId="77777777" w:rsidR="00BE3FF4" w:rsidRPr="007238A4" w:rsidRDefault="00BE3FF4" w:rsidP="00BE3FF4">
      <w:pPr>
        <w:rPr>
          <w:sz w:val="16"/>
        </w:rPr>
      </w:pPr>
      <w:r w:rsidRPr="007238A4">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7238A4">
        <w:rPr>
          <w:rStyle w:val="Emphasis"/>
        </w:rPr>
        <w:t>despite</w:t>
      </w:r>
      <w:r w:rsidRPr="007238A4">
        <w:rPr>
          <w:u w:val="single"/>
        </w:rPr>
        <w:t xml:space="preserve"> the president’s campaign promises</w:t>
      </w:r>
      <w:r w:rsidRPr="007238A4">
        <w:rPr>
          <w:sz w:val="16"/>
        </w:rPr>
        <w:t xml:space="preserve">, </w:t>
      </w:r>
      <w:r w:rsidRPr="007238A4">
        <w:rPr>
          <w:u w:val="single"/>
        </w:rPr>
        <w:t xml:space="preserve">his </w:t>
      </w:r>
      <w:r w:rsidRPr="007238A4">
        <w:rPr>
          <w:u w:val="single"/>
        </w:rPr>
        <w:lastRenderedPageBreak/>
        <w:t>admin</w:t>
      </w:r>
      <w:r w:rsidRPr="007238A4">
        <w:rPr>
          <w:sz w:val="16"/>
        </w:rPr>
        <w:t xml:space="preserve">istration </w:t>
      </w:r>
      <w:r w:rsidRPr="007238A4">
        <w:rPr>
          <w:highlight w:val="cyan"/>
          <w:u w:val="single"/>
        </w:rPr>
        <w:t xml:space="preserve">has been the </w:t>
      </w:r>
      <w:r w:rsidRPr="007238A4">
        <w:rPr>
          <w:rStyle w:val="Emphasis"/>
          <w:highlight w:val="cyan"/>
        </w:rPr>
        <w:t>first</w:t>
      </w:r>
      <w:r w:rsidRPr="007238A4">
        <w:rPr>
          <w:sz w:val="16"/>
          <w:highlight w:val="cyan"/>
        </w:rPr>
        <w:t xml:space="preserve"> </w:t>
      </w:r>
      <w:r w:rsidRPr="007238A4">
        <w:rPr>
          <w:highlight w:val="cyan"/>
          <w:u w:val="single"/>
        </w:rPr>
        <w:t>in</w:t>
      </w:r>
      <w:r w:rsidRPr="007238A4">
        <w:rPr>
          <w:u w:val="single"/>
        </w:rPr>
        <w:t xml:space="preserve"> the </w:t>
      </w:r>
      <w:r w:rsidRPr="007238A4">
        <w:rPr>
          <w:rStyle w:val="Emphasis"/>
          <w:highlight w:val="cyan"/>
        </w:rPr>
        <w:t>post-Cold War</w:t>
      </w:r>
      <w:r w:rsidRPr="007238A4">
        <w:rPr>
          <w:u w:val="single"/>
        </w:rPr>
        <w:t xml:space="preserve"> era</w:t>
      </w:r>
      <w:r w:rsidRPr="007238A4">
        <w:rPr>
          <w:sz w:val="16"/>
        </w:rPr>
        <w:t xml:space="preserve"> </w:t>
      </w:r>
      <w:r w:rsidRPr="007238A4">
        <w:rPr>
          <w:highlight w:val="cyan"/>
          <w:u w:val="single"/>
        </w:rPr>
        <w:t xml:space="preserve">to </w:t>
      </w:r>
      <w:r w:rsidRPr="007238A4">
        <w:rPr>
          <w:rStyle w:val="Emphasis"/>
          <w:highlight w:val="cyan"/>
        </w:rPr>
        <w:t>not</w:t>
      </w:r>
      <w:r w:rsidRPr="007238A4">
        <w:rPr>
          <w:highlight w:val="cyan"/>
          <w:u w:val="single"/>
        </w:rPr>
        <w:t xml:space="preserve"> try for</w:t>
      </w:r>
      <w:r w:rsidRPr="007238A4">
        <w:rPr>
          <w:u w:val="single"/>
        </w:rPr>
        <w:t xml:space="preserve"> a “</w:t>
      </w:r>
      <w:r w:rsidRPr="007238A4">
        <w:rPr>
          <w:rStyle w:val="Emphasis"/>
          <w:highlight w:val="cyan"/>
        </w:rPr>
        <w:t>Reset</w:t>
      </w:r>
      <w:r w:rsidRPr="007238A4">
        <w:rPr>
          <w:u w:val="single"/>
        </w:rPr>
        <w:t>” with Moscow</w:t>
      </w:r>
      <w:r w:rsidRPr="007238A4">
        <w:rPr>
          <w:sz w:val="16"/>
        </w:rPr>
        <w:t xml:space="preserve">. </w:t>
      </w:r>
      <w:r w:rsidRPr="007238A4">
        <w:rPr>
          <w:u w:val="single"/>
        </w:rPr>
        <w:t>If</w:t>
      </w:r>
      <w:r w:rsidRPr="007238A4">
        <w:rPr>
          <w:sz w:val="16"/>
        </w:rPr>
        <w:t xml:space="preserve"> Vladimir </w:t>
      </w:r>
      <w:r w:rsidRPr="007238A4">
        <w:rPr>
          <w:highlight w:val="cyan"/>
          <w:u w:val="single"/>
        </w:rPr>
        <w:t>Putin wanted</w:t>
      </w:r>
      <w:r w:rsidRPr="007238A4">
        <w:rPr>
          <w:sz w:val="16"/>
        </w:rPr>
        <w:t xml:space="preserve"> to sow chaos and </w:t>
      </w:r>
      <w:r w:rsidRPr="007238A4">
        <w:rPr>
          <w:rStyle w:val="Emphasis"/>
          <w:highlight w:val="cyan"/>
        </w:rPr>
        <w:t>confusion</w:t>
      </w:r>
      <w:r w:rsidRPr="007238A4">
        <w:rPr>
          <w:sz w:val="16"/>
          <w:highlight w:val="cyan"/>
        </w:rPr>
        <w:t xml:space="preserve"> </w:t>
      </w:r>
      <w:r w:rsidRPr="007238A4">
        <w:rPr>
          <w:highlight w:val="cyan"/>
          <w:u w:val="single"/>
        </w:rPr>
        <w:t>in Washington</w:t>
      </w:r>
      <w:r w:rsidRPr="007238A4">
        <w:rPr>
          <w:sz w:val="16"/>
          <w:highlight w:val="cyan"/>
        </w:rPr>
        <w:t xml:space="preserve">, </w:t>
      </w:r>
      <w:r w:rsidRPr="007238A4">
        <w:rPr>
          <w:highlight w:val="cyan"/>
          <w:u w:val="single"/>
        </w:rPr>
        <w:t>he</w:t>
      </w:r>
      <w:r w:rsidRPr="007238A4">
        <w:rPr>
          <w:sz w:val="16"/>
        </w:rPr>
        <w:t xml:space="preserve"> has </w:t>
      </w:r>
      <w:r w:rsidRPr="007238A4">
        <w:rPr>
          <w:highlight w:val="cyan"/>
          <w:u w:val="single"/>
        </w:rPr>
        <w:t>succeeded</w:t>
      </w:r>
      <w:r w:rsidRPr="007238A4">
        <w:rPr>
          <w:sz w:val="16"/>
        </w:rPr>
        <w:t xml:space="preserve"> beyond his wildest dreams. </w:t>
      </w:r>
      <w:r w:rsidRPr="007238A4">
        <w:rPr>
          <w:highlight w:val="cyan"/>
          <w:u w:val="single"/>
        </w:rPr>
        <w:t xml:space="preserve">If he wanted a </w:t>
      </w:r>
      <w:r w:rsidRPr="007238A4">
        <w:rPr>
          <w:rStyle w:val="Emphasis"/>
          <w:highlight w:val="cyan"/>
        </w:rPr>
        <w:t>pliant ally</w:t>
      </w:r>
      <w:r w:rsidRPr="007238A4">
        <w:rPr>
          <w:u w:val="single"/>
        </w:rPr>
        <w:t xml:space="preserve"> in America</w:t>
      </w:r>
      <w:r w:rsidRPr="007238A4">
        <w:rPr>
          <w:sz w:val="16"/>
        </w:rPr>
        <w:t xml:space="preserve">, </w:t>
      </w:r>
      <w:r w:rsidRPr="007238A4">
        <w:rPr>
          <w:highlight w:val="cyan"/>
          <w:u w:val="single"/>
        </w:rPr>
        <w:t>he</w:t>
      </w:r>
      <w:r w:rsidRPr="007238A4">
        <w:rPr>
          <w:u w:val="single"/>
        </w:rPr>
        <w:t xml:space="preserve"> has </w:t>
      </w:r>
      <w:r w:rsidRPr="007238A4">
        <w:rPr>
          <w:rStyle w:val="Emphasis"/>
          <w:highlight w:val="cyan"/>
        </w:rPr>
        <w:t>abjectly failed</w:t>
      </w:r>
      <w:r w:rsidRPr="007238A4">
        <w:rPr>
          <w:sz w:val="16"/>
        </w:rPr>
        <w:t>.</w:t>
      </w:r>
    </w:p>
    <w:p w14:paraId="2E051326" w14:textId="77777777" w:rsidR="00BE3FF4" w:rsidRPr="007238A4" w:rsidRDefault="00BE3FF4" w:rsidP="00BE3FF4">
      <w:pPr>
        <w:pStyle w:val="Heading4"/>
        <w:rPr>
          <w:rFonts w:cs="Calibri"/>
          <w:u w:val="single"/>
        </w:rPr>
      </w:pPr>
      <w:r w:rsidRPr="007238A4">
        <w:rPr>
          <w:rFonts w:cs="Calibri"/>
        </w:rPr>
        <w:t xml:space="preserve">Appeasing Russia shreds the </w:t>
      </w:r>
      <w:r w:rsidRPr="007238A4">
        <w:rPr>
          <w:rFonts w:cs="Calibri"/>
          <w:u w:val="single"/>
        </w:rPr>
        <w:t>NPT</w:t>
      </w:r>
      <w:r w:rsidRPr="007238A4">
        <w:rPr>
          <w:rFonts w:cs="Calibri"/>
        </w:rPr>
        <w:t xml:space="preserve"> and causes </w:t>
      </w:r>
      <w:r w:rsidRPr="007238A4">
        <w:rPr>
          <w:rFonts w:cs="Calibri"/>
          <w:u w:val="single"/>
        </w:rPr>
        <w:t xml:space="preserve">nuke </w:t>
      </w:r>
      <w:proofErr w:type="spellStart"/>
      <w:r w:rsidRPr="007238A4">
        <w:rPr>
          <w:rFonts w:cs="Calibri"/>
          <w:u w:val="single"/>
        </w:rPr>
        <w:t>prolif</w:t>
      </w:r>
      <w:proofErr w:type="spellEnd"/>
      <w:r w:rsidRPr="007238A4">
        <w:rPr>
          <w:rFonts w:cs="Calibri"/>
        </w:rPr>
        <w:t xml:space="preserve"> – </w:t>
      </w:r>
      <w:r w:rsidRPr="007238A4">
        <w:rPr>
          <w:rFonts w:cs="Calibri"/>
          <w:u w:val="single"/>
        </w:rPr>
        <w:t>extinction</w:t>
      </w:r>
    </w:p>
    <w:p w14:paraId="13BC6409" w14:textId="77777777" w:rsidR="00BE3FF4" w:rsidRPr="007238A4" w:rsidRDefault="00BE3FF4" w:rsidP="00BE3FF4">
      <w:r w:rsidRPr="007238A4">
        <w:rPr>
          <w:rStyle w:val="Style13ptBold"/>
          <w:sz w:val="28"/>
        </w:rPr>
        <w:t>Umland 17</w:t>
      </w:r>
      <w:r w:rsidRPr="007238A4">
        <w:t xml:space="preserve"> [Andreas Umland is a German political scientist, </w:t>
      </w:r>
      <w:proofErr w:type="gramStart"/>
      <w:r w:rsidRPr="007238A4">
        <w:t>historian</w:t>
      </w:r>
      <w:proofErr w:type="gramEnd"/>
      <w:r w:rsidRPr="007238A4">
        <w:t xml:space="preserve">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3D566ED5" w14:textId="77777777" w:rsidR="00BE3FF4" w:rsidRPr="007238A4" w:rsidRDefault="00BE3FF4" w:rsidP="00BE3FF4">
      <w:pPr>
        <w:rPr>
          <w:sz w:val="16"/>
        </w:rPr>
      </w:pPr>
      <w:r w:rsidRPr="007238A4">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7238A4">
        <w:rPr>
          <w:highlight w:val="cyan"/>
          <w:u w:val="single"/>
        </w:rPr>
        <w:t xml:space="preserve">a </w:t>
      </w:r>
      <w:r w:rsidRPr="007238A4">
        <w:rPr>
          <w:rStyle w:val="Emphasis"/>
          <w:highlight w:val="cyan"/>
        </w:rPr>
        <w:t>friendlier U.S. approach</w:t>
      </w:r>
      <w:r w:rsidRPr="007238A4">
        <w:rPr>
          <w:highlight w:val="cyan"/>
          <w:u w:val="single"/>
        </w:rPr>
        <w:t xml:space="preserve"> toward </w:t>
      </w:r>
      <w:r w:rsidRPr="007238A4">
        <w:rPr>
          <w:rStyle w:val="Emphasis"/>
          <w:highlight w:val="cyan"/>
        </w:rPr>
        <w:t>Moscow</w:t>
      </w:r>
      <w:r w:rsidRPr="007238A4">
        <w:rPr>
          <w:sz w:val="16"/>
        </w:rPr>
        <w:t xml:space="preserve">. Such a shift </w:t>
      </w:r>
      <w:r w:rsidRPr="007238A4">
        <w:rPr>
          <w:highlight w:val="cyan"/>
          <w:u w:val="single"/>
        </w:rPr>
        <w:t>would have</w:t>
      </w:r>
      <w:r w:rsidRPr="007238A4">
        <w:rPr>
          <w:u w:val="single"/>
        </w:rPr>
        <w:t xml:space="preserve"> </w:t>
      </w:r>
      <w:r w:rsidRPr="007238A4">
        <w:rPr>
          <w:rStyle w:val="Emphasis"/>
        </w:rPr>
        <w:t xml:space="preserve">very </w:t>
      </w:r>
      <w:r w:rsidRPr="007238A4">
        <w:rPr>
          <w:rStyle w:val="Emphasis"/>
          <w:highlight w:val="cyan"/>
        </w:rPr>
        <w:t>serious consequences</w:t>
      </w:r>
      <w:r w:rsidRPr="007238A4">
        <w:rPr>
          <w:highlight w:val="cyan"/>
          <w:u w:val="single"/>
        </w:rPr>
        <w:t xml:space="preserve"> for the</w:t>
      </w:r>
      <w:r w:rsidRPr="007238A4">
        <w:rPr>
          <w:u w:val="single"/>
        </w:rPr>
        <w:t xml:space="preserve"> rest of the </w:t>
      </w:r>
      <w:r w:rsidRPr="007238A4">
        <w:rPr>
          <w:highlight w:val="cyan"/>
          <w:u w:val="single"/>
        </w:rPr>
        <w:t>world</w:t>
      </w:r>
      <w:r w:rsidRPr="007238A4">
        <w:rPr>
          <w:sz w:val="16"/>
        </w:rPr>
        <w:t>.</w:t>
      </w:r>
    </w:p>
    <w:p w14:paraId="37E6B8BF" w14:textId="77777777" w:rsidR="00BE3FF4" w:rsidRPr="007238A4" w:rsidRDefault="00BE3FF4" w:rsidP="00BE3FF4">
      <w:pPr>
        <w:rPr>
          <w:sz w:val="16"/>
        </w:rPr>
      </w:pPr>
      <w:r w:rsidRPr="007238A4">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294A4949" w14:textId="77777777" w:rsidR="00BE3FF4" w:rsidRPr="007238A4" w:rsidRDefault="00BE3FF4" w:rsidP="00BE3FF4">
      <w:pPr>
        <w:rPr>
          <w:sz w:val="16"/>
        </w:rPr>
      </w:pPr>
      <w:r w:rsidRPr="007238A4">
        <w:rPr>
          <w:sz w:val="16"/>
        </w:rPr>
        <w:t xml:space="preserve">To be sure, </w:t>
      </w:r>
      <w:proofErr w:type="gramStart"/>
      <w:r w:rsidRPr="007238A4">
        <w:rPr>
          <w:sz w:val="16"/>
        </w:rPr>
        <w:t>a number of</w:t>
      </w:r>
      <w:proofErr w:type="gramEnd"/>
      <w:r w:rsidRPr="007238A4">
        <w:rPr>
          <w:sz w:val="16"/>
        </w:rPr>
        <w:t xml:space="preserve">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21EA3D74" w14:textId="77777777" w:rsidR="00BE3FF4" w:rsidRPr="007238A4" w:rsidRDefault="00BE3FF4" w:rsidP="00BE3FF4">
      <w:pPr>
        <w:rPr>
          <w:sz w:val="16"/>
        </w:rPr>
      </w:pPr>
      <w:r w:rsidRPr="007238A4">
        <w:rPr>
          <w:sz w:val="16"/>
        </w:rPr>
        <w:t xml:space="preserve">However, one wonders whether Trump and other so-called </w:t>
      </w:r>
      <w:proofErr w:type="spellStart"/>
      <w:r w:rsidRPr="007238A4">
        <w:rPr>
          <w:sz w:val="16"/>
        </w:rPr>
        <w:t>Putinversteher</w:t>
      </w:r>
      <w:proofErr w:type="spellEnd"/>
      <w:r w:rsidRPr="007238A4">
        <w:rPr>
          <w:sz w:val="16"/>
        </w:rPr>
        <w:t xml:space="preserve"> in the incoming administration fully understand the stakes. The risks do not only concern the fundamental national interests of such pro-American countries as Ukraine, Estonia, Georgia, or Poland. The </w:t>
      </w:r>
      <w:r w:rsidRPr="007238A4">
        <w:rPr>
          <w:rStyle w:val="Emphasis"/>
          <w:highlight w:val="cyan"/>
        </w:rPr>
        <w:t>U.S.</w:t>
      </w:r>
      <w:r w:rsidRPr="007238A4">
        <w:rPr>
          <w:sz w:val="16"/>
        </w:rPr>
        <w:t xml:space="preserve"> administration’s </w:t>
      </w:r>
      <w:r w:rsidRPr="007238A4">
        <w:rPr>
          <w:rStyle w:val="Emphasis"/>
          <w:highlight w:val="cyan"/>
        </w:rPr>
        <w:t>tolerance</w:t>
      </w:r>
      <w:r w:rsidRPr="007238A4">
        <w:rPr>
          <w:highlight w:val="cyan"/>
          <w:u w:val="single"/>
        </w:rPr>
        <w:t xml:space="preserve"> of </w:t>
      </w:r>
      <w:r w:rsidRPr="007238A4">
        <w:rPr>
          <w:rStyle w:val="Emphasis"/>
          <w:highlight w:val="cyan"/>
        </w:rPr>
        <w:t>Russia’s violation</w:t>
      </w:r>
      <w:r w:rsidRPr="007238A4">
        <w:rPr>
          <w:highlight w:val="cyan"/>
          <w:u w:val="single"/>
        </w:rPr>
        <w:t xml:space="preserve"> of Ukrainian territorial integrity would have </w:t>
      </w:r>
      <w:r w:rsidRPr="007238A4">
        <w:rPr>
          <w:rStyle w:val="Emphasis"/>
          <w:highlight w:val="cyan"/>
        </w:rPr>
        <w:t>larger implications</w:t>
      </w:r>
      <w:r w:rsidRPr="007238A4">
        <w:rPr>
          <w:highlight w:val="cyan"/>
          <w:u w:val="single"/>
        </w:rPr>
        <w:t xml:space="preserve"> for the </w:t>
      </w:r>
      <w:r w:rsidRPr="007238A4">
        <w:rPr>
          <w:rStyle w:val="Emphasis"/>
          <w:highlight w:val="cyan"/>
        </w:rPr>
        <w:t>future of humanity</w:t>
      </w:r>
      <w:r w:rsidRPr="007238A4">
        <w:rPr>
          <w:sz w:val="16"/>
        </w:rPr>
        <w:t>.</w:t>
      </w:r>
    </w:p>
    <w:p w14:paraId="32444D01" w14:textId="77777777" w:rsidR="00BE3FF4" w:rsidRPr="007238A4" w:rsidRDefault="00BE3FF4" w:rsidP="00BE3FF4">
      <w:pPr>
        <w:rPr>
          <w:sz w:val="16"/>
        </w:rPr>
      </w:pPr>
      <w:r w:rsidRPr="007238A4">
        <w:rPr>
          <w:sz w:val="16"/>
        </w:rPr>
        <w:t xml:space="preserve">In view of the security assurances that the United States gave Ukraine under the 1994 Budapest Memorandum, </w:t>
      </w:r>
      <w:r w:rsidRPr="007238A4">
        <w:rPr>
          <w:u w:val="single"/>
        </w:rPr>
        <w:t xml:space="preserve">a move by Washington </w:t>
      </w:r>
      <w:r w:rsidRPr="007238A4">
        <w:rPr>
          <w:highlight w:val="cyan"/>
          <w:u w:val="single"/>
        </w:rPr>
        <w:t xml:space="preserve">to </w:t>
      </w:r>
      <w:r w:rsidRPr="007238A4">
        <w:rPr>
          <w:rStyle w:val="Emphasis"/>
          <w:highlight w:val="cyan"/>
        </w:rPr>
        <w:t>appease Moscow</w:t>
      </w:r>
      <w:r w:rsidRPr="007238A4">
        <w:rPr>
          <w:u w:val="single"/>
        </w:rPr>
        <w:t xml:space="preserve"> </w:t>
      </w:r>
      <w:r w:rsidRPr="007238A4">
        <w:rPr>
          <w:highlight w:val="cyan"/>
          <w:u w:val="single"/>
        </w:rPr>
        <w:t xml:space="preserve">would be </w:t>
      </w:r>
      <w:r w:rsidRPr="007238A4">
        <w:rPr>
          <w:rStyle w:val="Emphasis"/>
          <w:highlight w:val="cyan"/>
        </w:rPr>
        <w:t>another crack</w:t>
      </w:r>
      <w:r w:rsidRPr="007238A4">
        <w:rPr>
          <w:highlight w:val="cyan"/>
          <w:u w:val="single"/>
        </w:rPr>
        <w:t xml:space="preserve"> in the</w:t>
      </w:r>
      <w:r w:rsidRPr="007238A4">
        <w:rPr>
          <w:u w:val="single"/>
        </w:rPr>
        <w:t xml:space="preserve"> splintering international nuclear </w:t>
      </w:r>
      <w:r w:rsidRPr="007238A4">
        <w:rPr>
          <w:rStyle w:val="Emphasis"/>
          <w:highlight w:val="cyan"/>
        </w:rPr>
        <w:t>nonprolif</w:t>
      </w:r>
      <w:r w:rsidRPr="007238A4">
        <w:rPr>
          <w:u w:val="single"/>
        </w:rPr>
        <w:t xml:space="preserve">eration </w:t>
      </w:r>
      <w:r w:rsidRPr="007238A4">
        <w:rPr>
          <w:rStyle w:val="Emphasis"/>
          <w:highlight w:val="cyan"/>
        </w:rPr>
        <w:t>regime</w:t>
      </w:r>
      <w:r w:rsidRPr="007238A4">
        <w:rPr>
          <w:sz w:val="16"/>
        </w:rPr>
        <w:t xml:space="preserve">. </w:t>
      </w:r>
      <w:r w:rsidRPr="007238A4">
        <w:rPr>
          <w:highlight w:val="cyan"/>
          <w:u w:val="single"/>
        </w:rPr>
        <w:t>Acquiescence to Russia</w:t>
      </w:r>
      <w:r w:rsidRPr="007238A4">
        <w:rPr>
          <w:sz w:val="16"/>
        </w:rPr>
        <w:t xml:space="preserve">’s territorial gains in Ukraine </w:t>
      </w:r>
      <w:r w:rsidRPr="007238A4">
        <w:rPr>
          <w:highlight w:val="cyan"/>
          <w:u w:val="single"/>
        </w:rPr>
        <w:t>would</w:t>
      </w:r>
      <w:r w:rsidRPr="007238A4">
        <w:rPr>
          <w:u w:val="single"/>
        </w:rPr>
        <w:t xml:space="preserve"> further </w:t>
      </w:r>
      <w:r w:rsidRPr="007238A4">
        <w:rPr>
          <w:rStyle w:val="Emphasis"/>
          <w:highlight w:val="cyan"/>
        </w:rPr>
        <w:t>undermine</w:t>
      </w:r>
      <w:r w:rsidRPr="007238A4">
        <w:rPr>
          <w:highlight w:val="cyan"/>
          <w:u w:val="single"/>
        </w:rPr>
        <w:t xml:space="preserve"> the</w:t>
      </w:r>
      <w:r w:rsidRPr="007238A4">
        <w:rPr>
          <w:sz w:val="16"/>
        </w:rPr>
        <w:t xml:space="preserve"> already-shattered 1968 Nuclear Non-Proliferation Treaty (</w:t>
      </w:r>
      <w:r w:rsidRPr="007238A4">
        <w:rPr>
          <w:rStyle w:val="Emphasis"/>
          <w:highlight w:val="cyan"/>
        </w:rPr>
        <w:t>NPT</w:t>
      </w:r>
      <w:r w:rsidRPr="007238A4">
        <w:rPr>
          <w:sz w:val="16"/>
        </w:rPr>
        <w:t>), one of the world’s most important multilateral agreements.</w:t>
      </w:r>
    </w:p>
    <w:p w14:paraId="014AEC3E" w14:textId="77777777" w:rsidR="00BE3FF4" w:rsidRPr="007238A4" w:rsidRDefault="00BE3FF4" w:rsidP="00BE3FF4">
      <w:pPr>
        <w:rPr>
          <w:sz w:val="16"/>
        </w:rPr>
      </w:pPr>
      <w:r w:rsidRPr="007238A4">
        <w:rPr>
          <w:highlight w:val="cyan"/>
          <w:u w:val="single"/>
        </w:rPr>
        <w:t>Under</w:t>
      </w:r>
      <w:r w:rsidRPr="007238A4">
        <w:rPr>
          <w:sz w:val="16"/>
        </w:rPr>
        <w:t xml:space="preserve"> the </w:t>
      </w:r>
      <w:r w:rsidRPr="007238A4">
        <w:rPr>
          <w:highlight w:val="cyan"/>
          <w:u w:val="single"/>
        </w:rPr>
        <w:t>Budapest</w:t>
      </w:r>
      <w:r w:rsidRPr="007238A4">
        <w:rPr>
          <w:sz w:val="16"/>
        </w:rPr>
        <w:t xml:space="preserve"> Memorandum, </w:t>
      </w:r>
      <w:r w:rsidRPr="007238A4">
        <w:rPr>
          <w:u w:val="single"/>
        </w:rPr>
        <w:t>three</w:t>
      </w:r>
      <w:r w:rsidRPr="007238A4">
        <w:rPr>
          <w:sz w:val="16"/>
        </w:rPr>
        <w:t xml:space="preserve"> official </w:t>
      </w:r>
      <w:r w:rsidRPr="007238A4">
        <w:rPr>
          <w:u w:val="single"/>
        </w:rPr>
        <w:t>nuclear-weapons states under the NPT</w:t>
      </w:r>
      <w:r w:rsidRPr="007238A4">
        <w:rPr>
          <w:sz w:val="16"/>
        </w:rPr>
        <w:t>—</w:t>
      </w:r>
      <w:r w:rsidRPr="007238A4">
        <w:rPr>
          <w:rStyle w:val="Emphasis"/>
          <w:highlight w:val="cyan"/>
        </w:rPr>
        <w:t>Russia</w:t>
      </w:r>
      <w:r w:rsidRPr="007238A4">
        <w:rPr>
          <w:sz w:val="16"/>
        </w:rPr>
        <w:t xml:space="preserve">, </w:t>
      </w:r>
      <w:r w:rsidRPr="007238A4">
        <w:rPr>
          <w:highlight w:val="cyan"/>
          <w:u w:val="single"/>
        </w:rPr>
        <w:t xml:space="preserve">the </w:t>
      </w:r>
      <w:r w:rsidRPr="007238A4">
        <w:rPr>
          <w:rStyle w:val="Emphasis"/>
          <w:highlight w:val="cyan"/>
        </w:rPr>
        <w:t>UK</w:t>
      </w:r>
      <w:r w:rsidRPr="007238A4">
        <w:rPr>
          <w:sz w:val="16"/>
          <w:highlight w:val="cyan"/>
        </w:rPr>
        <w:t xml:space="preserve">, </w:t>
      </w:r>
      <w:r w:rsidRPr="007238A4">
        <w:rPr>
          <w:highlight w:val="cyan"/>
          <w:u w:val="single"/>
        </w:rPr>
        <w:t xml:space="preserve">and the </w:t>
      </w:r>
      <w:r w:rsidRPr="007238A4">
        <w:rPr>
          <w:rStyle w:val="Emphasis"/>
          <w:highlight w:val="cyan"/>
        </w:rPr>
        <w:t>U</w:t>
      </w:r>
      <w:r w:rsidRPr="007238A4">
        <w:rPr>
          <w:u w:val="single"/>
        </w:rPr>
        <w:t xml:space="preserve">nited </w:t>
      </w:r>
      <w:r w:rsidRPr="007238A4">
        <w:rPr>
          <w:rStyle w:val="Emphasis"/>
          <w:highlight w:val="cyan"/>
        </w:rPr>
        <w:t>S</w:t>
      </w:r>
      <w:r w:rsidRPr="007238A4">
        <w:rPr>
          <w:u w:val="single"/>
        </w:rPr>
        <w:t>tates</w:t>
      </w:r>
      <w:r w:rsidRPr="007238A4">
        <w:rPr>
          <w:sz w:val="16"/>
        </w:rPr>
        <w:t>—</w:t>
      </w:r>
      <w:r w:rsidRPr="007238A4">
        <w:rPr>
          <w:rStyle w:val="Emphasis"/>
          <w:highlight w:val="cyan"/>
        </w:rPr>
        <w:t>assured</w:t>
      </w:r>
      <w:r w:rsidRPr="007238A4">
        <w:rPr>
          <w:u w:val="single"/>
        </w:rPr>
        <w:t xml:space="preserve"> the </w:t>
      </w:r>
      <w:r w:rsidRPr="007238A4">
        <w:rPr>
          <w:highlight w:val="cyan"/>
          <w:u w:val="single"/>
        </w:rPr>
        <w:t xml:space="preserve">inviolability of </w:t>
      </w:r>
      <w:r w:rsidRPr="007238A4">
        <w:rPr>
          <w:rStyle w:val="Emphasis"/>
          <w:highlight w:val="cyan"/>
        </w:rPr>
        <w:t>Ukraine’s borders</w:t>
      </w:r>
      <w:r w:rsidRPr="007238A4">
        <w:rPr>
          <w:sz w:val="16"/>
        </w:rPr>
        <w:t xml:space="preserve">. In two simultaneous but separate declarations, the other two official nuclear-weapons states, </w:t>
      </w:r>
      <w:proofErr w:type="gramStart"/>
      <w:r w:rsidRPr="007238A4">
        <w:rPr>
          <w:sz w:val="16"/>
        </w:rPr>
        <w:t>China</w:t>
      </w:r>
      <w:proofErr w:type="gramEnd"/>
      <w:r w:rsidRPr="007238A4">
        <w:rPr>
          <w:sz w:val="16"/>
        </w:rPr>
        <w:t xml:space="preserve"> and France, also expressed their respect for Ukraine’s political sovereignty. This was the core of a shrewd deal between the five guarantor states of the NPT and Ukraine (as well as Belarus and Kazakhstan), which had inherited parts of the Soviet nuclear arsenal. </w:t>
      </w:r>
      <w:r w:rsidRPr="007238A4">
        <w:rPr>
          <w:u w:val="single"/>
        </w:rPr>
        <w:t>In exchange for Kyiv’s readiness to give up its weapons of mass destruction and join the NPT, the world’s five major nuclear powers explicitly acknowledged their obligation to</w:t>
      </w:r>
      <w:r w:rsidRPr="007238A4">
        <w:rPr>
          <w:sz w:val="16"/>
        </w:rPr>
        <w:t xml:space="preserve"> observe and </w:t>
      </w:r>
      <w:r w:rsidRPr="007238A4">
        <w:rPr>
          <w:u w:val="single"/>
        </w:rPr>
        <w:t>protect</w:t>
      </w:r>
      <w:r w:rsidRPr="007238A4">
        <w:rPr>
          <w:sz w:val="16"/>
        </w:rPr>
        <w:t xml:space="preserve"> </w:t>
      </w:r>
      <w:r w:rsidRPr="007238A4">
        <w:rPr>
          <w:u w:val="single"/>
        </w:rPr>
        <w:t>Ukraine’s</w:t>
      </w:r>
      <w:r w:rsidRPr="007238A4">
        <w:rPr>
          <w:sz w:val="16"/>
        </w:rPr>
        <w:t xml:space="preserve"> territorial </w:t>
      </w:r>
      <w:r w:rsidRPr="007238A4">
        <w:rPr>
          <w:u w:val="single"/>
        </w:rPr>
        <w:t>integrity</w:t>
      </w:r>
      <w:r w:rsidRPr="007238A4">
        <w:rPr>
          <w:sz w:val="16"/>
        </w:rPr>
        <w:t>.</w:t>
      </w:r>
    </w:p>
    <w:p w14:paraId="3255C7F0" w14:textId="77777777" w:rsidR="00BE3FF4" w:rsidRPr="007238A4" w:rsidRDefault="00BE3FF4" w:rsidP="00BE3FF4">
      <w:pPr>
        <w:rPr>
          <w:sz w:val="16"/>
        </w:rPr>
      </w:pPr>
      <w:r w:rsidRPr="007238A4">
        <w:rPr>
          <w:sz w:val="16"/>
        </w:rPr>
        <w:t xml:space="preserve">But since 2014, if not before, </w:t>
      </w:r>
      <w:r w:rsidRPr="007238A4">
        <w:rPr>
          <w:rStyle w:val="Emphasis"/>
          <w:highlight w:val="cyan"/>
        </w:rPr>
        <w:t>Moscow</w:t>
      </w:r>
      <w:r w:rsidRPr="007238A4">
        <w:rPr>
          <w:sz w:val="16"/>
        </w:rPr>
        <w:t xml:space="preserve"> has </w:t>
      </w:r>
      <w:r w:rsidRPr="007238A4">
        <w:rPr>
          <w:u w:val="single"/>
        </w:rPr>
        <w:t xml:space="preserve">manifestly </w:t>
      </w:r>
      <w:r w:rsidRPr="007238A4">
        <w:rPr>
          <w:rStyle w:val="Emphasis"/>
          <w:highlight w:val="cyan"/>
        </w:rPr>
        <w:t>violated</w:t>
      </w:r>
      <w:r w:rsidRPr="007238A4">
        <w:rPr>
          <w:u w:val="single"/>
        </w:rPr>
        <w:t xml:space="preserve"> the </w:t>
      </w:r>
      <w:r w:rsidRPr="007238A4">
        <w:rPr>
          <w:rStyle w:val="Emphasis"/>
          <w:highlight w:val="cyan"/>
        </w:rPr>
        <w:t>Budapest</w:t>
      </w:r>
      <w:r w:rsidRPr="007238A4">
        <w:rPr>
          <w:u w:val="single"/>
        </w:rPr>
        <w:t xml:space="preserve"> Memorandum</w:t>
      </w:r>
      <w:r w:rsidRPr="007238A4">
        <w:rPr>
          <w:sz w:val="16"/>
        </w:rPr>
        <w:t xml:space="preserve">. As </w:t>
      </w:r>
      <w:r w:rsidRPr="007238A4">
        <w:rPr>
          <w:highlight w:val="cyan"/>
          <w:u w:val="single"/>
        </w:rPr>
        <w:t xml:space="preserve">the agreement forms an </w:t>
      </w:r>
      <w:r w:rsidRPr="007238A4">
        <w:rPr>
          <w:rStyle w:val="Emphasis"/>
          <w:highlight w:val="cyan"/>
        </w:rPr>
        <w:t>important annex</w:t>
      </w:r>
      <w:r w:rsidRPr="007238A4">
        <w:rPr>
          <w:highlight w:val="cyan"/>
          <w:u w:val="single"/>
        </w:rPr>
        <w:t xml:space="preserve"> to the </w:t>
      </w:r>
      <w:r w:rsidRPr="007238A4">
        <w:rPr>
          <w:rStyle w:val="Emphasis"/>
          <w:highlight w:val="cyan"/>
        </w:rPr>
        <w:t>NPT</w:t>
      </w:r>
      <w:r w:rsidRPr="007238A4">
        <w:rPr>
          <w:sz w:val="16"/>
          <w:highlight w:val="cyan"/>
        </w:rPr>
        <w:t xml:space="preserve">, </w:t>
      </w:r>
      <w:r w:rsidRPr="007238A4">
        <w:rPr>
          <w:highlight w:val="cyan"/>
          <w:u w:val="single"/>
        </w:rPr>
        <w:t>its violation</w:t>
      </w:r>
      <w:r w:rsidRPr="007238A4">
        <w:rPr>
          <w:sz w:val="16"/>
        </w:rPr>
        <w:t xml:space="preserve"> through continuing Russian occupation of Ukraine’s territory </w:t>
      </w:r>
      <w:r w:rsidRPr="007238A4">
        <w:rPr>
          <w:rStyle w:val="Emphasis"/>
          <w:highlight w:val="cyan"/>
        </w:rPr>
        <w:t>undermines</w:t>
      </w:r>
      <w:r w:rsidRPr="007238A4">
        <w:rPr>
          <w:highlight w:val="cyan"/>
          <w:u w:val="single"/>
        </w:rPr>
        <w:t xml:space="preserve"> the </w:t>
      </w:r>
      <w:r w:rsidRPr="007238A4">
        <w:rPr>
          <w:rStyle w:val="Emphasis"/>
          <w:highlight w:val="cyan"/>
        </w:rPr>
        <w:t>logic</w:t>
      </w:r>
      <w:r w:rsidRPr="007238A4">
        <w:rPr>
          <w:highlight w:val="cyan"/>
          <w:u w:val="single"/>
        </w:rPr>
        <w:t xml:space="preserve"> of the</w:t>
      </w:r>
      <w:r w:rsidRPr="007238A4">
        <w:rPr>
          <w:u w:val="single"/>
        </w:rPr>
        <w:t xml:space="preserve"> </w:t>
      </w:r>
      <w:r w:rsidRPr="007238A4">
        <w:rPr>
          <w:rStyle w:val="Emphasis"/>
        </w:rPr>
        <w:t xml:space="preserve">international </w:t>
      </w:r>
      <w:r w:rsidRPr="007238A4">
        <w:rPr>
          <w:rStyle w:val="Emphasis"/>
          <w:highlight w:val="cyan"/>
        </w:rPr>
        <w:t>mechanism</w:t>
      </w:r>
      <w:r w:rsidRPr="007238A4">
        <w:rPr>
          <w:highlight w:val="cyan"/>
          <w:u w:val="single"/>
        </w:rPr>
        <w:t xml:space="preserve"> to prevent</w:t>
      </w:r>
      <w:r w:rsidRPr="007238A4">
        <w:rPr>
          <w:u w:val="single"/>
        </w:rPr>
        <w:t xml:space="preserve"> the </w:t>
      </w:r>
      <w:r w:rsidRPr="007238A4">
        <w:rPr>
          <w:highlight w:val="cyan"/>
          <w:u w:val="single"/>
        </w:rPr>
        <w:t>spread of atomic weapons</w:t>
      </w:r>
      <w:r w:rsidRPr="007238A4">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1FE40B9F" w14:textId="77777777" w:rsidR="00BE3FF4" w:rsidRPr="007238A4" w:rsidRDefault="00BE3FF4" w:rsidP="00BE3FF4">
      <w:pPr>
        <w:rPr>
          <w:sz w:val="16"/>
        </w:rPr>
      </w:pPr>
      <w:r w:rsidRPr="007238A4">
        <w:rPr>
          <w:sz w:val="16"/>
        </w:rPr>
        <w:lastRenderedPageBreak/>
        <w:t xml:space="preserve">Worse, </w:t>
      </w:r>
      <w:r w:rsidRPr="007238A4">
        <w:rPr>
          <w:u w:val="single"/>
        </w:rPr>
        <w:t>two other official nuclear powers</w:t>
      </w:r>
      <w:r w:rsidRPr="007238A4">
        <w:rPr>
          <w:sz w:val="16"/>
        </w:rPr>
        <w:t xml:space="preserve">, </w:t>
      </w:r>
      <w:proofErr w:type="gramStart"/>
      <w:r w:rsidRPr="007238A4">
        <w:rPr>
          <w:rStyle w:val="Emphasis"/>
          <w:highlight w:val="cyan"/>
        </w:rPr>
        <w:t>Beijing</w:t>
      </w:r>
      <w:proofErr w:type="gramEnd"/>
      <w:r w:rsidRPr="007238A4">
        <w:rPr>
          <w:rStyle w:val="Emphasis"/>
          <w:highlight w:val="cyan"/>
        </w:rPr>
        <w:t xml:space="preserve"> and Paris</w:t>
      </w:r>
      <w:r w:rsidRPr="007238A4">
        <w:rPr>
          <w:u w:val="single"/>
        </w:rPr>
        <w:t xml:space="preserve">, have </w:t>
      </w:r>
      <w:r w:rsidRPr="007238A4">
        <w:rPr>
          <w:rStyle w:val="Emphasis"/>
        </w:rPr>
        <w:t xml:space="preserve">implicitly </w:t>
      </w:r>
      <w:r w:rsidRPr="007238A4">
        <w:rPr>
          <w:rStyle w:val="Emphasis"/>
          <w:highlight w:val="cyan"/>
        </w:rPr>
        <w:t>assisted Russia</w:t>
      </w:r>
      <w:r w:rsidRPr="007238A4">
        <w:rPr>
          <w:sz w:val="16"/>
        </w:rPr>
        <w:t xml:space="preserve"> in its subversion of the nonproliferation regime. Despite having expressed its respect for Ukraine’s territorial integrity, </w:t>
      </w:r>
      <w:r w:rsidRPr="007238A4">
        <w:rPr>
          <w:u w:val="single"/>
        </w:rPr>
        <w:t>China did not support a</w:t>
      </w:r>
      <w:r w:rsidRPr="007238A4">
        <w:rPr>
          <w:sz w:val="16"/>
        </w:rPr>
        <w:t xml:space="preserve"> 2014 </w:t>
      </w:r>
      <w:r w:rsidRPr="007238A4">
        <w:rPr>
          <w:u w:val="single"/>
        </w:rPr>
        <w:t>UN</w:t>
      </w:r>
      <w:r w:rsidRPr="007238A4">
        <w:rPr>
          <w:sz w:val="16"/>
        </w:rPr>
        <w:t xml:space="preserve"> General Assembly </w:t>
      </w:r>
      <w:r w:rsidRPr="007238A4">
        <w:rPr>
          <w:u w:val="single"/>
        </w:rPr>
        <w:t>resolution against Russia’s annexation</w:t>
      </w:r>
      <w:r w:rsidRPr="007238A4">
        <w:rPr>
          <w:sz w:val="16"/>
        </w:rPr>
        <w:t xml:space="preserve"> of Crimea. </w:t>
      </w:r>
      <w:r w:rsidRPr="007238A4">
        <w:rPr>
          <w:u w:val="single"/>
        </w:rPr>
        <w:t>And several prominent French center-right parliamentarians have visited Crimea</w:t>
      </w:r>
      <w:r w:rsidRPr="007238A4">
        <w:rPr>
          <w:sz w:val="16"/>
        </w:rPr>
        <w:t xml:space="preserve"> since its annexation by Russia, even though the French government that in 1994 declared its respect for Ukraine’s sovereignty was also a center-right administration (albeit under Socialist president François Mitterrand).</w:t>
      </w:r>
    </w:p>
    <w:p w14:paraId="0A9E920B" w14:textId="6433B35D" w:rsidR="00BE3FF4" w:rsidRPr="007238A4" w:rsidRDefault="00BE3FF4" w:rsidP="00BE3FF4">
      <w:pPr>
        <w:rPr>
          <w:sz w:val="16"/>
        </w:rPr>
      </w:pPr>
      <w:r w:rsidRPr="007238A4">
        <w:rPr>
          <w:rStyle w:val="Emphasis"/>
          <w:highlight w:val="cyan"/>
        </w:rPr>
        <w:t>U.S. appeasement of Russia</w:t>
      </w:r>
      <w:r w:rsidRPr="007238A4">
        <w:rPr>
          <w:sz w:val="16"/>
        </w:rPr>
        <w:t xml:space="preserve"> regarding its annexation of Crimea and interference in Ukraine’s eastern Donbas region </w:t>
      </w:r>
      <w:r w:rsidRPr="007238A4">
        <w:rPr>
          <w:rStyle w:val="Emphasis"/>
          <w:highlight w:val="cyan"/>
        </w:rPr>
        <w:t>would compound</w:t>
      </w:r>
      <w:r w:rsidRPr="007238A4">
        <w:rPr>
          <w:u w:val="single"/>
        </w:rPr>
        <w:t xml:space="preserve"> the effects of these </w:t>
      </w:r>
      <w:r w:rsidRPr="007238A4">
        <w:rPr>
          <w:rStyle w:val="Emphasis"/>
          <w:highlight w:val="cyan"/>
        </w:rPr>
        <w:t>earlier aberrations</w:t>
      </w:r>
      <w:r w:rsidRPr="007238A4">
        <w:rPr>
          <w:sz w:val="16"/>
        </w:rPr>
        <w:t xml:space="preserve">. </w:t>
      </w:r>
      <w:r w:rsidRPr="007238A4">
        <w:rPr>
          <w:u w:val="single"/>
        </w:rPr>
        <w:t>The United States would be disregarding its earlier statements about Ukraine’s accession to the NPT</w:t>
      </w:r>
      <w:r w:rsidRPr="007238A4">
        <w:rPr>
          <w:sz w:val="16"/>
        </w:rPr>
        <w:t xml:space="preserve"> </w:t>
      </w:r>
      <w:r w:rsidRPr="007238A4">
        <w:rPr>
          <w:u w:val="single"/>
        </w:rPr>
        <w:t>and</w:t>
      </w:r>
      <w:r w:rsidRPr="007238A4">
        <w:rPr>
          <w:sz w:val="16"/>
        </w:rPr>
        <w:t xml:space="preserve"> voluntary </w:t>
      </w:r>
      <w:r w:rsidRPr="007238A4">
        <w:rPr>
          <w:u w:val="single"/>
        </w:rPr>
        <w:t>nuclear disarmament</w:t>
      </w:r>
      <w:r w:rsidRPr="007238A4">
        <w:rPr>
          <w:sz w:val="16"/>
        </w:rPr>
        <w:t xml:space="preserve">. </w:t>
      </w:r>
      <w:r w:rsidRPr="007238A4">
        <w:rPr>
          <w:highlight w:val="cyan"/>
          <w:u w:val="single"/>
        </w:rPr>
        <w:t xml:space="preserve">The </w:t>
      </w:r>
      <w:r w:rsidRPr="007238A4">
        <w:rPr>
          <w:rStyle w:val="Emphasis"/>
          <w:highlight w:val="cyan"/>
        </w:rPr>
        <w:t>UK</w:t>
      </w:r>
      <w:r w:rsidRPr="007238A4">
        <w:rPr>
          <w:highlight w:val="cyan"/>
          <w:u w:val="single"/>
        </w:rPr>
        <w:t xml:space="preserve"> would be the </w:t>
      </w:r>
      <w:r w:rsidRPr="007238A4">
        <w:rPr>
          <w:rStyle w:val="Emphasis"/>
          <w:highlight w:val="cyan"/>
        </w:rPr>
        <w:t>only guarantor</w:t>
      </w:r>
      <w:r w:rsidRPr="007238A4">
        <w:rPr>
          <w:rStyle w:val="Emphasis"/>
        </w:rPr>
        <w:t xml:space="preserve"> state</w:t>
      </w:r>
      <w:r w:rsidRPr="007238A4">
        <w:rPr>
          <w:u w:val="single"/>
        </w:rPr>
        <w:t xml:space="preserve"> of the </w:t>
      </w:r>
      <w:r w:rsidRPr="007238A4">
        <w:rPr>
          <w:rStyle w:val="Emphasis"/>
        </w:rPr>
        <w:t xml:space="preserve">NPT </w:t>
      </w:r>
      <w:r w:rsidRPr="007238A4">
        <w:rPr>
          <w:rStyle w:val="Emphasis"/>
          <w:highlight w:val="cyan"/>
        </w:rPr>
        <w:t>left</w:t>
      </w:r>
      <w:r w:rsidRPr="007238A4">
        <w:rPr>
          <w:u w:val="single"/>
        </w:rPr>
        <w:t xml:space="preserve"> that behaves </w:t>
      </w:r>
      <w:proofErr w:type="gramStart"/>
      <w:r w:rsidRPr="007238A4">
        <w:rPr>
          <w:u w:val="single"/>
        </w:rPr>
        <w:t>more or less in</w:t>
      </w:r>
      <w:proofErr w:type="gramEnd"/>
      <w:r w:rsidRPr="007238A4">
        <w:rPr>
          <w:u w:val="single"/>
        </w:rPr>
        <w:t xml:space="preserve"> line with the logic of the world’s nonproliferation regime with regard to Ukraine</w:t>
      </w:r>
      <w:r w:rsidRPr="007238A4">
        <w:rPr>
          <w:sz w:val="16"/>
        </w:rPr>
        <w:t>.</w:t>
      </w:r>
    </w:p>
    <w:p w14:paraId="29FEC0CC" w14:textId="6EA6BA85" w:rsidR="00BB20F8" w:rsidRPr="007238A4" w:rsidRDefault="00BB20F8" w:rsidP="00DC5A8F">
      <w:pPr>
        <w:pStyle w:val="Heading3"/>
        <w:rPr>
          <w:rFonts w:cs="Calibri"/>
        </w:rPr>
      </w:pPr>
      <w:r w:rsidRPr="007238A4">
        <w:rPr>
          <w:rFonts w:cs="Calibri"/>
        </w:rPr>
        <w:lastRenderedPageBreak/>
        <w:t>4</w:t>
      </w:r>
    </w:p>
    <w:p w14:paraId="615F5506" w14:textId="46A18E25" w:rsidR="00722316" w:rsidRPr="007238A4" w:rsidRDefault="00A764C1" w:rsidP="00A764C1">
      <w:pPr>
        <w:pStyle w:val="Heading4"/>
        <w:rPr>
          <w:rFonts w:cs="Calibri"/>
        </w:rPr>
      </w:pPr>
      <w:proofErr w:type="spellStart"/>
      <w:r w:rsidRPr="007238A4">
        <w:rPr>
          <w:rFonts w:cs="Calibri"/>
        </w:rPr>
        <w:t>Starlink</w:t>
      </w:r>
      <w:proofErr w:type="spellEnd"/>
      <w:r w:rsidRPr="007238A4">
        <w:rPr>
          <w:rFonts w:cs="Calibri"/>
        </w:rPr>
        <w:t xml:space="preserve"> is key to global internet access.</w:t>
      </w:r>
    </w:p>
    <w:p w14:paraId="21C81856" w14:textId="3B747F7D" w:rsidR="00722316" w:rsidRPr="007238A4" w:rsidRDefault="00722316" w:rsidP="00722316">
      <w:r w:rsidRPr="007238A4">
        <w:t xml:space="preserve">John </w:t>
      </w:r>
      <w:proofErr w:type="spellStart"/>
      <w:r w:rsidRPr="007238A4">
        <w:t>Koetsier</w:t>
      </w:r>
      <w:proofErr w:type="spellEnd"/>
      <w:r w:rsidRPr="007238A4">
        <w:t xml:space="preserve"> {journalist, analyst, author, and speaker}, 20 - ("Elon Musk’s 42,000 </w:t>
      </w:r>
      <w:proofErr w:type="spellStart"/>
      <w:r w:rsidRPr="007238A4">
        <w:t>StarLink</w:t>
      </w:r>
      <w:proofErr w:type="spellEnd"/>
      <w:r w:rsidRPr="007238A4">
        <w:t xml:space="preserve"> Satellites Could Just Save The World," Forbes, 1-9-2020, https://www.forbes.com/sites/johnkoetsier/2020/01/09/elon-musks-42000-starlink-satellites-could-just-save-the-world/?sh=85866264c2cd)//marlborough-wr/</w:t>
      </w:r>
    </w:p>
    <w:p w14:paraId="0C2856DB" w14:textId="27985C17" w:rsidR="00722316" w:rsidRPr="007238A4" w:rsidRDefault="00BB20F8" w:rsidP="00722316">
      <w:pPr>
        <w:ind w:left="720"/>
        <w:rPr>
          <w:sz w:val="12"/>
        </w:rPr>
      </w:pPr>
      <w:r w:rsidRPr="007238A4">
        <w:rPr>
          <w:sz w:val="12"/>
        </w:rPr>
        <w:t>Elon Musk’s</w:t>
      </w:r>
      <w:r w:rsidR="00722316" w:rsidRPr="007238A4">
        <w:rPr>
          <w:sz w:val="12"/>
        </w:rPr>
        <w:t xml:space="preserve"> </w:t>
      </w:r>
      <w:r w:rsidRPr="007238A4">
        <w:rPr>
          <w:sz w:val="12"/>
        </w:rPr>
        <w:t>other</w:t>
      </w:r>
      <w:r w:rsidR="00722316" w:rsidRPr="007238A4">
        <w:rPr>
          <w:sz w:val="12"/>
        </w:rPr>
        <w:t xml:space="preserve"> </w:t>
      </w:r>
      <w:r w:rsidRPr="007238A4">
        <w:rPr>
          <w:sz w:val="12"/>
        </w:rPr>
        <w:t xml:space="preserve">company, SpaceX, is building </w:t>
      </w:r>
      <w:proofErr w:type="spellStart"/>
      <w:r w:rsidRPr="007238A4">
        <w:rPr>
          <w:rStyle w:val="StyleUnderline"/>
        </w:rPr>
        <w:t>Starlink</w:t>
      </w:r>
      <w:proofErr w:type="spellEnd"/>
      <w:r w:rsidRPr="007238A4">
        <w:rPr>
          <w:sz w:val="12"/>
        </w:rPr>
        <w:t>, a global communications constellation that could approach a</w:t>
      </w:r>
      <w:r w:rsidR="00722316" w:rsidRPr="007238A4">
        <w:rPr>
          <w:sz w:val="12"/>
        </w:rPr>
        <w:t xml:space="preserve"> </w:t>
      </w:r>
      <w:hyperlink r:id="rId16" w:anchor="5d1ee85668a7" w:tgtFrame="_self" w:tooltip="https://www.forbes.com/sites/johnkoetsier/2019/12/20/apple-building-satellite-to-iphone-tech-spacex-launching-42000-satellites-2--2--/#5d1ee85668a7" w:history="1">
        <w:r w:rsidRPr="007238A4">
          <w:rPr>
            <w:rStyle w:val="Hyperlink"/>
            <w:sz w:val="12"/>
          </w:rPr>
          <w:t>staggering 42,000 satellites</w:t>
        </w:r>
      </w:hyperlink>
      <w:r w:rsidRPr="007238A4">
        <w:rPr>
          <w:sz w:val="12"/>
        </w:rPr>
        <w:t xml:space="preserve">. And it </w:t>
      </w:r>
      <w:r w:rsidRPr="007238A4">
        <w:rPr>
          <w:rStyle w:val="Emphasis"/>
        </w:rPr>
        <w:t>could be all that stands between us and a fragmented world</w:t>
      </w:r>
      <w:r w:rsidRPr="007238A4">
        <w:rPr>
          <w:sz w:val="12"/>
        </w:rPr>
        <w:t xml:space="preserve"> living in virtually — and actually — different realities.</w:t>
      </w:r>
      <w:r w:rsidR="00722316" w:rsidRPr="007238A4">
        <w:rPr>
          <w:sz w:val="12"/>
        </w:rPr>
        <w:t xml:space="preserve"> </w:t>
      </w:r>
      <w:r w:rsidRPr="007238A4">
        <w:rPr>
          <w:sz w:val="12"/>
        </w:rPr>
        <w:t>How?</w:t>
      </w:r>
      <w:r w:rsidR="00722316" w:rsidRPr="007238A4">
        <w:rPr>
          <w:sz w:val="12"/>
        </w:rPr>
        <w:t xml:space="preserve"> </w:t>
      </w:r>
      <w:r w:rsidRPr="007238A4">
        <w:rPr>
          <w:rStyle w:val="StyleUnderline"/>
        </w:rPr>
        <w:t>World War II can tell us the answer.</w:t>
      </w:r>
      <w:r w:rsidR="00722316" w:rsidRPr="007238A4">
        <w:rPr>
          <w:rStyle w:val="StyleUnderline"/>
        </w:rPr>
        <w:t xml:space="preserve"> </w:t>
      </w:r>
      <w:r w:rsidRPr="007238A4">
        <w:rPr>
          <w:sz w:val="12"/>
        </w:rPr>
        <w:t xml:space="preserve">In the early 1940s a tyrannical power using fake news, hate speech, military </w:t>
      </w:r>
      <w:proofErr w:type="gramStart"/>
      <w:r w:rsidRPr="007238A4">
        <w:rPr>
          <w:sz w:val="12"/>
        </w:rPr>
        <w:t>might</w:t>
      </w:r>
      <w:proofErr w:type="gramEnd"/>
      <w:r w:rsidRPr="007238A4">
        <w:rPr>
          <w:sz w:val="12"/>
        </w:rPr>
        <w:t xml:space="preserve"> and hegemonic power controlled most of Europe: </w:t>
      </w:r>
      <w:r w:rsidRPr="007238A4">
        <w:rPr>
          <w:rStyle w:val="StyleUnderline"/>
          <w:highlight w:val="green"/>
        </w:rPr>
        <w:t>the Nazis</w:t>
      </w:r>
      <w:r w:rsidRPr="007238A4">
        <w:rPr>
          <w:sz w:val="12"/>
        </w:rPr>
        <w:t xml:space="preserve">. They </w:t>
      </w:r>
      <w:r w:rsidRPr="007238A4">
        <w:rPr>
          <w:rStyle w:val="StyleUnderline"/>
          <w:highlight w:val="green"/>
        </w:rPr>
        <w:t>controlled</w:t>
      </w:r>
      <w:r w:rsidRPr="007238A4">
        <w:rPr>
          <w:rStyle w:val="StyleUnderline"/>
        </w:rPr>
        <w:t xml:space="preserve"> public life, </w:t>
      </w:r>
      <w:proofErr w:type="gramStart"/>
      <w:r w:rsidRPr="007238A4">
        <w:rPr>
          <w:rStyle w:val="StyleUnderline"/>
          <w:highlight w:val="green"/>
        </w:rPr>
        <w:t>news</w:t>
      </w:r>
      <w:proofErr w:type="gramEnd"/>
      <w:r w:rsidRPr="007238A4">
        <w:rPr>
          <w:rStyle w:val="StyleUnderline"/>
        </w:rPr>
        <w:t xml:space="preserve"> and local economies. Resistance groups dotted the European mainland, with one lifeline for non-official communication from free countries: radio.</w:t>
      </w:r>
      <w:r w:rsidR="00722316" w:rsidRPr="007238A4">
        <w:rPr>
          <w:rStyle w:val="StyleUnderline"/>
        </w:rPr>
        <w:t xml:space="preserve"> </w:t>
      </w:r>
      <w:r w:rsidRPr="007238A4">
        <w:rPr>
          <w:sz w:val="12"/>
        </w:rPr>
        <w:t>As such, radios were</w:t>
      </w:r>
      <w:r w:rsidR="00722316" w:rsidRPr="007238A4">
        <w:rPr>
          <w:sz w:val="12"/>
        </w:rPr>
        <w:t xml:space="preserve"> </w:t>
      </w:r>
      <w:hyperlink r:id="rId17" w:tgtFrame="_blank" w:tooltip="https://www.theholocaustexplained.org/life-in-nazi-occupied-europe/occupation-case-studies/" w:history="1">
        <w:r w:rsidRPr="007238A4">
          <w:rPr>
            <w:rStyle w:val="Hyperlink"/>
            <w:sz w:val="12"/>
          </w:rPr>
          <w:t>contraband</w:t>
        </w:r>
      </w:hyperlink>
      <w:r w:rsidR="00722316" w:rsidRPr="007238A4">
        <w:rPr>
          <w:sz w:val="12"/>
        </w:rPr>
        <w:t xml:space="preserve"> </w:t>
      </w:r>
      <w:r w:rsidRPr="007238A4">
        <w:rPr>
          <w:sz w:val="12"/>
        </w:rPr>
        <w:t xml:space="preserve">and confiscated. </w:t>
      </w:r>
      <w:r w:rsidRPr="007238A4">
        <w:rPr>
          <w:rStyle w:val="StyleUnderline"/>
          <w:highlight w:val="green"/>
        </w:rPr>
        <w:t>One of the activities the allies undertook</w:t>
      </w:r>
      <w:r w:rsidRPr="007238A4">
        <w:rPr>
          <w:rStyle w:val="StyleUnderline"/>
        </w:rPr>
        <w:t xml:space="preserve"> to support resistance fighters </w:t>
      </w:r>
      <w:r w:rsidRPr="007238A4">
        <w:rPr>
          <w:rStyle w:val="StyleUnderline"/>
          <w:highlight w:val="green"/>
        </w:rPr>
        <w:t>was shipping in radios for communication and outside news.</w:t>
      </w:r>
      <w:r w:rsidR="00722316" w:rsidRPr="007238A4">
        <w:rPr>
          <w:rStyle w:val="StyleUnderline"/>
        </w:rPr>
        <w:t xml:space="preserve"> </w:t>
      </w:r>
      <w:r w:rsidRPr="007238A4">
        <w:rPr>
          <w:sz w:val="12"/>
        </w:rPr>
        <w:t>Today, radios aren’t at risk of being confiscated.</w:t>
      </w:r>
      <w:r w:rsidR="00722316" w:rsidRPr="007238A4">
        <w:rPr>
          <w:sz w:val="12"/>
        </w:rPr>
        <w:t xml:space="preserve"> </w:t>
      </w:r>
      <w:r w:rsidRPr="007238A4">
        <w:rPr>
          <w:sz w:val="12"/>
        </w:rPr>
        <w:t xml:space="preserve">And as a cloud-delivered service, </w:t>
      </w:r>
      <w:r w:rsidRPr="007238A4">
        <w:rPr>
          <w:rStyle w:val="StyleUnderline"/>
        </w:rPr>
        <w:t>hijacking the internet happens largely out of public sight, in servers and routers that enable services like Netflix and the BBC and Facebook and Google.</w:t>
      </w:r>
      <w:r w:rsidR="00722316" w:rsidRPr="007238A4">
        <w:rPr>
          <w:sz w:val="12"/>
        </w:rPr>
        <w:t xml:space="preserve"> </w:t>
      </w:r>
      <w:r w:rsidRPr="007238A4">
        <w:rPr>
          <w:rStyle w:val="Emphasis"/>
          <w:highlight w:val="green"/>
        </w:rPr>
        <w:t>It’s called</w:t>
      </w:r>
      <w:r w:rsidR="00722316" w:rsidRPr="007238A4">
        <w:rPr>
          <w:rStyle w:val="Emphasis"/>
          <w:highlight w:val="green"/>
        </w:rPr>
        <w:t xml:space="preserve"> </w:t>
      </w:r>
      <w:hyperlink r:id="rId18" w:tgtFrame="_blank" w:tooltip="https://en.wikipedia.org/wiki/Splinternet" w:history="1">
        <w:r w:rsidRPr="007238A4">
          <w:rPr>
            <w:rStyle w:val="Emphasis"/>
            <w:highlight w:val="green"/>
          </w:rPr>
          <w:t>splinte</w:t>
        </w:r>
        <w:r w:rsidRPr="007238A4">
          <w:rPr>
            <w:rStyle w:val="Emphasis"/>
            <w:highlight w:val="green"/>
          </w:rPr>
          <w:t>r</w:t>
        </w:r>
        <w:r w:rsidRPr="007238A4">
          <w:rPr>
            <w:rStyle w:val="Emphasis"/>
            <w:highlight w:val="green"/>
          </w:rPr>
          <w:t>net</w:t>
        </w:r>
      </w:hyperlink>
      <w:r w:rsidRPr="007238A4">
        <w:rPr>
          <w:sz w:val="12"/>
        </w:rPr>
        <w:t xml:space="preserve">, and it’s </w:t>
      </w:r>
      <w:r w:rsidRPr="007238A4">
        <w:rPr>
          <w:rStyle w:val="StyleUnderline"/>
          <w:highlight w:val="green"/>
        </w:rPr>
        <w:t xml:space="preserve">the ongoing division of a worldwide interconnected internet into separate and isolatable fiefdoms, each of which can be </w:t>
      </w:r>
      <w:r w:rsidRPr="007238A4">
        <w:rPr>
          <w:rStyle w:val="Emphasis"/>
          <w:highlight w:val="green"/>
        </w:rPr>
        <w:t>controlled and managed</w:t>
      </w:r>
      <w:r w:rsidRPr="007238A4">
        <w:rPr>
          <w:rStyle w:val="StyleUnderline"/>
        </w:rPr>
        <w:t xml:space="preserve"> so that governing powers can control what their populations see.</w:t>
      </w:r>
      <w:r w:rsidR="00722316" w:rsidRPr="007238A4">
        <w:rPr>
          <w:rStyle w:val="StyleUnderline"/>
        </w:rPr>
        <w:t xml:space="preserve"> </w:t>
      </w:r>
      <w:r w:rsidRPr="007238A4">
        <w:rPr>
          <w:sz w:val="12"/>
        </w:rPr>
        <w:t xml:space="preserve">The Great Firewall of </w:t>
      </w:r>
      <w:r w:rsidRPr="007238A4">
        <w:rPr>
          <w:rStyle w:val="StyleUnderline"/>
          <w:highlight w:val="green"/>
        </w:rPr>
        <w:t>China</w:t>
      </w:r>
      <w:r w:rsidRPr="007238A4">
        <w:rPr>
          <w:sz w:val="12"/>
        </w:rPr>
        <w:t xml:space="preserve"> is the most well-known example, but </w:t>
      </w:r>
      <w:r w:rsidRPr="007238A4">
        <w:rPr>
          <w:rStyle w:val="StyleUnderline"/>
          <w:highlight w:val="green"/>
        </w:rPr>
        <w:t>Iran, Syria and Vietnam</w:t>
      </w:r>
      <w:r w:rsidRPr="007238A4">
        <w:rPr>
          <w:sz w:val="12"/>
        </w:rPr>
        <w:t xml:space="preserve"> also </w:t>
      </w:r>
      <w:r w:rsidRPr="007238A4">
        <w:rPr>
          <w:rStyle w:val="StyleUnderline"/>
          <w:highlight w:val="green"/>
        </w:rPr>
        <w:t>control significant portions of the internet</w:t>
      </w:r>
      <w:r w:rsidRPr="007238A4">
        <w:rPr>
          <w:rStyle w:val="StyleUnderline"/>
        </w:rPr>
        <w:t xml:space="preserve"> for their populations.</w:t>
      </w:r>
      <w:r w:rsidRPr="007238A4">
        <w:rPr>
          <w:sz w:val="12"/>
        </w:rPr>
        <w:t xml:space="preserve"> </w:t>
      </w:r>
      <w:r w:rsidRPr="007238A4">
        <w:rPr>
          <w:rStyle w:val="StyleUnderline"/>
          <w:highlight w:val="green"/>
        </w:rPr>
        <w:t>Russia just</w:t>
      </w:r>
      <w:r w:rsidR="00722316" w:rsidRPr="007238A4">
        <w:rPr>
          <w:rStyle w:val="StyleUnderline"/>
        </w:rPr>
        <w:t xml:space="preserve"> </w:t>
      </w:r>
      <w:hyperlink r:id="rId19" w:tgtFrame="_blank" w:tooltip="https://www.pcmag.com/news/371347/russia-is-about-to-disconnect-from-the-internet-what-that-m" w:history="1">
        <w:r w:rsidRPr="007238A4">
          <w:rPr>
            <w:rStyle w:val="StyleUnderline"/>
          </w:rPr>
          <w:t>completed technology</w:t>
        </w:r>
      </w:hyperlink>
      <w:r w:rsidR="00722316" w:rsidRPr="007238A4">
        <w:rPr>
          <w:rStyle w:val="StyleUnderline"/>
        </w:rPr>
        <w:t xml:space="preserve"> </w:t>
      </w:r>
      <w:r w:rsidRPr="007238A4">
        <w:rPr>
          <w:rStyle w:val="StyleUnderline"/>
        </w:rPr>
        <w:t xml:space="preserve">to </w:t>
      </w:r>
      <w:r w:rsidRPr="007238A4">
        <w:rPr>
          <w:rStyle w:val="StyleUnderline"/>
          <w:highlight w:val="green"/>
        </w:rPr>
        <w:t>wall off its</w:t>
      </w:r>
      <w:r w:rsidRPr="007238A4">
        <w:rPr>
          <w:rStyle w:val="StyleUnderline"/>
        </w:rPr>
        <w:t xml:space="preserve"> internal networks, servers and </w:t>
      </w:r>
      <w:r w:rsidRPr="007238A4">
        <w:rPr>
          <w:rStyle w:val="StyleUnderline"/>
          <w:highlight w:val="green"/>
        </w:rPr>
        <w:t>internet</w:t>
      </w:r>
      <w:r w:rsidRPr="007238A4">
        <w:rPr>
          <w:rStyle w:val="StyleUnderline"/>
        </w:rPr>
        <w:t xml:space="preserve"> users</w:t>
      </w:r>
      <w:r w:rsidRPr="007238A4">
        <w:rPr>
          <w:sz w:val="12"/>
        </w:rPr>
        <w:t xml:space="preserve"> from the wider internet. And </w:t>
      </w:r>
      <w:r w:rsidRPr="007238A4">
        <w:rPr>
          <w:rStyle w:val="StyleUnderline"/>
          <w:highlight w:val="green"/>
        </w:rPr>
        <w:t>India</w:t>
      </w:r>
      <w:r w:rsidRPr="007238A4">
        <w:rPr>
          <w:sz w:val="12"/>
        </w:rPr>
        <w:t xml:space="preserve">, </w:t>
      </w:r>
      <w:r w:rsidRPr="007238A4">
        <w:rPr>
          <w:rStyle w:val="StyleUnderline"/>
        </w:rPr>
        <w:t>in its attempt to control unrest</w:t>
      </w:r>
      <w:r w:rsidRPr="007238A4">
        <w:rPr>
          <w:sz w:val="12"/>
        </w:rPr>
        <w:t xml:space="preserve"> following its anti-Muslim citizenship law, has </w:t>
      </w:r>
      <w:r w:rsidRPr="007238A4">
        <w:rPr>
          <w:rStyle w:val="StyleUnderline"/>
        </w:rPr>
        <w:t>employed a particularly heavy-handed approach: simply</w:t>
      </w:r>
      <w:r w:rsidR="00722316" w:rsidRPr="007238A4">
        <w:rPr>
          <w:rStyle w:val="StyleUnderline"/>
        </w:rPr>
        <w:t xml:space="preserve"> </w:t>
      </w:r>
      <w:hyperlink r:id="rId20" w:tgtFrame="_blank" w:tooltip="https://www.tellerreport.com/news/2019-12-27---india--new-internet-outages--protesters-back-on-the-street-.ryrh4IhQyI.html" w:history="1">
        <w:r w:rsidRPr="007238A4">
          <w:rPr>
            <w:rStyle w:val="StyleUnderline"/>
            <w:highlight w:val="green"/>
          </w:rPr>
          <w:t>blocking</w:t>
        </w:r>
      </w:hyperlink>
      <w:r w:rsidR="00722316" w:rsidRPr="007238A4">
        <w:rPr>
          <w:rStyle w:val="StyleUnderline"/>
          <w:highlight w:val="green"/>
        </w:rPr>
        <w:t xml:space="preserve"> </w:t>
      </w:r>
      <w:r w:rsidRPr="007238A4">
        <w:rPr>
          <w:rStyle w:val="StyleUnderline"/>
          <w:highlight w:val="green"/>
        </w:rPr>
        <w:t>the internet entirely</w:t>
      </w:r>
      <w:r w:rsidRPr="007238A4">
        <w:rPr>
          <w:rStyle w:val="StyleUnderline"/>
        </w:rPr>
        <w:t>.</w:t>
      </w:r>
      <w:r w:rsidR="00722316" w:rsidRPr="007238A4">
        <w:rPr>
          <w:rStyle w:val="StyleUnderline"/>
        </w:rPr>
        <w:t xml:space="preserve"> </w:t>
      </w:r>
      <w:r w:rsidRPr="007238A4">
        <w:rPr>
          <w:sz w:val="12"/>
        </w:rPr>
        <w:t>(One unintended result: contractors in India can’t reach their employers in the U.S.)</w:t>
      </w:r>
      <w:r w:rsidR="00722316" w:rsidRPr="007238A4">
        <w:rPr>
          <w:sz w:val="12"/>
        </w:rPr>
        <w:t xml:space="preserve"> </w:t>
      </w:r>
      <w:r w:rsidRPr="007238A4">
        <w:rPr>
          <w:sz w:val="12"/>
        </w:rPr>
        <w:t xml:space="preserve">Another country, </w:t>
      </w:r>
      <w:r w:rsidRPr="007238A4">
        <w:rPr>
          <w:rStyle w:val="StyleUnderline"/>
        </w:rPr>
        <w:t>U</w:t>
      </w:r>
      <w:r w:rsidRPr="007238A4">
        <w:rPr>
          <w:sz w:val="12"/>
        </w:rPr>
        <w:t xml:space="preserve">nited </w:t>
      </w:r>
      <w:r w:rsidRPr="007238A4">
        <w:rPr>
          <w:rStyle w:val="StyleUnderline"/>
        </w:rPr>
        <w:t>A</w:t>
      </w:r>
      <w:r w:rsidRPr="007238A4">
        <w:rPr>
          <w:sz w:val="12"/>
        </w:rPr>
        <w:t xml:space="preserve">rab </w:t>
      </w:r>
      <w:r w:rsidRPr="007238A4">
        <w:rPr>
          <w:rStyle w:val="StyleUnderline"/>
        </w:rPr>
        <w:t>E</w:t>
      </w:r>
      <w:r w:rsidRPr="007238A4">
        <w:rPr>
          <w:sz w:val="12"/>
        </w:rPr>
        <w:t xml:space="preserve">mirates, </w:t>
      </w:r>
      <w:r w:rsidRPr="007238A4">
        <w:rPr>
          <w:rStyle w:val="StyleUnderline"/>
        </w:rPr>
        <w:t>took a different approach: outlawing all messengers</w:t>
      </w:r>
      <w:r w:rsidR="00722316" w:rsidRPr="007238A4">
        <w:rPr>
          <w:rStyle w:val="StyleUnderline"/>
        </w:rPr>
        <w:t xml:space="preserve"> </w:t>
      </w:r>
      <w:hyperlink r:id="rId21" w:anchor="5790934b7291" w:tgtFrame="_self" w:tooltip="https://www.forbes.com/sites/johnkoetsier/2019/12/23/top-50-social-app-in-usa-outed-as-spying-tool-for-united-arab-emirates-apple-and-google-delete-it/#5790934b7291" w:history="1">
        <w:r w:rsidRPr="007238A4">
          <w:rPr>
            <w:rStyle w:val="StyleUnderline"/>
          </w:rPr>
          <w:t>exc</w:t>
        </w:r>
        <w:r w:rsidRPr="007238A4">
          <w:rPr>
            <w:rStyle w:val="StyleUnderline"/>
          </w:rPr>
          <w:t>e</w:t>
        </w:r>
        <w:r w:rsidRPr="007238A4">
          <w:rPr>
            <w:rStyle w:val="StyleUnderline"/>
          </w:rPr>
          <w:t>pt one that it built</w:t>
        </w:r>
        <w:r w:rsidRPr="007238A4">
          <w:rPr>
            <w:rStyle w:val="StyleUnderline"/>
          </w:rPr>
          <w:t xml:space="preserve"> </w:t>
        </w:r>
        <w:r w:rsidRPr="007238A4">
          <w:rPr>
            <w:rStyle w:val="StyleUnderline"/>
          </w:rPr>
          <w:t xml:space="preserve">a digital backdoor into: </w:t>
        </w:r>
        <w:proofErr w:type="spellStart"/>
        <w:r w:rsidRPr="007238A4">
          <w:rPr>
            <w:rStyle w:val="StyleUnderline"/>
          </w:rPr>
          <w:t>Totok</w:t>
        </w:r>
        <w:proofErr w:type="spellEnd"/>
      </w:hyperlink>
      <w:r w:rsidRPr="007238A4">
        <w:rPr>
          <w:rStyle w:val="StyleUnderline"/>
        </w:rPr>
        <w:t>.</w:t>
      </w:r>
      <w:r w:rsidR="00722316" w:rsidRPr="007238A4">
        <w:rPr>
          <w:rStyle w:val="StyleUnderline"/>
        </w:rPr>
        <w:t xml:space="preserve"> </w:t>
      </w:r>
      <w:proofErr w:type="gramStart"/>
      <w:r w:rsidRPr="007238A4">
        <w:rPr>
          <w:sz w:val="12"/>
        </w:rPr>
        <w:t>However</w:t>
      </w:r>
      <w:proofErr w:type="gramEnd"/>
      <w:r w:rsidRPr="007238A4">
        <w:rPr>
          <w:sz w:val="12"/>
        </w:rPr>
        <w:t xml:space="preserve"> it happens, </w:t>
      </w:r>
      <w:r w:rsidRPr="007238A4">
        <w:rPr>
          <w:rStyle w:val="StyleUnderline"/>
          <w:highlight w:val="green"/>
        </w:rPr>
        <w:t>it allows governments to control what people see, read and hear from outside sources — and censor</w:t>
      </w:r>
      <w:r w:rsidRPr="007238A4">
        <w:rPr>
          <w:rStyle w:val="StyleUnderline"/>
        </w:rPr>
        <w:t xml:space="preserve"> what their own people say.</w:t>
      </w:r>
      <w:r w:rsidR="00722316" w:rsidRPr="007238A4">
        <w:rPr>
          <w:rStyle w:val="StyleUnderline"/>
        </w:rPr>
        <w:t xml:space="preserve"> </w:t>
      </w:r>
      <w:proofErr w:type="spellStart"/>
      <w:r w:rsidRPr="007238A4">
        <w:rPr>
          <w:rStyle w:val="Emphasis"/>
          <w:highlight w:val="green"/>
        </w:rPr>
        <w:t>Starlink</w:t>
      </w:r>
      <w:proofErr w:type="spellEnd"/>
      <w:r w:rsidRPr="007238A4">
        <w:rPr>
          <w:rStyle w:val="Emphasis"/>
          <w:highlight w:val="green"/>
        </w:rPr>
        <w:t xml:space="preserve"> can change all of that.</w:t>
      </w:r>
      <w:r w:rsidR="00722316" w:rsidRPr="007238A4">
        <w:rPr>
          <w:rStyle w:val="Emphasis"/>
        </w:rPr>
        <w:t xml:space="preserve"> </w:t>
      </w:r>
      <w:r w:rsidRPr="007238A4">
        <w:rPr>
          <w:sz w:val="12"/>
        </w:rPr>
        <w:t>Elon Musk recently revealed</w:t>
      </w:r>
      <w:r w:rsidR="00722316" w:rsidRPr="007238A4">
        <w:rPr>
          <w:sz w:val="12"/>
        </w:rPr>
        <w:t xml:space="preserve"> </w:t>
      </w:r>
      <w:hyperlink r:id="rId22" w:tgtFrame="_blank" w:tooltip="https://twitter.com/elonmusk/status/1214548764054216704?ref_src=twsrc%5Etfw%7Ctwcamp%5Etweetembed%7Ctwterm%5E1214548764054216704&amp;ref_url=https%3A%2F%2Fwww.digitaltrends.com%2Fcool-tech%2Felon-musk-reveals-what-youll-need-to-connect-to-his-internet-satellites%2F" w:history="1">
        <w:r w:rsidRPr="007238A4">
          <w:rPr>
            <w:rStyle w:val="Hyperlink"/>
            <w:sz w:val="12"/>
          </w:rPr>
          <w:t>details</w:t>
        </w:r>
      </w:hyperlink>
      <w:r w:rsidR="00722316" w:rsidRPr="007238A4">
        <w:rPr>
          <w:sz w:val="12"/>
        </w:rPr>
        <w:t xml:space="preserve"> </w:t>
      </w:r>
      <w:r w:rsidRPr="007238A4">
        <w:rPr>
          <w:sz w:val="12"/>
        </w:rPr>
        <w:t xml:space="preserve">about how people will access </w:t>
      </w:r>
      <w:proofErr w:type="spellStart"/>
      <w:r w:rsidRPr="007238A4">
        <w:rPr>
          <w:sz w:val="12"/>
        </w:rPr>
        <w:t>StarLink</w:t>
      </w:r>
      <w:proofErr w:type="spellEnd"/>
      <w:r w:rsidRPr="007238A4">
        <w:rPr>
          <w:sz w:val="12"/>
        </w:rPr>
        <w:t xml:space="preserve">. It will be incredibly simple, and </w:t>
      </w:r>
      <w:r w:rsidRPr="007238A4">
        <w:rPr>
          <w:rStyle w:val="StyleUnderline"/>
          <w:highlight w:val="green"/>
        </w:rPr>
        <w:t>it will enable access to</w:t>
      </w:r>
      <w:r w:rsidRPr="007238A4">
        <w:rPr>
          <w:rStyle w:val="StyleUnderline"/>
        </w:rPr>
        <w:t xml:space="preserve"> the relatively </w:t>
      </w:r>
      <w:r w:rsidRPr="007238A4">
        <w:rPr>
          <w:rStyle w:val="StyleUnderline"/>
          <w:highlight w:val="green"/>
        </w:rPr>
        <w:t>free global internet from anywhere on the planet</w:t>
      </w:r>
      <w:r w:rsidRPr="007238A4">
        <w:rPr>
          <w:sz w:val="12"/>
        </w:rPr>
        <w:t>.</w:t>
      </w:r>
      <w:r w:rsidR="00722316" w:rsidRPr="007238A4">
        <w:rPr>
          <w:sz w:val="12"/>
        </w:rPr>
        <w:t xml:space="preserve"> What that means is that </w:t>
      </w:r>
      <w:r w:rsidR="00722316" w:rsidRPr="007238A4">
        <w:rPr>
          <w:rStyle w:val="Emphasis"/>
        </w:rPr>
        <w:t>anyone can access the internet from anywhere.</w:t>
      </w:r>
      <w:r w:rsidR="00722316" w:rsidRPr="007238A4">
        <w:rPr>
          <w:sz w:val="12"/>
        </w:rPr>
        <w:t xml:space="preserve"> </w:t>
      </w:r>
      <w:r w:rsidR="00722316" w:rsidRPr="007238A4">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00722316" w:rsidRPr="007238A4">
        <w:rPr>
          <w:sz w:val="12"/>
        </w:rPr>
        <w:t xml:space="preserve">Of course, </w:t>
      </w:r>
      <w:r w:rsidR="00722316" w:rsidRPr="007238A4">
        <w:rPr>
          <w:rStyle w:val="StyleUnderline"/>
          <w:highlight w:val="green"/>
        </w:rPr>
        <w:t xml:space="preserve">governments will make the </w:t>
      </w:r>
      <w:proofErr w:type="spellStart"/>
      <w:r w:rsidR="00722316" w:rsidRPr="007238A4">
        <w:rPr>
          <w:rStyle w:val="StyleUnderline"/>
          <w:highlight w:val="green"/>
        </w:rPr>
        <w:t>Starlink</w:t>
      </w:r>
      <w:proofErr w:type="spellEnd"/>
      <w:r w:rsidR="00722316" w:rsidRPr="007238A4">
        <w:rPr>
          <w:rStyle w:val="StyleUnderline"/>
          <w:highlight w:val="green"/>
        </w:rPr>
        <w:t xml:space="preserve"> Terminal illegal.</w:t>
      </w:r>
      <w:r w:rsidR="00722316" w:rsidRPr="007238A4">
        <w:rPr>
          <w:sz w:val="12"/>
        </w:rPr>
        <w:t xml:space="preserve"> But </w:t>
      </w:r>
      <w:r w:rsidR="00722316" w:rsidRPr="007238A4">
        <w:rPr>
          <w:rStyle w:val="Emphasis"/>
          <w:highlight w:val="green"/>
        </w:rPr>
        <w:t xml:space="preserve">that </w:t>
      </w:r>
      <w:proofErr w:type="gramStart"/>
      <w:r w:rsidR="00722316" w:rsidRPr="007238A4">
        <w:rPr>
          <w:rStyle w:val="Emphasis"/>
          <w:highlight w:val="green"/>
        </w:rPr>
        <w:t>in itself will</w:t>
      </w:r>
      <w:proofErr w:type="gramEnd"/>
      <w:r w:rsidR="00722316" w:rsidRPr="007238A4">
        <w:rPr>
          <w:rStyle w:val="Emphasis"/>
          <w:highlight w:val="green"/>
        </w:rPr>
        <w:t xml:space="preserve"> be a victory. </w:t>
      </w:r>
      <w:r w:rsidR="00722316" w:rsidRPr="007238A4">
        <w:rPr>
          <w:rStyle w:val="StyleUnderline"/>
          <w:highlight w:val="green"/>
        </w:rPr>
        <w:t>Censorship works best when it is invisible</w:t>
      </w:r>
      <w:r w:rsidR="00722316" w:rsidRPr="007238A4">
        <w:rPr>
          <w:sz w:val="12"/>
        </w:rPr>
        <w:t>: when people don’t even know that there is alternate information, other understandings of reality. (</w:t>
      </w:r>
      <w:r w:rsidR="00722316" w:rsidRPr="007238A4">
        <w:rPr>
          <w:rStyle w:val="StyleUnderline"/>
        </w:rPr>
        <w:t>Chinese teenage exchange students at a relative’s house last year</w:t>
      </w:r>
      <w:r w:rsidR="00722316" w:rsidRPr="007238A4">
        <w:rPr>
          <w:sz w:val="12"/>
        </w:rPr>
        <w:t xml:space="preserve">, for example, </w:t>
      </w:r>
      <w:r w:rsidR="00722316" w:rsidRPr="007238A4">
        <w:rPr>
          <w:rStyle w:val="StyleUnderline"/>
        </w:rPr>
        <w:t>had never heard of Tiananmen Square</w:t>
      </w:r>
      <w:r w:rsidR="00722316" w:rsidRPr="007238A4">
        <w:rPr>
          <w:sz w:val="12"/>
        </w:rPr>
        <w:t xml:space="preserve">, and refused to believe stories that, they felt, painted China in a negative light.) But </w:t>
      </w:r>
      <w:r w:rsidR="00722316" w:rsidRPr="007238A4">
        <w:rPr>
          <w:rStyle w:val="StyleUnderline"/>
          <w:highlight w:val="green"/>
        </w:rPr>
        <w:t>when a device to connect to the outside world becomes contraband,</w:t>
      </w:r>
      <w:r w:rsidR="00722316" w:rsidRPr="007238A4">
        <w:rPr>
          <w:sz w:val="12"/>
        </w:rPr>
        <w:t xml:space="preserve"> the glass walls become opaque. </w:t>
      </w:r>
      <w:r w:rsidR="00722316" w:rsidRPr="007238A4">
        <w:rPr>
          <w:rStyle w:val="StyleUnderline"/>
          <w:highlight w:val="green"/>
        </w:rPr>
        <w:t>People realize that walls have been erected to prevent them from seeing other opinions.</w:t>
      </w:r>
      <w:r w:rsidR="00722316" w:rsidRPr="007238A4">
        <w:rPr>
          <w:rStyle w:val="StyleUnderline"/>
        </w:rPr>
        <w:t xml:space="preserve"> </w:t>
      </w:r>
      <w:r w:rsidR="00722316" w:rsidRPr="007238A4">
        <w:rPr>
          <w:sz w:val="12"/>
        </w:rPr>
        <w:t xml:space="preserve">And that is at least one step to </w:t>
      </w:r>
      <w:r w:rsidR="00722316" w:rsidRPr="007238A4">
        <w:rPr>
          <w:rStyle w:val="Emphasis"/>
          <w:highlight w:val="green"/>
        </w:rPr>
        <w:t xml:space="preserve">maintaining a free, </w:t>
      </w:r>
      <w:proofErr w:type="gramStart"/>
      <w:r w:rsidR="00722316" w:rsidRPr="007238A4">
        <w:rPr>
          <w:rStyle w:val="Emphasis"/>
          <w:highlight w:val="green"/>
        </w:rPr>
        <w:t>open</w:t>
      </w:r>
      <w:proofErr w:type="gramEnd"/>
      <w:r w:rsidR="00722316" w:rsidRPr="007238A4">
        <w:rPr>
          <w:rStyle w:val="Emphasis"/>
          <w:highlight w:val="green"/>
        </w:rPr>
        <w:t xml:space="preserve"> and accessible internet globally</w:t>
      </w:r>
      <w:r w:rsidR="00722316" w:rsidRPr="007238A4">
        <w:rPr>
          <w:sz w:val="12"/>
        </w:rPr>
        <w:t xml:space="preserve">, which </w:t>
      </w:r>
      <w:r w:rsidR="00722316" w:rsidRPr="007238A4">
        <w:rPr>
          <w:rStyle w:val="Emphasis"/>
          <w:highlight w:val="green"/>
        </w:rPr>
        <w:t>should help combat fake news, propaganda and information deprivation aimed at controlling populations.</w:t>
      </w:r>
      <w:r w:rsidR="00722316" w:rsidRPr="007238A4">
        <w:rPr>
          <w:sz w:val="12"/>
        </w:rPr>
        <w:t xml:space="preserve"> And it’s a step towards making the splinternet harder to achieve. 1,000 satellites will be enough to enable basic service, Musk has said. SpaceX just </w:t>
      </w:r>
      <w:hyperlink r:id="rId23" w:tgtFrame="_blank" w:tooltip="https://www.digitaltrends.com/cool-tech/spacex-launches-60-more-starlink-satellites-amid-astronomer-concerns/" w:history="1">
        <w:r w:rsidR="00722316" w:rsidRPr="007238A4">
          <w:rPr>
            <w:rStyle w:val="Hyperlink"/>
            <w:sz w:val="12"/>
          </w:rPr>
          <w:t>launched</w:t>
        </w:r>
      </w:hyperlink>
      <w:r w:rsidR="00722316" w:rsidRPr="007238A4">
        <w:rPr>
          <w:sz w:val="12"/>
        </w:rPr>
        <w:t xml:space="preserve"> a third batch of 60 satellites, and is expected to continue launching that many </w:t>
      </w:r>
      <w:hyperlink r:id="rId24" w:tgtFrame="_blank" w:tooltip="https://www.spaceitbridge.com/spacex-starlink-launch-targeted-for-november-11-will-questions-be-answered.htm" w:history="1">
        <w:r w:rsidR="00722316" w:rsidRPr="007238A4">
          <w:rPr>
            <w:rStyle w:val="Hyperlink"/>
            <w:sz w:val="12"/>
          </w:rPr>
          <w:t>every two weeks</w:t>
        </w:r>
      </w:hyperlink>
      <w:r w:rsidR="00722316" w:rsidRPr="007238A4">
        <w:rPr>
          <w:sz w:val="12"/>
        </w:rPr>
        <w:t xml:space="preserve"> through the rest of 2020.</w:t>
      </w:r>
    </w:p>
    <w:p w14:paraId="0211870A" w14:textId="1F4F81FC" w:rsidR="007238A4" w:rsidRPr="007238A4" w:rsidRDefault="007238A4" w:rsidP="007238A4">
      <w:pPr>
        <w:pStyle w:val="Heading4"/>
        <w:rPr>
          <w:rFonts w:cs="Calibri"/>
        </w:rPr>
      </w:pPr>
      <w:r w:rsidRPr="007238A4">
        <w:rPr>
          <w:rFonts w:cs="Calibri"/>
        </w:rPr>
        <w:lastRenderedPageBreak/>
        <w:t xml:space="preserve">Free internet is </w:t>
      </w:r>
      <w:r w:rsidR="00540470">
        <w:rPr>
          <w:rFonts w:cs="Calibri"/>
        </w:rPr>
        <w:t>crucial</w:t>
      </w:r>
      <w:r w:rsidRPr="007238A4">
        <w:rPr>
          <w:rFonts w:cs="Calibri"/>
        </w:rPr>
        <w:t xml:space="preserve"> </w:t>
      </w:r>
      <w:r w:rsidR="00540470">
        <w:rPr>
          <w:rFonts w:cs="Calibri"/>
        </w:rPr>
        <w:t>to</w:t>
      </w:r>
      <w:r w:rsidRPr="007238A4">
        <w:rPr>
          <w:rFonts w:cs="Calibri"/>
        </w:rPr>
        <w:t xml:space="preserve"> the promotion of democracy. </w:t>
      </w:r>
      <w:proofErr w:type="spellStart"/>
      <w:r w:rsidRPr="007238A4">
        <w:rPr>
          <w:rFonts w:cs="Calibri"/>
        </w:rPr>
        <w:t>Pirannejad</w:t>
      </w:r>
      <w:proofErr w:type="spellEnd"/>
      <w:r w:rsidRPr="007238A4">
        <w:rPr>
          <w:rFonts w:cs="Calibri"/>
        </w:rPr>
        <w:t xml:space="preserve"> 17:</w:t>
      </w:r>
    </w:p>
    <w:p w14:paraId="2B72D65B" w14:textId="0CBF2265" w:rsidR="00BB20F8" w:rsidRPr="007238A4" w:rsidRDefault="007238A4" w:rsidP="00BB20F8">
      <w:r w:rsidRPr="007238A4">
        <w:t xml:space="preserve">Ali </w:t>
      </w:r>
      <w:proofErr w:type="spellStart"/>
      <w:r w:rsidRPr="007238A4">
        <w:t>Pirannejad</w:t>
      </w:r>
      <w:proofErr w:type="spellEnd"/>
      <w:r w:rsidRPr="007238A4">
        <w:t xml:space="preserve"> {Department of Public Administration, University of Tehran, Tehran, Iran; Faculty of Technology, Policy and Management, Delft University of Technology, Delft, Netherlands</w:t>
      </w:r>
      <w:proofErr w:type="gramStart"/>
      <w:r w:rsidRPr="007238A4">
        <w:t>, }</w:t>
      </w:r>
      <w:proofErr w:type="gramEnd"/>
      <w:r w:rsidRPr="007238A4">
        <w:t xml:space="preserve">, 17 - ("Can the internet promote democracy? A cross-country study based on dynamic panel data models," Taylor &amp;amp; Francis, 4-1-2017, </w:t>
      </w:r>
      <w:hyperlink r:id="rId25" w:history="1">
        <w:r w:rsidRPr="007238A4">
          <w:rPr>
            <w:rStyle w:val="Hyperlink"/>
          </w:rPr>
          <w:t>https://www.tandfonline.com/doi/abs/10.1080/02681102.2017.1289889?journalCode=titd20)//marlborough-wr/</w:t>
        </w:r>
      </w:hyperlink>
    </w:p>
    <w:p w14:paraId="16F855C8" w14:textId="77777777" w:rsidR="007238A4" w:rsidRPr="007238A4" w:rsidRDefault="007238A4" w:rsidP="007238A4">
      <w:pPr>
        <w:ind w:left="720"/>
        <w:rPr>
          <w:sz w:val="12"/>
        </w:rPr>
      </w:pPr>
      <w:r w:rsidRPr="007238A4">
        <w:rPr>
          <w:sz w:val="12"/>
        </w:rPr>
        <w:t>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RPr="007238A4">
        <w:rPr>
          <w:sz w:val="12"/>
          <w:highlight w:val="green"/>
        </w:rPr>
        <w:t xml:space="preserve">. </w:t>
      </w:r>
      <w:r w:rsidRPr="007238A4">
        <w:rPr>
          <w:rStyle w:val="StyleUnderline"/>
          <w:highlight w:val="green"/>
        </w:rPr>
        <w:t>This study attempts to examine the effect of</w:t>
      </w:r>
      <w:r w:rsidRPr="007238A4">
        <w:rPr>
          <w:rStyle w:val="StyleUnderline"/>
        </w:rPr>
        <w:t xml:space="preserve"> </w:t>
      </w:r>
      <w:r w:rsidRPr="007238A4">
        <w:rPr>
          <w:rStyle w:val="StyleUnderline"/>
          <w:highlight w:val="green"/>
        </w:rPr>
        <w:t>Internet extension on democracy promotion by using a panel consisting of 122 countries</w:t>
      </w:r>
      <w:r w:rsidRPr="007238A4">
        <w:rPr>
          <w:sz w:val="12"/>
        </w:rPr>
        <w:t xml:space="preserve"> covering the period </w:t>
      </w:r>
      <w:r w:rsidRPr="007238A4">
        <w:rPr>
          <w:rStyle w:val="StyleUnderline"/>
          <w:highlight w:val="green"/>
        </w:rPr>
        <w:t>from</w:t>
      </w:r>
      <w:r w:rsidRPr="007238A4">
        <w:rPr>
          <w:sz w:val="12"/>
        </w:rPr>
        <w:t xml:space="preserve"> the year </w:t>
      </w:r>
      <w:r w:rsidRPr="007238A4">
        <w:rPr>
          <w:rStyle w:val="StyleUnderline"/>
          <w:highlight w:val="green"/>
        </w:rPr>
        <w:t>2000 to 2014.</w:t>
      </w:r>
      <w:r w:rsidRPr="007238A4">
        <w:rPr>
          <w:sz w:val="12"/>
        </w:rPr>
        <w:t xml:space="preserve"> </w:t>
      </w:r>
      <w:proofErr w:type="gramStart"/>
      <w:r w:rsidRPr="007238A4">
        <w:rPr>
          <w:sz w:val="12"/>
        </w:rPr>
        <w:t>In order to</w:t>
      </w:r>
      <w:proofErr w:type="gramEnd"/>
      <w:r w:rsidRPr="007238A4">
        <w:rPr>
          <w:sz w:val="12"/>
        </w:rPr>
        <w:t xml:space="preserve"> estimate the effect, and also to deal with the endogeneity and autocorrelation problems, the dynamic panel data models are employed in the study. The results of estimation models indicate that </w:t>
      </w:r>
      <w:r w:rsidRPr="007238A4">
        <w:rPr>
          <w:rStyle w:val="Emphasis"/>
          <w:highlight w:val="green"/>
        </w:rPr>
        <w:t>Internet extension has a significantly positive effect on democracy promotion</w:t>
      </w:r>
      <w:r w:rsidRPr="007238A4">
        <w:rPr>
          <w:sz w:val="12"/>
        </w:rPr>
        <w:t xml:space="preserve"> during the period. In the end, some ideas for further research are presented.</w:t>
      </w:r>
    </w:p>
    <w:p w14:paraId="3CA4E92C" w14:textId="76E7FA02" w:rsidR="007238A4" w:rsidRPr="007238A4" w:rsidRDefault="007238A4" w:rsidP="007238A4">
      <w:pPr>
        <w:pStyle w:val="Heading4"/>
        <w:rPr>
          <w:rFonts w:cs="Calibri"/>
        </w:rPr>
      </w:pPr>
      <w:r w:rsidRPr="007238A4">
        <w:rPr>
          <w:rFonts w:cs="Calibri"/>
        </w:rPr>
        <w:t>Democracy Promotion is key to prevent great power war</w:t>
      </w:r>
      <w:r w:rsidR="00F462D5">
        <w:rPr>
          <w:rFonts w:cs="Calibri"/>
        </w:rPr>
        <w:t xml:space="preserve"> – we’re on the brink</w:t>
      </w:r>
      <w:r w:rsidRPr="007238A4">
        <w:rPr>
          <w:rFonts w:cs="Calibri"/>
        </w:rPr>
        <w:t>.</w:t>
      </w:r>
    </w:p>
    <w:p w14:paraId="1D921793" w14:textId="77777777" w:rsidR="007238A4" w:rsidRPr="007238A4" w:rsidRDefault="007238A4" w:rsidP="007238A4">
      <w:r w:rsidRPr="007238A4">
        <w:rPr>
          <w:rStyle w:val="Style13ptBold"/>
        </w:rPr>
        <w:t>Gat 11</w:t>
      </w:r>
      <w:r w:rsidRPr="007238A4">
        <w:t xml:space="preserve"> (Azar- the </w:t>
      </w:r>
      <w:proofErr w:type="spellStart"/>
      <w:r w:rsidRPr="007238A4">
        <w:t>Ezer</w:t>
      </w:r>
      <w:proofErr w:type="spellEnd"/>
      <w:r w:rsidRPr="007238A4">
        <w:t xml:space="preserve"> </w:t>
      </w:r>
      <w:proofErr w:type="spellStart"/>
      <w:r w:rsidRPr="007238A4">
        <w:t>Weizman</w:t>
      </w:r>
      <w:proofErr w:type="spellEnd"/>
      <w:r w:rsidRPr="007238A4">
        <w:t xml:space="preserve"> Professor of National Security at Tel Aviv University, 2011, “The Changing Character of War,” in The Changing Character of War, ed. Hew Strachan and </w:t>
      </w:r>
      <w:proofErr w:type="spellStart"/>
      <w:r w:rsidRPr="007238A4">
        <w:t>Sibylle</w:t>
      </w:r>
      <w:proofErr w:type="spellEnd"/>
      <w:r w:rsidRPr="007238A4">
        <w:t xml:space="preserve"> </w:t>
      </w:r>
      <w:proofErr w:type="spellStart"/>
      <w:r w:rsidRPr="007238A4">
        <w:t>Scheipers</w:t>
      </w:r>
      <w:proofErr w:type="spellEnd"/>
      <w:r w:rsidRPr="007238A4">
        <w:t>, p. 30-32)</w:t>
      </w:r>
    </w:p>
    <w:p w14:paraId="089F2D09" w14:textId="77777777" w:rsidR="007238A4" w:rsidRPr="007238A4" w:rsidRDefault="007238A4" w:rsidP="007238A4">
      <w:pPr>
        <w:pStyle w:val="cardtext"/>
        <w:ind w:left="720"/>
        <w:rPr>
          <w:rFonts w:ascii="Calibri" w:hAnsi="Calibri" w:cs="Calibri"/>
          <w:sz w:val="16"/>
        </w:rPr>
      </w:pPr>
      <w:r w:rsidRPr="007238A4">
        <w:rPr>
          <w:rFonts w:ascii="Calibri" w:hAnsi="Calibri" w:cs="Calibri"/>
          <w:sz w:val="16"/>
        </w:rPr>
        <w:t xml:space="preserve">Since 1945, </w:t>
      </w:r>
      <w:r w:rsidRPr="007238A4">
        <w:rPr>
          <w:rStyle w:val="StyleUnderline"/>
          <w:rFonts w:ascii="Calibri" w:hAnsi="Calibri" w:cs="Calibri"/>
        </w:rPr>
        <w:t>the decline of major great power war has deepened</w:t>
      </w:r>
      <w:r w:rsidRPr="007238A4">
        <w:rPr>
          <w:rFonts w:ascii="Calibri" w:hAnsi="Calibri" w:cs="Calibri"/>
          <w:sz w:val="16"/>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w:t>
      </w:r>
      <w:proofErr w:type="spellStart"/>
      <w:r w:rsidRPr="007238A4">
        <w:rPr>
          <w:rFonts w:ascii="Calibri" w:hAnsi="Calibri" w:cs="Calibri"/>
          <w:sz w:val="16"/>
        </w:rPr>
        <w:t>centre</w:t>
      </w:r>
      <w:proofErr w:type="spellEnd"/>
      <w:r w:rsidRPr="007238A4">
        <w:rPr>
          <w:rFonts w:ascii="Calibri" w:hAnsi="Calibri" w:cs="Calibri"/>
          <w:sz w:val="16"/>
        </w:rPr>
        <w:t xml:space="preserve"> of gravity has shifted radically. The modernized, economically developed parts of the world constitute a ‘zone of peace’. </w:t>
      </w:r>
      <w:r w:rsidRPr="007238A4">
        <w:rPr>
          <w:rStyle w:val="StyleUnderline"/>
          <w:rFonts w:ascii="Calibri" w:hAnsi="Calibri" w:cs="Calibri"/>
        </w:rPr>
        <w:t>War now seems to be conﬁned to the less-developed parts of the globe, the world’s ‘zone of war’,</w:t>
      </w:r>
      <w:r w:rsidRPr="007238A4">
        <w:rPr>
          <w:rFonts w:ascii="Calibri" w:hAnsi="Calibri" w:cs="Calibri"/>
          <w:sz w:val="16"/>
        </w:rPr>
        <w:t xml:space="preserve"> </w:t>
      </w:r>
      <w:r w:rsidRPr="007238A4">
        <w:rPr>
          <w:rStyle w:val="StyleUnderline"/>
          <w:rFonts w:ascii="Calibri" w:hAnsi="Calibri" w:cs="Calibri"/>
        </w:rPr>
        <w:t>where countries that have</w:t>
      </w:r>
      <w:r w:rsidRPr="007238A4">
        <w:rPr>
          <w:rFonts w:ascii="Calibri" w:hAnsi="Calibri" w:cs="Calibri"/>
          <w:sz w:val="16"/>
        </w:rPr>
        <w:t xml:space="preserve"> so far </w:t>
      </w:r>
      <w:r w:rsidRPr="007238A4">
        <w:rPr>
          <w:rStyle w:val="StyleUnderline"/>
          <w:rFonts w:ascii="Calibri" w:hAnsi="Calibri" w:cs="Calibri"/>
        </w:rPr>
        <w:t>failed to embrace modernization and its pacifying spin-off effects continue to be engaged in wars</w:t>
      </w:r>
      <w:r w:rsidRPr="007238A4">
        <w:rPr>
          <w:rFonts w:ascii="Calibri" w:hAnsi="Calibri" w:cs="Calibri"/>
          <w:sz w:val="16"/>
        </w:rPr>
        <w:t xml:space="preserve"> among themselves, as well as with developed countries.</w:t>
      </w:r>
      <w:r w:rsidRPr="007238A4">
        <w:rPr>
          <w:rFonts w:ascii="Calibri" w:hAnsi="Calibri" w:cs="Calibri"/>
          <w:sz w:val="12"/>
        </w:rPr>
        <w:t>¶</w:t>
      </w:r>
      <w:r w:rsidRPr="007238A4">
        <w:rPr>
          <w:rFonts w:ascii="Calibri" w:hAnsi="Calibri" w:cs="Calibri"/>
          <w:sz w:val="16"/>
        </w:rPr>
        <w:t xml:space="preserve"> While the trend is very real, </w:t>
      </w:r>
      <w:r w:rsidRPr="007238A4">
        <w:rPr>
          <w:rStyle w:val="StyleUnderline"/>
          <w:rFonts w:ascii="Calibri" w:hAnsi="Calibri" w:cs="Calibri"/>
        </w:rPr>
        <w:t>one wonders if the</w:t>
      </w:r>
      <w:r w:rsidRPr="007238A4">
        <w:rPr>
          <w:rFonts w:ascii="Calibri" w:hAnsi="Calibri" w:cs="Calibri"/>
          <w:sz w:val="16"/>
        </w:rPr>
        <w:t xml:space="preserve"> near </w:t>
      </w:r>
      <w:r w:rsidRPr="007238A4">
        <w:rPr>
          <w:rStyle w:val="StyleUnderline"/>
          <w:rFonts w:ascii="Calibri" w:hAnsi="Calibri" w:cs="Calibri"/>
        </w:rPr>
        <w:t>disappearance of armed conﬂict within the developed world is likely to</w:t>
      </w:r>
      <w:r w:rsidRPr="007238A4">
        <w:rPr>
          <w:rFonts w:ascii="Calibri" w:hAnsi="Calibri" w:cs="Calibri"/>
          <w:sz w:val="16"/>
        </w:rPr>
        <w:t xml:space="preserve"> </w:t>
      </w:r>
      <w:r w:rsidRPr="007238A4">
        <w:rPr>
          <w:rStyle w:val="Emphasis"/>
        </w:rPr>
        <w:t>remain as stark</w:t>
      </w:r>
      <w:r w:rsidRPr="007238A4">
        <w:rPr>
          <w:rFonts w:ascii="Calibri" w:hAnsi="Calibri" w:cs="Calibri"/>
          <w:sz w:val="16"/>
        </w:rPr>
        <w:t xml:space="preserve"> </w:t>
      </w:r>
      <w:r w:rsidRPr="007238A4">
        <w:rPr>
          <w:rStyle w:val="StyleUnderline"/>
          <w:rFonts w:ascii="Calibri" w:hAnsi="Calibri" w:cs="Calibri"/>
        </w:rPr>
        <w:t>as it has been since the collapse of communism</w:t>
      </w:r>
      <w:r w:rsidRPr="007238A4">
        <w:rPr>
          <w:rFonts w:ascii="Calibri" w:hAnsi="Calibri" w:cs="Calibri"/>
          <w:sz w:val="16"/>
        </w:rPr>
        <w:t xml:space="preserve">. </w:t>
      </w:r>
      <w:r w:rsidRPr="007238A4">
        <w:rPr>
          <w:rStyle w:val="StyleUnderline"/>
          <w:rFonts w:ascii="Calibri" w:hAnsi="Calibri" w:cs="Calibri"/>
          <w:highlight w:val="green"/>
        </w:rPr>
        <w:t>The post-Cold War moment</w:t>
      </w:r>
      <w:r w:rsidRPr="007238A4">
        <w:rPr>
          <w:rFonts w:ascii="Calibri" w:hAnsi="Calibri" w:cs="Calibri"/>
          <w:sz w:val="16"/>
        </w:rPr>
        <w:t xml:space="preserve"> may turn out to </w:t>
      </w:r>
      <w:r w:rsidRPr="007238A4">
        <w:rPr>
          <w:rStyle w:val="StyleUnderline"/>
          <w:rFonts w:ascii="Calibri" w:hAnsi="Calibri" w:cs="Calibri"/>
          <w:highlight w:val="green"/>
        </w:rPr>
        <w:t>be</w:t>
      </w:r>
      <w:r w:rsidRPr="007238A4">
        <w:rPr>
          <w:rFonts w:ascii="Calibri" w:hAnsi="Calibri" w:cs="Calibri"/>
          <w:sz w:val="16"/>
        </w:rPr>
        <w:t xml:space="preserve"> a </w:t>
      </w:r>
      <w:r w:rsidRPr="007238A4">
        <w:rPr>
          <w:rStyle w:val="Emphasis"/>
          <w:highlight w:val="green"/>
        </w:rPr>
        <w:t>ﬂeeting</w:t>
      </w:r>
      <w:r w:rsidRPr="007238A4">
        <w:rPr>
          <w:rFonts w:ascii="Calibri" w:hAnsi="Calibri" w:cs="Calibri"/>
          <w:sz w:val="16"/>
        </w:rPr>
        <w:t xml:space="preserve"> one. </w:t>
      </w:r>
      <w:r w:rsidRPr="007238A4">
        <w:rPr>
          <w:rStyle w:val="StyleUnderline"/>
          <w:rFonts w:ascii="Calibri" w:hAnsi="Calibri" w:cs="Calibri"/>
        </w:rPr>
        <w:t>The probability of major wars within the developed world remains low</w:t>
      </w:r>
      <w:r w:rsidRPr="007238A4">
        <w:rPr>
          <w:rFonts w:ascii="Calibri" w:hAnsi="Calibri" w:cs="Calibri"/>
          <w:sz w:val="16"/>
        </w:rPr>
        <w:t xml:space="preserve">—because of the factors already mentioned: increasing wealth, economic openness and interdependence, and nuclear deterrence. </w:t>
      </w:r>
      <w:r w:rsidRPr="007238A4">
        <w:rPr>
          <w:rStyle w:val="StyleUnderline"/>
          <w:rFonts w:ascii="Calibri" w:hAnsi="Calibri" w:cs="Calibri"/>
        </w:rPr>
        <w:t>But the deep sense of change</w:t>
      </w:r>
      <w:r w:rsidRPr="007238A4">
        <w:rPr>
          <w:rFonts w:ascii="Calibri" w:hAnsi="Calibri" w:cs="Calibri"/>
          <w:sz w:val="16"/>
        </w:rPr>
        <w:t xml:space="preserve"> prevailing since 1989 </w:t>
      </w:r>
      <w:r w:rsidRPr="007238A4">
        <w:rPr>
          <w:rStyle w:val="StyleUnderline"/>
          <w:rFonts w:ascii="Calibri" w:hAnsi="Calibri" w:cs="Calibri"/>
        </w:rPr>
        <w:t xml:space="preserve">has been based on the far more radical notion that </w:t>
      </w:r>
      <w:r w:rsidRPr="007238A4">
        <w:rPr>
          <w:rStyle w:val="StyleUnderline"/>
          <w:rFonts w:ascii="Calibri" w:hAnsi="Calibri" w:cs="Calibri"/>
          <w:highlight w:val="green"/>
        </w:rPr>
        <w:t>the triumph of capitalism</w:t>
      </w:r>
      <w:r w:rsidRPr="007238A4">
        <w:rPr>
          <w:rFonts w:ascii="Calibri" w:hAnsi="Calibri" w:cs="Calibri"/>
          <w:sz w:val="16"/>
        </w:rPr>
        <w:t xml:space="preserve"> also </w:t>
      </w:r>
      <w:r w:rsidRPr="007238A4">
        <w:rPr>
          <w:rStyle w:val="StyleUnderline"/>
          <w:rFonts w:ascii="Calibri" w:hAnsi="Calibri" w:cs="Calibri"/>
          <w:highlight w:val="green"/>
        </w:rPr>
        <w:t>spelled the</w:t>
      </w:r>
      <w:r w:rsidRPr="007238A4">
        <w:rPr>
          <w:rStyle w:val="StyleUnderline"/>
          <w:rFonts w:ascii="Calibri" w:hAnsi="Calibri" w:cs="Calibri"/>
        </w:rPr>
        <w:t xml:space="preserve"> irresistible </w:t>
      </w:r>
      <w:r w:rsidRPr="007238A4">
        <w:rPr>
          <w:rStyle w:val="StyleUnderline"/>
          <w:rFonts w:ascii="Calibri" w:hAnsi="Calibri" w:cs="Calibri"/>
          <w:highlight w:val="green"/>
        </w:rPr>
        <w:t>ultimate victory of democracy</w:t>
      </w:r>
      <w:r w:rsidRPr="007238A4">
        <w:rPr>
          <w:rFonts w:ascii="Calibri" w:hAnsi="Calibri" w:cs="Calibri"/>
          <w:sz w:val="16"/>
        </w:rPr>
        <w:t xml:space="preserve">; and that in an afﬂuent and democratic world, major conﬂict no longer needs to be feared or seriously prepared for. </w:t>
      </w:r>
      <w:r w:rsidRPr="007238A4">
        <w:rPr>
          <w:rStyle w:val="StyleUnderline"/>
          <w:rFonts w:ascii="Calibri" w:hAnsi="Calibri" w:cs="Calibri"/>
          <w:highlight w:val="green"/>
        </w:rPr>
        <w:t>This notion</w:t>
      </w:r>
      <w:r w:rsidRPr="007238A4">
        <w:rPr>
          <w:rFonts w:ascii="Calibri" w:hAnsi="Calibri" w:cs="Calibri"/>
          <w:sz w:val="16"/>
        </w:rPr>
        <w:t xml:space="preserve">, however, </w:t>
      </w:r>
      <w:r w:rsidRPr="007238A4">
        <w:rPr>
          <w:rStyle w:val="StyleUnderline"/>
          <w:rFonts w:ascii="Calibri" w:hAnsi="Calibri" w:cs="Calibri"/>
          <w:highlight w:val="green"/>
        </w:rPr>
        <w:t>is</w:t>
      </w:r>
      <w:r w:rsidRPr="007238A4">
        <w:rPr>
          <w:rFonts w:ascii="Calibri" w:hAnsi="Calibri" w:cs="Calibri"/>
          <w:sz w:val="16"/>
          <w:highlight w:val="green"/>
        </w:rPr>
        <w:t xml:space="preserve"> </w:t>
      </w:r>
      <w:r w:rsidRPr="007238A4">
        <w:rPr>
          <w:rStyle w:val="Emphasis"/>
          <w:highlight w:val="green"/>
        </w:rPr>
        <w:t>fast eroding</w:t>
      </w:r>
      <w:r w:rsidRPr="007238A4">
        <w:rPr>
          <w:rFonts w:ascii="Calibri" w:hAnsi="Calibri" w:cs="Calibri"/>
          <w:sz w:val="16"/>
          <w:highlight w:val="green"/>
        </w:rPr>
        <w:t xml:space="preserve"> </w:t>
      </w:r>
      <w:r w:rsidRPr="007238A4">
        <w:rPr>
          <w:rStyle w:val="StyleUnderline"/>
          <w:rFonts w:ascii="Calibri" w:hAnsi="Calibri" w:cs="Calibri"/>
          <w:highlight w:val="green"/>
        </w:rPr>
        <w:t>with the return of capitalist non-democratic great powers</w:t>
      </w:r>
      <w:r w:rsidRPr="007238A4">
        <w:rPr>
          <w:rStyle w:val="StyleUnderline"/>
          <w:rFonts w:ascii="Calibri" w:hAnsi="Calibri" w:cs="Calibri"/>
        </w:rPr>
        <w:t xml:space="preserve"> that have been absent from the international system since 1945</w:t>
      </w:r>
      <w:r w:rsidRPr="007238A4">
        <w:rPr>
          <w:rFonts w:ascii="Calibri" w:hAnsi="Calibri" w:cs="Calibri"/>
          <w:sz w:val="16"/>
        </w:rPr>
        <w:t xml:space="preserve">. Above all, there is the formerly communist and fast industrializing authoritarian-capitalist </w:t>
      </w:r>
      <w:r w:rsidRPr="007238A4">
        <w:rPr>
          <w:rStyle w:val="StyleUnderline"/>
          <w:rFonts w:ascii="Calibri" w:hAnsi="Calibri" w:cs="Calibri"/>
          <w:highlight w:val="green"/>
        </w:rPr>
        <w:t>China</w:t>
      </w:r>
      <w:r w:rsidRPr="007238A4">
        <w:rPr>
          <w:rFonts w:ascii="Calibri" w:hAnsi="Calibri" w:cs="Calibri"/>
          <w:sz w:val="16"/>
        </w:rPr>
        <w:t xml:space="preserve">, whose massive growth </w:t>
      </w:r>
      <w:r w:rsidRPr="007238A4">
        <w:rPr>
          <w:rStyle w:val="StyleUnderline"/>
          <w:rFonts w:ascii="Calibri" w:hAnsi="Calibri" w:cs="Calibri"/>
        </w:rPr>
        <w:t xml:space="preserve">represents the greatest change in the global balance of power. </w:t>
      </w:r>
      <w:r w:rsidRPr="007238A4">
        <w:rPr>
          <w:rStyle w:val="StyleUnderline"/>
          <w:rFonts w:ascii="Calibri" w:hAnsi="Calibri" w:cs="Calibri"/>
          <w:highlight w:val="green"/>
        </w:rPr>
        <w:t>Russia</w:t>
      </w:r>
      <w:r w:rsidRPr="007238A4">
        <w:rPr>
          <w:rFonts w:ascii="Calibri" w:hAnsi="Calibri" w:cs="Calibri"/>
          <w:sz w:val="16"/>
        </w:rPr>
        <w:t xml:space="preserve">, too, </w:t>
      </w:r>
      <w:r w:rsidRPr="007238A4">
        <w:rPr>
          <w:rStyle w:val="StyleUnderline"/>
          <w:rFonts w:ascii="Calibri" w:hAnsi="Calibri" w:cs="Calibri"/>
        </w:rPr>
        <w:t xml:space="preserve">is retreating from its </w:t>
      </w:r>
      <w:proofErr w:type="spellStart"/>
      <w:r w:rsidRPr="007238A4">
        <w:rPr>
          <w:rStyle w:val="StyleUnderline"/>
          <w:rFonts w:ascii="Calibri" w:hAnsi="Calibri" w:cs="Calibri"/>
        </w:rPr>
        <w:t>postcommunist</w:t>
      </w:r>
      <w:proofErr w:type="spellEnd"/>
      <w:r w:rsidRPr="007238A4">
        <w:rPr>
          <w:rStyle w:val="StyleUnderline"/>
          <w:rFonts w:ascii="Calibri" w:hAnsi="Calibri" w:cs="Calibri"/>
        </w:rPr>
        <w:t xml:space="preserve"> liberalism and </w:t>
      </w:r>
      <w:r w:rsidRPr="007238A4">
        <w:rPr>
          <w:rStyle w:val="StyleUnderline"/>
          <w:rFonts w:ascii="Calibri" w:hAnsi="Calibri" w:cs="Calibri"/>
          <w:highlight w:val="green"/>
        </w:rPr>
        <w:t xml:space="preserve">assuming an increasingly authoritarian </w:t>
      </w:r>
      <w:proofErr w:type="gramStart"/>
      <w:r w:rsidRPr="007238A4">
        <w:rPr>
          <w:rStyle w:val="StyleUnderline"/>
          <w:rFonts w:ascii="Calibri" w:hAnsi="Calibri" w:cs="Calibri"/>
          <w:highlight w:val="green"/>
        </w:rPr>
        <w:t>character</w:t>
      </w:r>
      <w:r w:rsidRPr="007238A4">
        <w:rPr>
          <w:rFonts w:ascii="Calibri" w:hAnsi="Calibri" w:cs="Calibri"/>
          <w:sz w:val="16"/>
        </w:rPr>
        <w:t>.</w:t>
      </w:r>
      <w:r w:rsidRPr="007238A4">
        <w:rPr>
          <w:rFonts w:ascii="Calibri" w:hAnsi="Calibri" w:cs="Calibri"/>
          <w:sz w:val="12"/>
        </w:rPr>
        <w:t>¶</w:t>
      </w:r>
      <w:proofErr w:type="gramEnd"/>
      <w:r w:rsidRPr="007238A4">
        <w:rPr>
          <w:rFonts w:ascii="Calibri" w:hAnsi="Calibri" w:cs="Calibri"/>
          <w:sz w:val="16"/>
        </w:rPr>
        <w:t xml:space="preserve"> </w:t>
      </w:r>
      <w:r w:rsidRPr="007238A4">
        <w:rPr>
          <w:rStyle w:val="StyleUnderline"/>
          <w:rFonts w:ascii="Calibri" w:hAnsi="Calibri" w:cs="Calibri"/>
        </w:rPr>
        <w:t xml:space="preserve">Authoritarian capitalism may be </w:t>
      </w:r>
      <w:r w:rsidRPr="007238A4">
        <w:rPr>
          <w:rStyle w:val="Emphasis"/>
        </w:rPr>
        <w:t>more viable than people tend to assume</w:t>
      </w:r>
      <w:r w:rsidRPr="007238A4">
        <w:rPr>
          <w:rFonts w:ascii="Calibri" w:hAnsi="Calibri" w:cs="Calibri"/>
          <w:sz w:val="16"/>
        </w:rPr>
        <w:t xml:space="preserve">. 8 The communist great powers failed even though they were potentially larger than the </w:t>
      </w:r>
      <w:r w:rsidRPr="007238A4">
        <w:rPr>
          <w:rFonts w:ascii="Calibri" w:hAnsi="Calibri" w:cs="Calibri"/>
          <w:sz w:val="16"/>
        </w:rPr>
        <w:lastRenderedPageBreak/>
        <w:t xml:space="preserve">democracies, because their economic systems failed them. By contrast, the </w:t>
      </w:r>
      <w:r w:rsidRPr="007238A4">
        <w:rPr>
          <w:rStyle w:val="StyleUnderline"/>
          <w:rFonts w:ascii="Calibri" w:hAnsi="Calibri" w:cs="Calibri"/>
        </w:rPr>
        <w:t>capitalist authoritarian/totalitarian powers during the ﬁrst half of the twentieth century, Germany and Japan</w:t>
      </w:r>
      <w:r w:rsidRPr="007238A4">
        <w:rPr>
          <w:rFonts w:ascii="Calibri" w:hAnsi="Calibri" w:cs="Calibri"/>
          <w:sz w:val="16"/>
        </w:rPr>
        <w:t xml:space="preserve">, particularly the former, </w:t>
      </w:r>
      <w:r w:rsidRPr="007238A4">
        <w:rPr>
          <w:rStyle w:val="StyleUnderline"/>
          <w:rFonts w:ascii="Calibri" w:hAnsi="Calibri" w:cs="Calibri"/>
        </w:rPr>
        <w:t>were as efﬁcient economically as</w:t>
      </w:r>
      <w:r w:rsidRPr="007238A4">
        <w:rPr>
          <w:rFonts w:ascii="Calibri" w:hAnsi="Calibri" w:cs="Calibri"/>
          <w:sz w:val="16"/>
        </w:rPr>
        <w:t xml:space="preserve">, </w:t>
      </w:r>
      <w:r w:rsidRPr="007238A4">
        <w:rPr>
          <w:rStyle w:val="StyleUnderline"/>
          <w:rFonts w:ascii="Calibri" w:hAnsi="Calibri" w:cs="Calibri"/>
        </w:rPr>
        <w:t>and</w:t>
      </w:r>
      <w:r w:rsidRPr="007238A4">
        <w:rPr>
          <w:rFonts w:ascii="Calibri" w:hAnsi="Calibri" w:cs="Calibri"/>
          <w:sz w:val="16"/>
        </w:rPr>
        <w:t xml:space="preserve"> if </w:t>
      </w:r>
      <w:proofErr w:type="gramStart"/>
      <w:r w:rsidRPr="007238A4">
        <w:rPr>
          <w:rFonts w:ascii="Calibri" w:hAnsi="Calibri" w:cs="Calibri"/>
          <w:sz w:val="16"/>
        </w:rPr>
        <w:t>anything</w:t>
      </w:r>
      <w:proofErr w:type="gramEnd"/>
      <w:r w:rsidRPr="007238A4">
        <w:rPr>
          <w:rFonts w:ascii="Calibri" w:hAnsi="Calibri" w:cs="Calibri"/>
          <w:sz w:val="16"/>
        </w:rPr>
        <w:t xml:space="preserve"> </w:t>
      </w:r>
      <w:r w:rsidRPr="007238A4">
        <w:rPr>
          <w:rStyle w:val="StyleUnderline"/>
          <w:rFonts w:ascii="Calibri" w:hAnsi="Calibri" w:cs="Calibri"/>
        </w:rPr>
        <w:t>more successful militarily than,</w:t>
      </w:r>
      <w:r w:rsidRPr="007238A4">
        <w:rPr>
          <w:rFonts w:ascii="Calibri" w:hAnsi="Calibri" w:cs="Calibri"/>
          <w:sz w:val="16"/>
        </w:rPr>
        <w:t xml:space="preserve"> </w:t>
      </w:r>
      <w:r w:rsidRPr="007238A4">
        <w:rPr>
          <w:rStyle w:val="StyleUnderline"/>
          <w:rFonts w:ascii="Calibri" w:hAnsi="Calibri" w:cs="Calibri"/>
        </w:rPr>
        <w:t>their democratic counterparts</w:t>
      </w:r>
      <w:r w:rsidRPr="007238A4">
        <w:rPr>
          <w:rFonts w:ascii="Calibri" w:hAnsi="Calibri" w:cs="Calibri"/>
          <w:sz w:val="16"/>
        </w:rPr>
        <w:t xml:space="preserve">. They were defeated in war mainly because they were too small and ultimately succumbed to the exceptional continental size of the United States (in alliance with the communist Soviet Union during the Second World War). However, the </w:t>
      </w:r>
      <w:r w:rsidRPr="007238A4">
        <w:rPr>
          <w:rStyle w:val="StyleUnderline"/>
          <w:rFonts w:ascii="Calibri" w:hAnsi="Calibri" w:cs="Calibri"/>
        </w:rPr>
        <w:t>new non-democratic powers are both</w:t>
      </w:r>
      <w:r w:rsidRPr="007238A4">
        <w:rPr>
          <w:rFonts w:ascii="Calibri" w:hAnsi="Calibri" w:cs="Calibri"/>
          <w:sz w:val="16"/>
        </w:rPr>
        <w:t xml:space="preserve"> </w:t>
      </w:r>
      <w:r w:rsidRPr="007238A4">
        <w:rPr>
          <w:rStyle w:val="StyleUnderline"/>
          <w:rFonts w:ascii="Calibri" w:hAnsi="Calibri" w:cs="Calibri"/>
        </w:rPr>
        <w:t>large and capitalist.</w:t>
      </w:r>
      <w:r w:rsidRPr="007238A4">
        <w:rPr>
          <w:rFonts w:ascii="Calibri" w:hAnsi="Calibri" w:cs="Calibri"/>
          <w:sz w:val="16"/>
        </w:rPr>
        <w:t xml:space="preserve"> </w:t>
      </w:r>
      <w:r w:rsidRPr="007238A4">
        <w:rPr>
          <w:rStyle w:val="StyleUnderline"/>
          <w:rFonts w:ascii="Calibri" w:hAnsi="Calibri" w:cs="Calibri"/>
        </w:rPr>
        <w:t>China</w:t>
      </w:r>
      <w:r w:rsidRPr="007238A4">
        <w:rPr>
          <w:rFonts w:ascii="Calibri" w:hAnsi="Calibri" w:cs="Calibri"/>
          <w:sz w:val="16"/>
        </w:rPr>
        <w:t xml:space="preserve"> in particular </w:t>
      </w:r>
      <w:r w:rsidRPr="007238A4">
        <w:rPr>
          <w:rStyle w:val="StyleUnderline"/>
          <w:rFonts w:ascii="Calibri" w:hAnsi="Calibri" w:cs="Calibri"/>
        </w:rPr>
        <w:t>is the largest player in the international system in terms of population and is showing spectacular economic growth</w:t>
      </w:r>
      <w:r w:rsidRPr="007238A4">
        <w:rPr>
          <w:rFonts w:ascii="Calibri" w:hAnsi="Calibri" w:cs="Calibri"/>
          <w:sz w:val="16"/>
        </w:rPr>
        <w:t xml:space="preserve"> that within a generation or two is likely to make it a true non-democratic superpower.</w:t>
      </w:r>
      <w:r w:rsidRPr="007238A4">
        <w:rPr>
          <w:rFonts w:ascii="Calibri" w:hAnsi="Calibri" w:cs="Calibri"/>
          <w:sz w:val="12"/>
        </w:rPr>
        <w:t>¶</w:t>
      </w:r>
      <w:r w:rsidRPr="007238A4">
        <w:rPr>
          <w:rFonts w:ascii="Calibri" w:hAnsi="Calibri" w:cs="Calibri"/>
          <w:sz w:val="16"/>
        </w:rPr>
        <w:t xml:space="preserve"> Although </w:t>
      </w:r>
      <w:r w:rsidRPr="007238A4">
        <w:rPr>
          <w:rStyle w:val="StyleUnderline"/>
          <w:rFonts w:ascii="Calibri" w:hAnsi="Calibri" w:cs="Calibri"/>
          <w:highlight w:val="green"/>
        </w:rPr>
        <w:t>the return of capitalist non-democratic great powers</w:t>
      </w:r>
      <w:r w:rsidRPr="007238A4">
        <w:rPr>
          <w:rFonts w:ascii="Calibri" w:hAnsi="Calibri" w:cs="Calibri"/>
          <w:sz w:val="16"/>
        </w:rPr>
        <w:t xml:space="preserve"> does not necessarily imply open conﬂict or war, it </w:t>
      </w:r>
      <w:r w:rsidRPr="007238A4">
        <w:rPr>
          <w:rStyle w:val="StyleUnderline"/>
          <w:rFonts w:ascii="Calibri" w:hAnsi="Calibri" w:cs="Calibri"/>
          <w:highlight w:val="green"/>
        </w:rPr>
        <w:t>might indicate that the democratic hegemony</w:t>
      </w:r>
      <w:r w:rsidRPr="007238A4">
        <w:rPr>
          <w:rStyle w:val="StyleUnderline"/>
          <w:rFonts w:ascii="Calibri" w:hAnsi="Calibri" w:cs="Calibri"/>
        </w:rPr>
        <w:t xml:space="preserve"> since the Soviet Union’s collapse </w:t>
      </w:r>
      <w:r w:rsidRPr="007238A4">
        <w:rPr>
          <w:rStyle w:val="StyleUnderline"/>
          <w:rFonts w:ascii="Calibri" w:hAnsi="Calibri" w:cs="Calibri"/>
          <w:highlight w:val="green"/>
        </w:rPr>
        <w:t>could be</w:t>
      </w:r>
      <w:r w:rsidRPr="007238A4">
        <w:rPr>
          <w:rFonts w:ascii="Calibri" w:hAnsi="Calibri" w:cs="Calibri"/>
          <w:sz w:val="16"/>
          <w:highlight w:val="green"/>
        </w:rPr>
        <w:t xml:space="preserve"> </w:t>
      </w:r>
      <w:r w:rsidRPr="007238A4">
        <w:rPr>
          <w:rStyle w:val="Emphasis"/>
          <w:highlight w:val="green"/>
        </w:rPr>
        <w:t>short-lived</w:t>
      </w:r>
      <w:r w:rsidRPr="007238A4">
        <w:rPr>
          <w:rFonts w:ascii="Calibri" w:hAnsi="Calibri" w:cs="Calibri"/>
          <w:sz w:val="16"/>
          <w:highlight w:val="green"/>
        </w:rPr>
        <w:t xml:space="preserve"> </w:t>
      </w:r>
      <w:r w:rsidRPr="007238A4">
        <w:rPr>
          <w:rStyle w:val="StyleUnderline"/>
          <w:rFonts w:ascii="Calibri" w:hAnsi="Calibri" w:cs="Calibri"/>
          <w:highlight w:val="green"/>
        </w:rPr>
        <w:t>and that</w:t>
      </w:r>
      <w:r w:rsidRPr="007238A4">
        <w:rPr>
          <w:rFonts w:ascii="Calibri" w:hAnsi="Calibri" w:cs="Calibri"/>
          <w:sz w:val="16"/>
          <w:highlight w:val="green"/>
        </w:rPr>
        <w:t xml:space="preserve"> </w:t>
      </w:r>
      <w:r w:rsidRPr="007238A4">
        <w:rPr>
          <w:rStyle w:val="Emphasis"/>
          <w:highlight w:val="green"/>
        </w:rPr>
        <w:t>a universal ‘democratic peace’ may still be far off</w:t>
      </w:r>
      <w:r w:rsidRPr="007238A4">
        <w:rPr>
          <w:rFonts w:ascii="Calibri" w:hAnsi="Calibri" w:cs="Calibri"/>
          <w:sz w:val="16"/>
          <w:highlight w:val="green"/>
        </w:rPr>
        <w:t>.</w:t>
      </w:r>
      <w:r w:rsidRPr="007238A4">
        <w:rPr>
          <w:rFonts w:ascii="Calibri" w:hAnsi="Calibri" w:cs="Calibri"/>
          <w:sz w:val="16"/>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w:t>
      </w:r>
      <w:proofErr w:type="gramStart"/>
      <w:r w:rsidRPr="007238A4">
        <w:rPr>
          <w:rFonts w:ascii="Calibri" w:hAnsi="Calibri" w:cs="Calibri"/>
          <w:sz w:val="16"/>
        </w:rPr>
        <w:t>so as to</w:t>
      </w:r>
      <w:proofErr w:type="gramEnd"/>
      <w:r w:rsidRPr="007238A4">
        <w:rPr>
          <w:rFonts w:ascii="Calibri" w:hAnsi="Calibri" w:cs="Calibri"/>
          <w:sz w:val="16"/>
        </w:rPr>
        <w:t xml:space="preserve">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w:t>
      </w:r>
      <w:proofErr w:type="spellStart"/>
      <w:r w:rsidRPr="007238A4">
        <w:rPr>
          <w:rFonts w:ascii="Calibri" w:hAnsi="Calibri" w:cs="Calibri"/>
          <w:sz w:val="16"/>
        </w:rPr>
        <w:t>labour</w:t>
      </w:r>
      <w:proofErr w:type="spellEnd"/>
      <w:r w:rsidRPr="007238A4">
        <w:rPr>
          <w:rFonts w:ascii="Calibri" w:hAnsi="Calibri" w:cs="Calibri"/>
          <w:sz w:val="16"/>
        </w:rPr>
        <w:t xml:space="preserve"> costs rise, and its current competitive edge </w:t>
      </w:r>
      <w:proofErr w:type="gramStart"/>
      <w:r w:rsidRPr="007238A4">
        <w:rPr>
          <w:rFonts w:ascii="Calibri" w:hAnsi="Calibri" w:cs="Calibri"/>
          <w:sz w:val="16"/>
        </w:rPr>
        <w:t>diminishes.</w:t>
      </w:r>
      <w:r w:rsidRPr="007238A4">
        <w:rPr>
          <w:rFonts w:ascii="Calibri" w:hAnsi="Calibri" w:cs="Calibri"/>
          <w:sz w:val="12"/>
        </w:rPr>
        <w:t>¶</w:t>
      </w:r>
      <w:proofErr w:type="gramEnd"/>
      <w:r w:rsidRPr="007238A4">
        <w:rPr>
          <w:rFonts w:ascii="Calibri" w:hAnsi="Calibri" w:cs="Calibri"/>
          <w:sz w:val="16"/>
        </w:rPr>
        <w:t xml:space="preserve"> With the possible exception of the sore Taiwan problem, China is likely to be less restless and revisionist than the territorially conﬁned Germany and Japan were. Russia, which is still reeling from having lost an empire, may be more problematic. However, </w:t>
      </w:r>
      <w:r w:rsidRPr="007238A4">
        <w:rPr>
          <w:rStyle w:val="StyleUnderline"/>
          <w:rFonts w:ascii="Calibri" w:hAnsi="Calibri" w:cs="Calibri"/>
          <w:highlight w:val="green"/>
        </w:rPr>
        <w:t>as China grows in power, it is likely to become more assertive</w:t>
      </w:r>
      <w:r w:rsidRPr="007238A4">
        <w:rPr>
          <w:rStyle w:val="StyleUnderline"/>
          <w:rFonts w:ascii="Calibri" w:hAnsi="Calibri" w:cs="Calibri"/>
        </w:rPr>
        <w:t>,</w:t>
      </w:r>
      <w:r w:rsidRPr="007238A4">
        <w:rPr>
          <w:rFonts w:ascii="Calibri" w:hAnsi="Calibri" w:cs="Calibri"/>
          <w:sz w:val="16"/>
        </w:rPr>
        <w:t xml:space="preserve"> </w:t>
      </w:r>
      <w:r w:rsidRPr="007238A4">
        <w:rPr>
          <w:rStyle w:val="StyleUnderline"/>
          <w:rFonts w:ascii="Calibri" w:hAnsi="Calibri" w:cs="Calibri"/>
        </w:rPr>
        <w:t>ﬂex its muscles, and behave like a superpower</w:t>
      </w:r>
      <w:r w:rsidRPr="007238A4">
        <w:rPr>
          <w:rFonts w:ascii="Calibri" w:hAnsi="Calibri" w:cs="Calibri"/>
          <w:sz w:val="16"/>
        </w:rPr>
        <w:t xml:space="preserve">, even if it does not become particularly aggressive. The </w:t>
      </w:r>
      <w:r w:rsidRPr="007238A4">
        <w:rPr>
          <w:rStyle w:val="StyleUnderline"/>
          <w:rFonts w:ascii="Calibri" w:hAnsi="Calibri" w:cs="Calibri"/>
        </w:rPr>
        <w:t xml:space="preserve">democratic and non-democratic powers may coexist </w:t>
      </w:r>
      <w:proofErr w:type="gramStart"/>
      <w:r w:rsidRPr="007238A4">
        <w:rPr>
          <w:rStyle w:val="StyleUnderline"/>
          <w:rFonts w:ascii="Calibri" w:hAnsi="Calibri" w:cs="Calibri"/>
        </w:rPr>
        <w:t>more or less peacefully</w:t>
      </w:r>
      <w:proofErr w:type="gramEnd"/>
      <w:r w:rsidRPr="007238A4">
        <w:rPr>
          <w:rFonts w:ascii="Calibri" w:hAnsi="Calibri" w:cs="Calibri"/>
          <w:sz w:val="16"/>
        </w:rPr>
        <w:t xml:space="preserve">, albeit warily, side by side, armed because of mutual fear and suspicion, as a result of the so-called ‘security dilemma’, and against worst-case scenarios. </w:t>
      </w:r>
      <w:r w:rsidRPr="007238A4">
        <w:rPr>
          <w:rStyle w:val="StyleUnderline"/>
          <w:rFonts w:ascii="Calibri" w:hAnsi="Calibri" w:cs="Calibri"/>
        </w:rPr>
        <w:t xml:space="preserve">But </w:t>
      </w:r>
      <w:r w:rsidRPr="007238A4">
        <w:rPr>
          <w:rStyle w:val="StyleUnderline"/>
          <w:rFonts w:ascii="Calibri" w:hAnsi="Calibri" w:cs="Calibri"/>
          <w:highlight w:val="green"/>
        </w:rPr>
        <w:t>there is</w:t>
      </w:r>
      <w:r w:rsidRPr="007238A4">
        <w:rPr>
          <w:rFonts w:ascii="Calibri" w:hAnsi="Calibri" w:cs="Calibri"/>
          <w:sz w:val="16"/>
        </w:rPr>
        <w:t xml:space="preserve"> also </w:t>
      </w:r>
      <w:r w:rsidRPr="007238A4">
        <w:rPr>
          <w:rStyle w:val="StyleUnderline"/>
          <w:rFonts w:ascii="Calibri" w:hAnsi="Calibri" w:cs="Calibri"/>
          <w:highlight w:val="green"/>
        </w:rPr>
        <w:t>the prospect of</w:t>
      </w:r>
      <w:r w:rsidRPr="007238A4">
        <w:rPr>
          <w:rFonts w:ascii="Calibri" w:hAnsi="Calibri" w:cs="Calibri"/>
          <w:sz w:val="16"/>
          <w:highlight w:val="green"/>
        </w:rPr>
        <w:t xml:space="preserve"> </w:t>
      </w:r>
      <w:r w:rsidRPr="007238A4">
        <w:rPr>
          <w:rStyle w:val="StyleUnderline"/>
          <w:rFonts w:ascii="Calibri" w:hAnsi="Calibri" w:cs="Calibri"/>
          <w:highlight w:val="green"/>
        </w:rPr>
        <w:t>more antagonistic relations</w:t>
      </w:r>
      <w:r w:rsidRPr="007238A4">
        <w:rPr>
          <w:rFonts w:ascii="Calibri" w:hAnsi="Calibri" w:cs="Calibri"/>
          <w:sz w:val="16"/>
          <w:highlight w:val="green"/>
        </w:rPr>
        <w:t xml:space="preserve">, </w:t>
      </w:r>
      <w:r w:rsidRPr="007238A4">
        <w:rPr>
          <w:rStyle w:val="StyleUnderline"/>
          <w:rFonts w:ascii="Calibri" w:hAnsi="Calibri" w:cs="Calibri"/>
          <w:highlight w:val="green"/>
        </w:rPr>
        <w:t>accentuated ideological rivalry</w:t>
      </w:r>
      <w:r w:rsidRPr="007238A4">
        <w:rPr>
          <w:rFonts w:ascii="Calibri" w:hAnsi="Calibri" w:cs="Calibri"/>
          <w:sz w:val="16"/>
          <w:highlight w:val="green"/>
        </w:rPr>
        <w:t xml:space="preserve">, </w:t>
      </w:r>
      <w:r w:rsidRPr="007238A4">
        <w:rPr>
          <w:rStyle w:val="Emphasis"/>
          <w:highlight w:val="green"/>
        </w:rPr>
        <w:t>potential and actual conﬂict,</w:t>
      </w:r>
      <w:r w:rsidRPr="007238A4">
        <w:rPr>
          <w:rFonts w:ascii="Calibri" w:hAnsi="Calibri" w:cs="Calibri"/>
          <w:sz w:val="16"/>
          <w:highlight w:val="green"/>
        </w:rPr>
        <w:t xml:space="preserve"> </w:t>
      </w:r>
      <w:r w:rsidRPr="007238A4">
        <w:rPr>
          <w:rStyle w:val="StyleUnderline"/>
          <w:rFonts w:ascii="Calibri" w:hAnsi="Calibri" w:cs="Calibri"/>
          <w:highlight w:val="green"/>
        </w:rPr>
        <w:t>intensiﬁed arms races</w:t>
      </w:r>
      <w:r w:rsidRPr="007238A4">
        <w:rPr>
          <w:rFonts w:ascii="Calibri" w:hAnsi="Calibri" w:cs="Calibri"/>
          <w:sz w:val="16"/>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4FFF9EBD" w14:textId="77777777" w:rsidR="007238A4" w:rsidRPr="007238A4" w:rsidRDefault="007238A4" w:rsidP="007238A4">
      <w:pPr>
        <w:spacing w:after="0" w:line="240" w:lineRule="auto"/>
        <w:rPr>
          <w:rFonts w:eastAsia="Times New Roman"/>
          <w:color w:val="333333"/>
          <w:sz w:val="20"/>
          <w:szCs w:val="20"/>
        </w:rPr>
      </w:pPr>
    </w:p>
    <w:p w14:paraId="3AD8C5E5" w14:textId="77777777" w:rsidR="007238A4" w:rsidRPr="007238A4" w:rsidRDefault="007238A4" w:rsidP="00BB20F8"/>
    <w:p w14:paraId="37A25FAE" w14:textId="2FA72CE5" w:rsidR="00F30A5C" w:rsidRDefault="00F30A5C" w:rsidP="00DC5A8F">
      <w:pPr>
        <w:pStyle w:val="Heading3"/>
        <w:rPr>
          <w:rFonts w:cs="Calibri"/>
        </w:rPr>
      </w:pPr>
      <w:r>
        <w:rPr>
          <w:rFonts w:cs="Calibri"/>
        </w:rPr>
        <w:lastRenderedPageBreak/>
        <w:t>5</w:t>
      </w:r>
    </w:p>
    <w:p w14:paraId="03C0BBFA" w14:textId="77777777" w:rsidR="00F30A5C" w:rsidRDefault="00F30A5C" w:rsidP="00F30A5C">
      <w:pPr>
        <w:pStyle w:val="Heading4"/>
        <w:rPr>
          <w:rStyle w:val="Style13ptBold"/>
        </w:rPr>
      </w:pPr>
      <w:r>
        <w:rPr>
          <w:rStyle w:val="Style13ptBold"/>
        </w:rPr>
        <w:t xml:space="preserve">CP: NASA ought to build the Near-Object Surveyor. </w:t>
      </w:r>
    </w:p>
    <w:p w14:paraId="0552127A" w14:textId="5F7E2492" w:rsidR="00F30A5C" w:rsidRDefault="00F30A5C" w:rsidP="00F30A5C">
      <w:pPr>
        <w:pStyle w:val="Heading4"/>
        <w:rPr>
          <w:rStyle w:val="Style13ptBold"/>
        </w:rPr>
      </w:pPr>
      <w:r>
        <w:rPr>
          <w:rStyle w:val="Style13ptBold"/>
        </w:rPr>
        <w:t>Ground detection is not enough – space telescope needed to prevent asteroid collision. Marlborough reads yellow</w:t>
      </w:r>
    </w:p>
    <w:p w14:paraId="23EBBF9E" w14:textId="4224B75E" w:rsidR="00F30A5C" w:rsidRPr="00153BC0" w:rsidRDefault="00F30A5C" w:rsidP="00F30A5C">
      <w:pPr>
        <w:spacing w:after="0"/>
        <w:rPr>
          <w:b/>
          <w:bCs/>
          <w:sz w:val="26"/>
        </w:rPr>
      </w:pPr>
      <w:r>
        <w:rPr>
          <w:rStyle w:val="Style13ptBold"/>
        </w:rPr>
        <w:t xml:space="preserve">AC </w:t>
      </w:r>
      <w:r w:rsidRPr="00153BC0">
        <w:rPr>
          <w:rStyle w:val="Style13ptBold"/>
        </w:rPr>
        <w:t xml:space="preserve">Dreier 21, </w:t>
      </w:r>
      <w:r w:rsidRPr="00153BC0">
        <w:t>Casey Dreier</w:t>
      </w:r>
      <w:r>
        <w:t xml:space="preserve"> is Senior Space Policy Adviser for The Planetary Society, an independent nonprofit organization based in California. “Why an Asteroid Strike Is Like a Pandemic”, July 25, 2021, </w:t>
      </w:r>
      <w:hyperlink r:id="rId26" w:history="1">
        <w:r w:rsidRPr="00211ED7">
          <w:rPr>
            <w:rStyle w:val="Hyperlink"/>
          </w:rPr>
          <w:t>https://www.scientificamerican.com/article/why-an-asteroid-strike-is-like-a-pandemic/</w:t>
        </w:r>
      </w:hyperlink>
      <w:r>
        <w:t>, accessed 12/3/21, sb</w:t>
      </w:r>
    </w:p>
    <w:p w14:paraId="2622CFB7" w14:textId="77777777" w:rsidR="00F30A5C" w:rsidRDefault="00F30A5C" w:rsidP="00F30A5C">
      <w:pPr>
        <w:rPr>
          <w:sz w:val="14"/>
        </w:rPr>
      </w:pPr>
      <w:r w:rsidRPr="000242C9">
        <w:rPr>
          <w:sz w:val="14"/>
        </w:rPr>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FD1034">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FD1034">
        <w:rPr>
          <w:rStyle w:val="StyleUnderline"/>
          <w:highlight w:val="cyan"/>
        </w:rPr>
        <w:t>As we emerge from the worst of COVID-19</w:t>
      </w:r>
      <w:r w:rsidRPr="000242C9">
        <w:rPr>
          <w:rStyle w:val="StyleUnderline"/>
        </w:rPr>
        <w:t xml:space="preserve">, we should heed this lesson: </w:t>
      </w:r>
      <w:r w:rsidRPr="00FD1034">
        <w:rPr>
          <w:rStyle w:val="Emphasis"/>
          <w:highlight w:val="cyan"/>
        </w:rPr>
        <w:t>low-probability, high-impact events do occur</w:t>
      </w:r>
      <w:r w:rsidRPr="00FD1034">
        <w:rPr>
          <w:rStyle w:val="StyleUnderline"/>
          <w:highlight w:val="cyan"/>
        </w:rPr>
        <w:t xml:space="preserve">; </w:t>
      </w:r>
      <w:r w:rsidRPr="00E50065">
        <w:rPr>
          <w:rStyle w:val="StyleUnderline"/>
        </w:rPr>
        <w:t>but they can be mitigated if we prepare and act early enough.</w:t>
      </w:r>
      <w:r w:rsidRPr="000242C9">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the likelihood of a 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FD1034">
        <w:rPr>
          <w:rStyle w:val="StyleUnderline"/>
          <w:highlight w:val="cyan"/>
        </w:rPr>
        <w:t xml:space="preserve">The </w:t>
      </w:r>
      <w:proofErr w:type="gramStart"/>
      <w:r w:rsidRPr="00FD1034">
        <w:rPr>
          <w:rStyle w:val="StyleUnderline"/>
          <w:highlight w:val="cyan"/>
        </w:rPr>
        <w:t>really big</w:t>
      </w:r>
      <w:proofErr w:type="gramEnd"/>
      <w:r w:rsidRPr="00FD1034">
        <w:rPr>
          <w:rStyle w:val="StyleUnderline"/>
          <w:highlight w:val="cyan"/>
        </w:rPr>
        <w:t xml:space="preserve"> ones</w:t>
      </w:r>
      <w:r w:rsidRPr="000242C9">
        <w:rPr>
          <w:sz w:val="14"/>
        </w:rPr>
        <w:t xml:space="preserve">—miles across—are even rarer, occurring every few hundred million years or so. But the damage they </w:t>
      </w:r>
      <w:r w:rsidRPr="00FD1034">
        <w:rPr>
          <w:rStyle w:val="StyleUnderline"/>
          <w:highlight w:val="cyan"/>
        </w:rPr>
        <w:t>do can be catastrophic</w:t>
      </w:r>
      <w:r w:rsidRPr="000242C9">
        <w:rPr>
          <w:sz w:val="14"/>
        </w:rPr>
        <w:t xml:space="preserve">. Think of the </w:t>
      </w:r>
      <w:r w:rsidRPr="00FD1034">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FD1034">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FD1034">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FD1034">
        <w:rPr>
          <w:rStyle w:val="Emphasis"/>
          <w:highlight w:val="cyan"/>
        </w:rPr>
        <w:t>we’ve only found about one third of these</w:t>
      </w:r>
      <w:r w:rsidRPr="000242C9">
        <w:rPr>
          <w:sz w:val="14"/>
        </w:rPr>
        <w:t xml:space="preserve">. And </w:t>
      </w:r>
      <w:r w:rsidRPr="00FD1034">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w:t>
      </w:r>
      <w:r w:rsidRPr="00F30A5C">
        <w:rPr>
          <w:rStyle w:val="Emphasis"/>
          <w:highlight w:val="yellow"/>
        </w:rPr>
        <w:t>Ground-based telescopes, which measure reflected light, struggle to see these small, dim objects.</w:t>
      </w:r>
      <w:r w:rsidRPr="000242C9">
        <w:rPr>
          <w:sz w:val="14"/>
        </w:rPr>
        <w:t xml:space="preserve"> Only a few hundred are discovered each year. </w:t>
      </w:r>
      <w:r w:rsidRPr="00F30A5C">
        <w:rPr>
          <w:rStyle w:val="StyleUnderline"/>
          <w:highlight w:val="yellow"/>
        </w:rPr>
        <w:t>To significantly improve the rate of detection we need to move off the Earth</w:t>
      </w:r>
      <w:r w:rsidRPr="000242C9">
        <w:rPr>
          <w:sz w:val="14"/>
        </w:rPr>
        <w:t xml:space="preserve">, to the realm of the asteroids. </w:t>
      </w:r>
      <w:r w:rsidRPr="00F30A5C">
        <w:rPr>
          <w:rStyle w:val="StyleUnderline"/>
          <w:highlight w:val="yellow"/>
        </w:rPr>
        <w:t>We need a telescope in space. The Near-Earth Object (NEO) Surveyor is a modest space telescope currently under consideration by NASA.</w:t>
      </w:r>
      <w:r w:rsidRPr="000242C9">
        <w:rPr>
          <w:sz w:val="14"/>
        </w:rPr>
        <w:t xml:space="preserve"> Instead of looking at reflected light, </w:t>
      </w:r>
      <w:r w:rsidRPr="00F30A5C">
        <w:rPr>
          <w:rStyle w:val="StyleUnderline"/>
          <w:highlight w:val="yellow"/>
        </w:rPr>
        <w:t>it would seek out heat signatures of asteroids, which glow with infrared radiation against the cold background of space</w:t>
      </w:r>
      <w:r w:rsidRPr="000242C9">
        <w:rPr>
          <w:sz w:val="14"/>
        </w:rPr>
        <w:t xml:space="preserve">. And in space, where there’s no bad weather and daytime that limit observations, </w:t>
      </w:r>
      <w:r w:rsidRPr="00F30A5C">
        <w:rPr>
          <w:rStyle w:val="StyleUnderline"/>
          <w:highlight w:val="yellow"/>
        </w:rPr>
        <w:t>the NEO Surveyor could find more city-killer asteroids in the next 10 years than have been discovered by all the telescopes on Earth over the past three decades.</w:t>
      </w:r>
      <w:r w:rsidRPr="00F30A5C">
        <w:rPr>
          <w:rStyle w:val="StyleUnderline"/>
        </w:rPr>
        <w:t xml:space="preserve"> </w:t>
      </w:r>
      <w:r w:rsidRPr="000242C9">
        <w:rPr>
          <w:sz w:val="14"/>
        </w:rPr>
        <w:t xml:space="preserve">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w:t>
      </w:r>
      <w:proofErr w:type="spellStart"/>
      <w:r w:rsidRPr="000242C9">
        <w:rPr>
          <w:sz w:val="14"/>
        </w:rPr>
        <w:t>Didymos</w:t>
      </w:r>
      <w:proofErr w:type="spellEnd"/>
      <w:r w:rsidRPr="000242C9">
        <w:rPr>
          <w:sz w:val="14"/>
        </w:rPr>
        <w:t xml:space="preserve">,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w:t>
      </w:r>
      <w:r w:rsidRPr="000242C9">
        <w:rPr>
          <w:sz w:val="14"/>
        </w:rPr>
        <w:lastRenderedPageBreak/>
        <w:t xml:space="preserve">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FD1034">
        <w:rPr>
          <w:rStyle w:val="StyleUnderline"/>
          <w:highlight w:val="cyan"/>
        </w:rPr>
        <w:t>The</w:t>
      </w:r>
      <w:r w:rsidRPr="000242C9">
        <w:rPr>
          <w:sz w:val="14"/>
        </w:rPr>
        <w:t xml:space="preserve"> Vera </w:t>
      </w:r>
      <w:r w:rsidRPr="00FD1034">
        <w:rPr>
          <w:rStyle w:val="StyleUnderline"/>
          <w:highlight w:val="cyan"/>
        </w:rPr>
        <w:t>Rubin Observatory</w:t>
      </w:r>
      <w:r w:rsidRPr="000242C9">
        <w:rPr>
          <w:sz w:val="14"/>
        </w:rPr>
        <w:t xml:space="preserve">, for example, now under construction in Chile and especially good at finding fast-moving objects in the solar system, </w:t>
      </w:r>
      <w:r w:rsidRPr="00FD1034">
        <w:rPr>
          <w:rStyle w:val="StyleUnderline"/>
          <w:highlight w:val="cyan"/>
        </w:rPr>
        <w:t>will greatly assist in asteroid detection</w:t>
      </w:r>
      <w:r w:rsidRPr="000242C9">
        <w:rPr>
          <w:sz w:val="14"/>
        </w:rPr>
        <w:t>. (The proposed “</w:t>
      </w:r>
      <w:proofErr w:type="spellStart"/>
      <w:r w:rsidRPr="00FD1034">
        <w:rPr>
          <w:rStyle w:val="StyleUnderline"/>
          <w:highlight w:val="cyan"/>
        </w:rPr>
        <w:t>megaconstellations</w:t>
      </w:r>
      <w:proofErr w:type="spellEnd"/>
      <w:r w:rsidRPr="000242C9">
        <w:rPr>
          <w:sz w:val="14"/>
        </w:rPr>
        <w:t xml:space="preserve">” of Earth-orbiting satellites by Amazon, SpaceX, </w:t>
      </w:r>
      <w:proofErr w:type="spellStart"/>
      <w:r w:rsidRPr="000242C9">
        <w:rPr>
          <w:sz w:val="14"/>
        </w:rPr>
        <w:t>OneWeb</w:t>
      </w:r>
      <w:proofErr w:type="spellEnd"/>
      <w:r w:rsidRPr="000242C9">
        <w:rPr>
          <w:sz w:val="14"/>
        </w:rPr>
        <w:t xml:space="preserve">, and others </w:t>
      </w:r>
      <w:r w:rsidRPr="00FD1034">
        <w:rPr>
          <w:rStyle w:val="StyleUnderline"/>
          <w:highlight w:val="cyan"/>
        </w:rPr>
        <w:t>threaten to overwhelm our view of these dim objects and make asteroid detections more difficult</w:t>
      </w:r>
      <w:r w:rsidRPr="000242C9">
        <w:rPr>
          <w:sz w:val="14"/>
        </w:rPr>
        <w:t xml:space="preserve">. There is no easy solution to 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FD1034">
        <w:rPr>
          <w:rStyle w:val="StyleUnderline"/>
          <w:highlight w:val="cyan"/>
        </w:rPr>
        <w:t xml:space="preserve">there is no higher impact disaster than a </w:t>
      </w:r>
      <w:r w:rsidRPr="00E50065">
        <w:rPr>
          <w:rStyle w:val="StyleUnderline"/>
        </w:rPr>
        <w:t xml:space="preserve">large </w:t>
      </w:r>
      <w:r w:rsidRPr="00FD1034">
        <w:rPr>
          <w:rStyle w:val="StyleUnderline"/>
          <w:highlight w:val="cyan"/>
        </w:rPr>
        <w:t xml:space="preserve">asteroid collision </w:t>
      </w:r>
      <w:r w:rsidRPr="00E50065">
        <w:rPr>
          <w:rStyle w:val="StyleUnderline"/>
        </w:rPr>
        <w:t>with the Earth</w:t>
      </w:r>
      <w:r w:rsidRPr="00FD1034">
        <w:rPr>
          <w:rStyle w:val="StyleUnderline"/>
          <w:highlight w:val="cyan"/>
        </w:rPr>
        <w:t>.</w:t>
      </w:r>
      <w:r w:rsidRPr="000242C9">
        <w:rPr>
          <w:sz w:val="14"/>
        </w:rPr>
        <w:t xml:space="preserve"> We know that early awareness enables early action. Big problems </w:t>
      </w:r>
      <w:proofErr w:type="gramStart"/>
      <w:r w:rsidRPr="000242C9">
        <w:rPr>
          <w:sz w:val="14"/>
        </w:rPr>
        <w:t>later on</w:t>
      </w:r>
      <w:proofErr w:type="gramEnd"/>
      <w:r w:rsidRPr="000242C9">
        <w:rPr>
          <w:sz w:val="14"/>
        </w:rPr>
        <w:t xml:space="preserve"> can be prevented by small investments now. Let’s not be caught off-guard again.</w:t>
      </w:r>
    </w:p>
    <w:p w14:paraId="3B721DBD" w14:textId="77777777" w:rsidR="00F30A5C" w:rsidRPr="00F30A5C" w:rsidRDefault="00F30A5C" w:rsidP="00F30A5C"/>
    <w:p w14:paraId="6B12F592" w14:textId="36F6DDA9" w:rsidR="00DC5A8F" w:rsidRPr="007238A4" w:rsidRDefault="00F30A5C" w:rsidP="00DC5A8F">
      <w:pPr>
        <w:pStyle w:val="Heading3"/>
        <w:rPr>
          <w:rFonts w:cs="Calibri"/>
        </w:rPr>
      </w:pPr>
      <w:r>
        <w:rPr>
          <w:rFonts w:cs="Calibri"/>
        </w:rPr>
        <w:lastRenderedPageBreak/>
        <w:t>6</w:t>
      </w:r>
    </w:p>
    <w:p w14:paraId="521274EE" w14:textId="61328B32" w:rsidR="00DC5A8F" w:rsidRPr="007238A4" w:rsidRDefault="00DC5A8F" w:rsidP="00DC5A8F">
      <w:pPr>
        <w:pStyle w:val="Heading4"/>
        <w:rPr>
          <w:rFonts w:cs="Calibri"/>
        </w:rPr>
      </w:pPr>
      <w:r w:rsidRPr="007238A4">
        <w:rPr>
          <w:rFonts w:cs="Calibri"/>
        </w:rPr>
        <w:t xml:space="preserve">Interpretation: Appropriation is permanently taking property for exclusive use. </w:t>
      </w:r>
      <w:proofErr w:type="spellStart"/>
      <w:r w:rsidRPr="007238A4">
        <w:rPr>
          <w:rFonts w:cs="Calibri"/>
        </w:rPr>
        <w:t>Gorove</w:t>
      </w:r>
      <w:proofErr w:type="spellEnd"/>
      <w:r w:rsidRPr="007238A4">
        <w:rPr>
          <w:rFonts w:cs="Calibri"/>
        </w:rPr>
        <w:t xml:space="preserve"> 69:</w:t>
      </w:r>
    </w:p>
    <w:p w14:paraId="291CACB9" w14:textId="77777777" w:rsidR="00DC5A8F" w:rsidRPr="007238A4" w:rsidRDefault="00DC5A8F" w:rsidP="00DC5A8F">
      <w:r w:rsidRPr="007238A4">
        <w:t xml:space="preserve">Stephen </w:t>
      </w:r>
      <w:proofErr w:type="spellStart"/>
      <w:r w:rsidRPr="007238A4">
        <w:t>Gorove</w:t>
      </w:r>
      <w:proofErr w:type="spellEnd"/>
      <w:r w:rsidRPr="007238A4">
        <w:t>, Interpreting Article II of the Outer Space Treaty, 37 Fordham L. Rev. 349 (1969). Available at: https://ir.lawnet.fordham.edu/flr/vol37/iss3/2</w:t>
      </w:r>
    </w:p>
    <w:p w14:paraId="4C1AFC04" w14:textId="77777777" w:rsidR="00DC5A8F" w:rsidRPr="007238A4" w:rsidRDefault="00DC5A8F" w:rsidP="00DC5A8F">
      <w:pPr>
        <w:ind w:left="720"/>
        <w:rPr>
          <w:sz w:val="12"/>
        </w:rPr>
      </w:pPr>
      <w:r w:rsidRPr="007238A4">
        <w:rPr>
          <w:sz w:val="12"/>
        </w:rPr>
        <w:t xml:space="preserve">With respect to the concept of appropriation </w:t>
      </w:r>
      <w:r w:rsidRPr="007238A4">
        <w:rPr>
          <w:rStyle w:val="StyleUnderline"/>
        </w:rPr>
        <w:t>the basic question is what constitutes "</w:t>
      </w:r>
      <w:r w:rsidRPr="007238A4">
        <w:rPr>
          <w:rStyle w:val="StyleUnderline"/>
          <w:highlight w:val="yellow"/>
        </w:rPr>
        <w:t>appropriation</w:t>
      </w:r>
      <w:r w:rsidRPr="007238A4">
        <w:rPr>
          <w:rStyle w:val="StyleUnderline"/>
        </w:rPr>
        <w:t xml:space="preserve">," </w:t>
      </w:r>
      <w:r w:rsidRPr="007238A4">
        <w:rPr>
          <w:rStyle w:val="StyleUnderline"/>
          <w:highlight w:val="yellow"/>
        </w:rPr>
        <w:t>as used in the Treaty</w:t>
      </w:r>
      <w:r w:rsidRPr="007238A4">
        <w:rPr>
          <w:sz w:val="12"/>
        </w:rPr>
        <w:t>, especially in contradistinction to casual or temporary use. The term "</w:t>
      </w:r>
      <w:r w:rsidRPr="007238A4">
        <w:rPr>
          <w:rStyle w:val="StyleUnderline"/>
        </w:rPr>
        <w:t>appropriation</w:t>
      </w:r>
      <w:r w:rsidRPr="007238A4">
        <w:rPr>
          <w:sz w:val="12"/>
        </w:rPr>
        <w:t xml:space="preserve">" </w:t>
      </w:r>
      <w:r w:rsidRPr="007238A4">
        <w:rPr>
          <w:rStyle w:val="StyleUnderline"/>
          <w:highlight w:val="yellow"/>
        </w:rPr>
        <w:t>is</w:t>
      </w:r>
      <w:r w:rsidRPr="007238A4">
        <w:rPr>
          <w:rStyle w:val="StyleUnderline"/>
        </w:rPr>
        <w:t xml:space="preserve"> used</w:t>
      </w:r>
      <w:r w:rsidRPr="007238A4">
        <w:rPr>
          <w:sz w:val="12"/>
        </w:rPr>
        <w:t xml:space="preserve"> most frequently </w:t>
      </w:r>
      <w:r w:rsidRPr="007238A4">
        <w:rPr>
          <w:rStyle w:val="Emphasis"/>
        </w:rPr>
        <w:t xml:space="preserve">to denote </w:t>
      </w:r>
      <w:r w:rsidRPr="007238A4">
        <w:rPr>
          <w:rStyle w:val="Emphasis"/>
          <w:highlight w:val="yellow"/>
        </w:rPr>
        <w:t>the taking of property for one's own or exclusive use with a sense of permanence.</w:t>
      </w:r>
      <w:r w:rsidRPr="007238A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7238A4">
        <w:rPr>
          <w:sz w:val="12"/>
        </w:rPr>
        <w:t>would</w:t>
      </w:r>
      <w:proofErr w:type="gramEnd"/>
      <w:r w:rsidRPr="007238A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7238A4">
        <w:rPr>
          <w:sz w:val="12"/>
        </w:rPr>
        <w:t>Thus</w:t>
      </w:r>
      <w:proofErr w:type="gramEnd"/>
      <w:r w:rsidRPr="007238A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4242F1E1" w14:textId="5FF2AEC1" w:rsidR="00DC5A8F" w:rsidRPr="007238A4" w:rsidRDefault="00DC5A8F" w:rsidP="00DC5A8F">
      <w:pPr>
        <w:pStyle w:val="Heading4"/>
        <w:rPr>
          <w:rFonts w:cs="Calibri"/>
        </w:rPr>
      </w:pPr>
      <w:r w:rsidRPr="007238A4">
        <w:rPr>
          <w:rFonts w:cs="Calibri"/>
        </w:rPr>
        <w:t xml:space="preserve">Violation: </w:t>
      </w:r>
      <w:proofErr w:type="spellStart"/>
      <w:r w:rsidR="00B31141">
        <w:rPr>
          <w:rFonts w:cs="Calibri"/>
        </w:rPr>
        <w:t>megaconstellations</w:t>
      </w:r>
      <w:proofErr w:type="spellEnd"/>
      <w:r w:rsidR="00B31141">
        <w:rPr>
          <w:rFonts w:cs="Calibri"/>
        </w:rPr>
        <w:t xml:space="preserve"> are</w:t>
      </w:r>
      <w:r w:rsidRPr="007238A4">
        <w:rPr>
          <w:rFonts w:cs="Calibri"/>
        </w:rPr>
        <w:t xml:space="preserve"> not appropriation. Williams 95:</w:t>
      </w:r>
    </w:p>
    <w:p w14:paraId="1D462912" w14:textId="77777777" w:rsidR="00DC5A8F" w:rsidRPr="007238A4" w:rsidRDefault="00DC5A8F" w:rsidP="00DC5A8F">
      <w:r w:rsidRPr="007238A4">
        <w:t>Christopher D. Williams, Space: The Cluttered Frontier, 60 J. Air L. &amp; Com. 1139 (1995) https://scholar.smu.edu/cgi/viewcontent.cgi?referer=&amp;httpsredir=1&amp;article=1384&amp;context=jalc</w:t>
      </w:r>
    </w:p>
    <w:p w14:paraId="27A25355" w14:textId="77777777" w:rsidR="00DC5A8F" w:rsidRPr="007238A4" w:rsidRDefault="00DC5A8F" w:rsidP="00DC5A8F">
      <w:pPr>
        <w:ind w:left="720"/>
        <w:rPr>
          <w:rStyle w:val="Emphasis"/>
        </w:rPr>
      </w:pPr>
      <w:r w:rsidRPr="007238A4">
        <w:rPr>
          <w:sz w:val="12"/>
        </w:rPr>
        <w:t xml:space="preserve">Article II of the treaty allows for a more interesting argument. This article states, "[o] </w:t>
      </w:r>
      <w:proofErr w:type="spellStart"/>
      <w:r w:rsidRPr="007238A4">
        <w:rPr>
          <w:sz w:val="12"/>
        </w:rPr>
        <w:t>uter</w:t>
      </w:r>
      <w:proofErr w:type="spellEnd"/>
      <w:r w:rsidRPr="007238A4">
        <w:rPr>
          <w:sz w:val="12"/>
        </w:rPr>
        <w:t xml:space="preserve"> </w:t>
      </w:r>
      <w:proofErr w:type="gramStart"/>
      <w:r w:rsidRPr="007238A4">
        <w:rPr>
          <w:sz w:val="12"/>
        </w:rPr>
        <w:t>space..</w:t>
      </w:r>
      <w:proofErr w:type="gramEnd"/>
      <w:r w:rsidRPr="007238A4">
        <w:rPr>
          <w:sz w:val="12"/>
        </w:rPr>
        <w:t xml:space="preserve">, is not subject to national appropriation by claim of sovereignty, by means of use or occupation, or by any other means." 68 In a sense, space debris may constitute a form of appropriation of outer space. </w:t>
      </w:r>
      <w:r w:rsidRPr="007238A4">
        <w:rPr>
          <w:rStyle w:val="StyleUnderline"/>
          <w:highlight w:val="yellow"/>
        </w:rPr>
        <w:t>Because two objects cannot occupy the same</w:t>
      </w:r>
      <w:r w:rsidRPr="007238A4">
        <w:rPr>
          <w:rStyle w:val="StyleUnderline"/>
        </w:rPr>
        <w:t xml:space="preserve"> space (</w:t>
      </w:r>
      <w:r w:rsidRPr="007238A4">
        <w:rPr>
          <w:rStyle w:val="StyleUnderline"/>
          <w:highlight w:val="yellow"/>
        </w:rPr>
        <w:t>orbit</w:t>
      </w:r>
      <w:r w:rsidRPr="007238A4">
        <w:rPr>
          <w:rStyle w:val="StyleUnderline"/>
        </w:rPr>
        <w:t xml:space="preserve">) at the same time, </w:t>
      </w:r>
      <w:r w:rsidRPr="007238A4">
        <w:rPr>
          <w:rStyle w:val="StyleUnderline"/>
          <w:highlight w:val="yellow"/>
        </w:rPr>
        <w:t>placing debris in space</w:t>
      </w:r>
      <w:r w:rsidRPr="007238A4">
        <w:rPr>
          <w:rStyle w:val="StyleUnderline"/>
        </w:rPr>
        <w:t xml:space="preserve"> removes the possibility of another object using that location.</w:t>
      </w:r>
      <w:r w:rsidRPr="007238A4">
        <w:rPr>
          <w:sz w:val="12"/>
        </w:rPr>
        <w:t xml:space="preserve">69 This approach is related to the view of outer space as a </w:t>
      </w:r>
      <w:proofErr w:type="gramStart"/>
      <w:r w:rsidRPr="007238A4">
        <w:rPr>
          <w:sz w:val="12"/>
        </w:rPr>
        <w:t>commons</w:t>
      </w:r>
      <w:proofErr w:type="gramEnd"/>
      <w:r w:rsidRPr="007238A4">
        <w:rPr>
          <w:sz w:val="12"/>
        </w:rPr>
        <w:t xml:space="preserve">. Some argue that Articles I and II of the Outer Space Treaty provide a structure for use of outer space similar to a </w:t>
      </w:r>
      <w:proofErr w:type="gramStart"/>
      <w:r w:rsidRPr="007238A4">
        <w:rPr>
          <w:sz w:val="12"/>
        </w:rPr>
        <w:t>terrestrial commons</w:t>
      </w:r>
      <w:proofErr w:type="gramEnd"/>
      <w:r w:rsidRPr="007238A4">
        <w:rPr>
          <w:sz w:val="12"/>
        </w:rPr>
        <w:t xml:space="preserve">, thus encouraging spacefaring nations to take maximum advantage of the resource of space in the shortest time possible. 70 As with a </w:t>
      </w:r>
      <w:proofErr w:type="gramStart"/>
      <w:r w:rsidRPr="007238A4">
        <w:rPr>
          <w:sz w:val="12"/>
        </w:rPr>
        <w:t>terrestrial commons</w:t>
      </w:r>
      <w:proofErr w:type="gramEnd"/>
      <w:r w:rsidRPr="007238A4">
        <w:rPr>
          <w:sz w:val="12"/>
        </w:rPr>
        <w:t xml:space="preserve">, </w:t>
      </w:r>
      <w:r w:rsidRPr="007238A4">
        <w:rPr>
          <w:rStyle w:val="StyleUnderline"/>
        </w:rPr>
        <w:t xml:space="preserve">the use or consumption of the resource by one party necessarily </w:t>
      </w:r>
      <w:r w:rsidRPr="007238A4">
        <w:rPr>
          <w:rStyle w:val="StyleUnderline"/>
          <w:highlight w:val="yellow"/>
        </w:rPr>
        <w:t>precludes</w:t>
      </w:r>
      <w:r w:rsidRPr="007238A4">
        <w:rPr>
          <w:rStyle w:val="StyleUnderline"/>
        </w:rPr>
        <w:t xml:space="preserve"> that </w:t>
      </w:r>
      <w:r w:rsidRPr="007238A4">
        <w:rPr>
          <w:rStyle w:val="StyleUnderline"/>
          <w:highlight w:val="yellow"/>
        </w:rPr>
        <w:t>use by another member</w:t>
      </w:r>
      <w:r w:rsidRPr="007238A4">
        <w:rPr>
          <w:sz w:val="12"/>
        </w:rPr>
        <w:t xml:space="preserve"> of the commons. </w:t>
      </w:r>
      <w:r w:rsidRPr="007238A4">
        <w:rPr>
          <w:rStyle w:val="StyleUnderline"/>
          <w:highlight w:val="yellow"/>
        </w:rPr>
        <w:t>Thus,</w:t>
      </w:r>
      <w:r w:rsidRPr="007238A4">
        <w:rPr>
          <w:sz w:val="12"/>
        </w:rPr>
        <w:t xml:space="preserve"> the placement of </w:t>
      </w:r>
      <w:r w:rsidRPr="007238A4">
        <w:rPr>
          <w:rStyle w:val="StyleUnderline"/>
          <w:highlight w:val="yellow"/>
        </w:rPr>
        <w:t>debris</w:t>
      </w:r>
      <w:r w:rsidRPr="007238A4">
        <w:rPr>
          <w:sz w:val="12"/>
        </w:rPr>
        <w:t xml:space="preserve"> </w:t>
      </w:r>
      <w:r w:rsidRPr="007238A4">
        <w:rPr>
          <w:rStyle w:val="StyleUnderline"/>
        </w:rPr>
        <w:t>in</w:t>
      </w:r>
      <w:r w:rsidRPr="007238A4">
        <w:rPr>
          <w:sz w:val="12"/>
        </w:rPr>
        <w:t xml:space="preserve"> </w:t>
      </w:r>
      <w:r w:rsidRPr="007238A4">
        <w:rPr>
          <w:rStyle w:val="StyleUnderline"/>
        </w:rPr>
        <w:t xml:space="preserve">orbit </w:t>
      </w:r>
      <w:r w:rsidRPr="007238A4">
        <w:rPr>
          <w:rStyle w:val="StyleUnderline"/>
          <w:highlight w:val="yellow"/>
        </w:rPr>
        <w:t>may</w:t>
      </w:r>
      <w:r w:rsidRPr="007238A4">
        <w:rPr>
          <w:rStyle w:val="StyleUnderline"/>
        </w:rPr>
        <w:t xml:space="preserve"> in fact </w:t>
      </w:r>
      <w:r w:rsidRPr="007238A4">
        <w:rPr>
          <w:rStyle w:val="StyleUnderline"/>
          <w:highlight w:val="yellow"/>
        </w:rPr>
        <w:t>constitute an appropriation.</w:t>
      </w:r>
      <w:r w:rsidRPr="007238A4">
        <w:rPr>
          <w:sz w:val="12"/>
        </w:rPr>
        <w:t xml:space="preserve"> However, as in the case of accidental fragmentary debris, this appropriation may be entirely out of the control of any party. In addition, </w:t>
      </w:r>
      <w:r w:rsidRPr="007238A4">
        <w:rPr>
          <w:rStyle w:val="StyleUnderline"/>
          <w:highlight w:val="yellow"/>
        </w:rPr>
        <w:t xml:space="preserve">if the premise of the argument is valid, then </w:t>
      </w:r>
      <w:r w:rsidRPr="007238A4">
        <w:rPr>
          <w:rStyle w:val="Emphasis"/>
          <w:highlight w:val="yellow"/>
        </w:rPr>
        <w:t>any space object</w:t>
      </w:r>
      <w:r w:rsidRPr="007238A4">
        <w:rPr>
          <w:sz w:val="12"/>
        </w:rPr>
        <w:t>, not just space debris</w:t>
      </w:r>
      <w:r w:rsidRPr="007238A4">
        <w:rPr>
          <w:sz w:val="12"/>
          <w:highlight w:val="yellow"/>
        </w:rPr>
        <w:t xml:space="preserve">, </w:t>
      </w:r>
      <w:r w:rsidRPr="007238A4">
        <w:rPr>
          <w:rStyle w:val="Emphasis"/>
          <w:highlight w:val="yellow"/>
        </w:rPr>
        <w:t>would constitute an appropriation of outer space</w:t>
      </w:r>
      <w:r w:rsidRPr="007238A4">
        <w:rPr>
          <w:sz w:val="12"/>
        </w:rPr>
        <w:t xml:space="preserve"> in violation of Article II. </w:t>
      </w:r>
      <w:r w:rsidRPr="007238A4">
        <w:rPr>
          <w:rStyle w:val="Emphasis"/>
          <w:highlight w:val="yellow"/>
        </w:rPr>
        <w:t>This clearly was not intended by the drafters of the treaty.</w:t>
      </w:r>
    </w:p>
    <w:p w14:paraId="1963BBC6" w14:textId="77777777" w:rsidR="00DC5A8F" w:rsidRPr="007238A4" w:rsidRDefault="00DC5A8F" w:rsidP="00DC5A8F"/>
    <w:p w14:paraId="222750E1" w14:textId="77777777" w:rsidR="00DC5A8F" w:rsidRPr="007238A4" w:rsidRDefault="00DC5A8F" w:rsidP="00DC5A8F">
      <w:pPr>
        <w:pStyle w:val="Heading4"/>
        <w:rPr>
          <w:rFonts w:cs="Calibri"/>
        </w:rPr>
      </w:pPr>
      <w:r w:rsidRPr="007238A4">
        <w:rPr>
          <w:rFonts w:cs="Calibri"/>
        </w:rPr>
        <w:t xml:space="preserve">Vote neg – two impacts: </w:t>
      </w:r>
    </w:p>
    <w:p w14:paraId="5956992F" w14:textId="77777777" w:rsidR="00DC5A8F" w:rsidRPr="007238A4" w:rsidRDefault="00DC5A8F" w:rsidP="00DC5A8F">
      <w:pPr>
        <w:pStyle w:val="Heading4"/>
        <w:numPr>
          <w:ilvl w:val="0"/>
          <w:numId w:val="14"/>
        </w:numPr>
        <w:rPr>
          <w:rFonts w:cs="Calibri"/>
        </w:rPr>
      </w:pPr>
      <w:r w:rsidRPr="007238A4">
        <w:rPr>
          <w:rFonts w:cs="Calibri"/>
        </w:rPr>
        <w:t>Limits. Expanding the topic to anything that involves merely launching something into the atmosphere expands the topic into numerous new tech areas which undermines core neg prep.</w:t>
      </w:r>
    </w:p>
    <w:p w14:paraId="6A3F8AEB" w14:textId="77777777" w:rsidR="00DC5A8F" w:rsidRPr="007238A4" w:rsidRDefault="00DC5A8F" w:rsidP="00DC5A8F">
      <w:pPr>
        <w:pStyle w:val="Heading4"/>
        <w:numPr>
          <w:ilvl w:val="0"/>
          <w:numId w:val="14"/>
        </w:numPr>
        <w:rPr>
          <w:rFonts w:cs="Calibri"/>
        </w:rPr>
      </w:pPr>
      <w:r w:rsidRPr="007238A4">
        <w:rPr>
          <w:rFonts w:cs="Calibri"/>
        </w:rPr>
        <w:t>Topic literature. Our definition has intent to define and exclude in the context of the OST, which is the core of all topic research and the only predictable source.</w:t>
      </w:r>
    </w:p>
    <w:p w14:paraId="22C15A53" w14:textId="77777777" w:rsidR="00DC5A8F" w:rsidRPr="007238A4" w:rsidRDefault="00DC5A8F" w:rsidP="00DC5A8F"/>
    <w:p w14:paraId="6EB2ECC7" w14:textId="07A02092" w:rsidR="00DC5A8F" w:rsidRPr="007238A4" w:rsidRDefault="00BC1526" w:rsidP="00DC5A8F">
      <w:pPr>
        <w:pStyle w:val="Heading4"/>
        <w:rPr>
          <w:rFonts w:cs="Calibri"/>
        </w:rPr>
      </w:pPr>
      <w:r>
        <w:rPr>
          <w:rFonts w:cs="Calibri"/>
        </w:rPr>
        <w:t>Cross-apply the paradigm issues from the first shell</w:t>
      </w:r>
    </w:p>
    <w:p w14:paraId="2B13D49D" w14:textId="77777777" w:rsidR="00DC5A8F" w:rsidRPr="007238A4" w:rsidRDefault="00DC5A8F" w:rsidP="00DC5A8F"/>
    <w:p w14:paraId="00392D36" w14:textId="1DC8254A" w:rsidR="00BE3FF4" w:rsidRPr="007238A4" w:rsidRDefault="00D13068" w:rsidP="00D13068">
      <w:pPr>
        <w:pStyle w:val="Heading1"/>
        <w:rPr>
          <w:rFonts w:cs="Calibri"/>
        </w:rPr>
      </w:pPr>
      <w:r w:rsidRPr="007238A4">
        <w:rPr>
          <w:rFonts w:cs="Calibri"/>
        </w:rPr>
        <w:lastRenderedPageBreak/>
        <w:t>CASE</w:t>
      </w:r>
    </w:p>
    <w:p w14:paraId="3885231B" w14:textId="5F3DA186" w:rsidR="00D13068" w:rsidRDefault="00D13068" w:rsidP="00D13068">
      <w:pPr>
        <w:pStyle w:val="ListParagraph"/>
        <w:keepNext/>
        <w:keepLines/>
        <w:numPr>
          <w:ilvl w:val="0"/>
          <w:numId w:val="13"/>
        </w:numPr>
        <w:spacing w:before="200"/>
        <w:outlineLvl w:val="3"/>
        <w:rPr>
          <w:rFonts w:eastAsia="Malgun Gothic"/>
          <w:b/>
          <w:iCs/>
          <w:sz w:val="26"/>
        </w:rPr>
      </w:pPr>
      <w:r w:rsidRPr="007238A4">
        <w:rPr>
          <w:rFonts w:eastAsia="Malgun Gothic"/>
          <w:b/>
          <w:iCs/>
          <w:sz w:val="26"/>
        </w:rPr>
        <w:t>No solvency – they have no evidence that says being able to see an asteroid will allow us to drag the Earth out of its path</w:t>
      </w:r>
    </w:p>
    <w:p w14:paraId="3DA93EA4" w14:textId="4CA36DEE" w:rsidR="00F104BC" w:rsidRDefault="00F104BC" w:rsidP="00F104BC">
      <w:pPr>
        <w:pStyle w:val="Heading4"/>
        <w:numPr>
          <w:ilvl w:val="0"/>
          <w:numId w:val="13"/>
        </w:numPr>
      </w:pPr>
      <w:r>
        <w:t xml:space="preserve">Ground-based observatories already can’t see because of the sun, </w:t>
      </w:r>
      <w:r w:rsidR="00EB0651">
        <w:t xml:space="preserve">no impact to </w:t>
      </w:r>
      <w:r>
        <w:t>asteroid collision, and turn – satellites are key for asteroid detection. Blumberg 19:</w:t>
      </w:r>
    </w:p>
    <w:p w14:paraId="5A6A7436" w14:textId="23C452CD" w:rsidR="00F104BC" w:rsidRPr="00F104BC" w:rsidRDefault="00F104BC" w:rsidP="00F104BC">
      <w:r w:rsidRPr="00F104BC">
        <w:t xml:space="preserve">Nick Blumberg </w:t>
      </w:r>
      <w:proofErr w:type="gramStart"/>
      <w:r w:rsidRPr="00F104BC">
        <w:t>{ Public</w:t>
      </w:r>
      <w:proofErr w:type="gramEnd"/>
      <w:r w:rsidRPr="00F104BC">
        <w:t xml:space="preserve"> Insight Journalist Nick Blumberg (Phoenix) has served as an Associate Producer for KJZZ’s Here and Now, a news and public affairs talk show covering the Phoenix area. He grew up on the far North Side of </w:t>
      </w:r>
      <w:proofErr w:type="gramStart"/>
      <w:r w:rsidRPr="00F104BC">
        <w:t>Chicago, and</w:t>
      </w:r>
      <w:proofErr w:type="gramEnd"/>
      <w:r w:rsidRPr="00F104BC">
        <w:t xml:space="preserve"> has been a news junkie as long as he can remember. He moved to Arizona to attend the Walter Cronkite School of Journalism at Arizona State University, graduating magna cum laude. He was part of the Murrow and PRNDI-award winning team at KJZZ that covered Arizona’s controversial SB 1070 anti-immigration law throughout 2010.}, 19 - ("How Satellites Can Detect and Protect Earth </w:t>
      </w:r>
      <w:proofErr w:type="gramStart"/>
      <w:r w:rsidRPr="00F104BC">
        <w:t>From</w:t>
      </w:r>
      <w:proofErr w:type="gramEnd"/>
      <w:r w:rsidRPr="00F104BC">
        <w:t xml:space="preserve"> Asteroids," WTTW News, 9-10-2019, https://news.wttw.com/2019/09/10/how-satellites-can-detect-and-protect-earth-asteroids)//marlborough-wr/</w:t>
      </w:r>
    </w:p>
    <w:p w14:paraId="77FF5022" w14:textId="1E96072C" w:rsidR="00F104BC" w:rsidRPr="00F104BC" w:rsidRDefault="00F104BC" w:rsidP="00F104BC">
      <w:pPr>
        <w:rPr>
          <w:sz w:val="12"/>
        </w:rPr>
      </w:pPr>
      <w:r w:rsidRPr="00F104BC">
        <w:rPr>
          <w:sz w:val="12"/>
        </w:rPr>
        <w:t xml:space="preserve">This week, scientists from NASA, the European Space Agency and other institutions will gather at a conference in Italy, where they’ll be looking at a bold proposal to use two spacecraft to deflect an asteroid. That planetary defense plan is one of many worldwide efforts to ensure that Earth remains safe from collisions. While </w:t>
      </w:r>
      <w:r w:rsidRPr="00F104BC">
        <w:rPr>
          <w:rStyle w:val="StyleUnderline"/>
          <w:highlight w:val="yellow"/>
        </w:rPr>
        <w:t>ground-based observatories</w:t>
      </w:r>
      <w:r w:rsidRPr="00F104BC">
        <w:rPr>
          <w:sz w:val="12"/>
        </w:rPr>
        <w:t xml:space="preserve"> have done great work in detecting asteroids, Adler Planetarium astronomer Mark </w:t>
      </w:r>
      <w:proofErr w:type="spellStart"/>
      <w:r w:rsidRPr="00F104BC">
        <w:rPr>
          <w:sz w:val="12"/>
        </w:rPr>
        <w:t>Hammergren</w:t>
      </w:r>
      <w:proofErr w:type="spellEnd"/>
      <w:r w:rsidRPr="00F104BC">
        <w:rPr>
          <w:sz w:val="12"/>
        </w:rPr>
        <w:t xml:space="preserve"> says </w:t>
      </w:r>
      <w:r w:rsidRPr="00F104BC">
        <w:rPr>
          <w:rStyle w:val="Emphasis"/>
          <w:highlight w:val="yellow"/>
        </w:rPr>
        <w:t>they’re stymied by the bright light of the sun</w:t>
      </w:r>
      <w:r w:rsidRPr="00F104BC">
        <w:rPr>
          <w:sz w:val="12"/>
        </w:rPr>
        <w:t xml:space="preserve"> and that </w:t>
      </w:r>
      <w:r w:rsidRPr="00F104BC">
        <w:rPr>
          <w:rStyle w:val="StyleUnderline"/>
          <w:highlight w:val="yellow"/>
        </w:rPr>
        <w:t>a</w:t>
      </w:r>
      <w:r w:rsidRPr="00F104BC">
        <w:rPr>
          <w:sz w:val="12"/>
        </w:rPr>
        <w:t xml:space="preserve">n infrared </w:t>
      </w:r>
      <w:r w:rsidRPr="00F104BC">
        <w:rPr>
          <w:rStyle w:val="Emphasis"/>
          <w:highlight w:val="yellow"/>
        </w:rPr>
        <w:t>satellite orbiting Earth would be</w:t>
      </w:r>
      <w:r w:rsidRPr="00F104BC">
        <w:rPr>
          <w:sz w:val="12"/>
        </w:rPr>
        <w:t xml:space="preserve"> a </w:t>
      </w:r>
      <w:r w:rsidRPr="00F104BC">
        <w:rPr>
          <w:rStyle w:val="Emphasis"/>
          <w:highlight w:val="yellow"/>
        </w:rPr>
        <w:t>more valuable</w:t>
      </w:r>
      <w:r w:rsidRPr="00F104BC">
        <w:rPr>
          <w:sz w:val="12"/>
        </w:rPr>
        <w:t xml:space="preserve"> sentry. “</w:t>
      </w:r>
      <w:r w:rsidRPr="00F104BC">
        <w:rPr>
          <w:rStyle w:val="StyleUnderline"/>
        </w:rPr>
        <w:t>Out in space there’s no atmosphere, so you can look closer to the sun</w:t>
      </w:r>
      <w:r w:rsidRPr="00F104BC">
        <w:rPr>
          <w:sz w:val="12"/>
        </w:rPr>
        <w:t xml:space="preserve">,” </w:t>
      </w:r>
      <w:proofErr w:type="spellStart"/>
      <w:r w:rsidRPr="00F104BC">
        <w:rPr>
          <w:sz w:val="12"/>
        </w:rPr>
        <w:t>Hammergren</w:t>
      </w:r>
      <w:proofErr w:type="spellEnd"/>
      <w:r w:rsidRPr="00F104BC">
        <w:rPr>
          <w:sz w:val="12"/>
        </w:rPr>
        <w:t xml:space="preserve"> said. “</w:t>
      </w:r>
      <w:r w:rsidRPr="00F104BC">
        <w:rPr>
          <w:rStyle w:val="StyleUnderline"/>
          <w:highlight w:val="yellow"/>
        </w:rPr>
        <w:t>You can find</w:t>
      </w:r>
      <w:r w:rsidRPr="00F104BC">
        <w:rPr>
          <w:rStyle w:val="StyleUnderline"/>
        </w:rPr>
        <w:t xml:space="preserve"> what we think is </w:t>
      </w:r>
      <w:r w:rsidRPr="00F104BC">
        <w:rPr>
          <w:rStyle w:val="StyleUnderline"/>
          <w:highlight w:val="yellow"/>
        </w:rPr>
        <w:t>an almost entirely unknown population of hazardous asteroids</w:t>
      </w:r>
      <w:r w:rsidRPr="00F104BC">
        <w:rPr>
          <w:rStyle w:val="StyleUnderline"/>
        </w:rPr>
        <w:t xml:space="preserve"> orbiting closer to the sun than us and </w:t>
      </w:r>
      <w:proofErr w:type="gramStart"/>
      <w:r w:rsidRPr="00F104BC">
        <w:rPr>
          <w:rStyle w:val="StyleUnderline"/>
        </w:rPr>
        <w:t xml:space="preserve">every once in a while </w:t>
      </w:r>
      <w:proofErr w:type="gramEnd"/>
      <w:r w:rsidRPr="00F104BC">
        <w:rPr>
          <w:rStyle w:val="StyleUnderline"/>
        </w:rPr>
        <w:t>crossing our path</w:t>
      </w:r>
      <w:r w:rsidRPr="00F104BC">
        <w:rPr>
          <w:sz w:val="12"/>
        </w:rPr>
        <w:t xml:space="preserve">.” Why infrared? </w:t>
      </w:r>
      <w:proofErr w:type="spellStart"/>
      <w:r w:rsidRPr="00F104BC">
        <w:rPr>
          <w:sz w:val="12"/>
        </w:rPr>
        <w:t>Hammergren</w:t>
      </w:r>
      <w:proofErr w:type="spellEnd"/>
      <w:r w:rsidRPr="00F104BC">
        <w:rPr>
          <w:sz w:val="12"/>
        </w:rPr>
        <w:t xml:space="preserve"> says it’s because darker asteroids are harder to detect visually. “If you have … a dark car sitting in the summer sun, it gets hotter than the white car next to you. The darker car – or darker asteroid – will emit more infrared light, so they appear brighter.” While </w:t>
      </w:r>
      <w:proofErr w:type="spellStart"/>
      <w:r w:rsidRPr="00F104BC">
        <w:rPr>
          <w:sz w:val="12"/>
        </w:rPr>
        <w:t>Hammergren</w:t>
      </w:r>
      <w:proofErr w:type="spellEnd"/>
      <w:r w:rsidRPr="00F104BC">
        <w:rPr>
          <w:sz w:val="12"/>
        </w:rPr>
        <w:t xml:space="preserve"> thinks a satellite to detect asteroids is valuable, he also advises people not to worry too much about Armageddon scenarios. “</w:t>
      </w:r>
      <w:r w:rsidRPr="00F104BC">
        <w:rPr>
          <w:rStyle w:val="StyleUnderline"/>
          <w:highlight w:val="yellow"/>
        </w:rPr>
        <w:t xml:space="preserve">We have found virtually all of the large asteroids that could cause mass extinctions on Earth </w:t>
      </w:r>
      <w:r w:rsidRPr="00F104BC">
        <w:rPr>
          <w:rStyle w:val="Emphasis"/>
          <w:highlight w:val="yellow"/>
        </w:rPr>
        <w:t>and not a single one of them is going to hit the Earth for at least a thousand years in the future</w:t>
      </w:r>
      <w:r w:rsidRPr="00F104BC">
        <w:rPr>
          <w:sz w:val="12"/>
        </w:rPr>
        <w:t xml:space="preserve">,” </w:t>
      </w:r>
      <w:proofErr w:type="spellStart"/>
      <w:r w:rsidRPr="00F104BC">
        <w:rPr>
          <w:sz w:val="12"/>
        </w:rPr>
        <w:t>Hammergren</w:t>
      </w:r>
      <w:proofErr w:type="spellEnd"/>
      <w:r w:rsidRPr="00F104BC">
        <w:rPr>
          <w:sz w:val="12"/>
        </w:rPr>
        <w:t xml:space="preserve"> said. “It’s probably one of the greatest unsung victories that NASA and maybe even civilization has accomplished.”</w:t>
      </w:r>
    </w:p>
    <w:p w14:paraId="30265BC2" w14:textId="48A7926A" w:rsidR="006C0B5A" w:rsidRDefault="006C0B5A" w:rsidP="00D13068">
      <w:pPr>
        <w:pStyle w:val="ListParagraph"/>
        <w:keepNext/>
        <w:keepLines/>
        <w:numPr>
          <w:ilvl w:val="0"/>
          <w:numId w:val="13"/>
        </w:numPr>
        <w:spacing w:before="200"/>
        <w:outlineLvl w:val="3"/>
        <w:rPr>
          <w:rFonts w:eastAsia="Malgun Gothic"/>
          <w:b/>
          <w:iCs/>
          <w:sz w:val="26"/>
        </w:rPr>
      </w:pPr>
      <w:r>
        <w:rPr>
          <w:rFonts w:eastAsia="Malgun Gothic"/>
          <w:b/>
          <w:iCs/>
          <w:sz w:val="26"/>
        </w:rPr>
        <w:t xml:space="preserve">Ozone depletion non-unique – their </w:t>
      </w:r>
      <w:proofErr w:type="spellStart"/>
      <w:r>
        <w:rPr>
          <w:rFonts w:eastAsia="Malgun Gothic"/>
          <w:b/>
          <w:iCs/>
          <w:sz w:val="26"/>
        </w:rPr>
        <w:t>Voosen</w:t>
      </w:r>
      <w:proofErr w:type="spellEnd"/>
      <w:r>
        <w:rPr>
          <w:rFonts w:eastAsia="Malgun Gothic"/>
          <w:b/>
          <w:iCs/>
          <w:sz w:val="26"/>
        </w:rPr>
        <w:t xml:space="preserve"> card is all about how global warming is already </w:t>
      </w:r>
      <w:r w:rsidR="00273A72">
        <w:rPr>
          <w:rFonts w:eastAsia="Malgun Gothic"/>
          <w:b/>
          <w:iCs/>
          <w:sz w:val="26"/>
        </w:rPr>
        <w:t>tearing a hole</w:t>
      </w:r>
      <w:r>
        <w:rPr>
          <w:rFonts w:eastAsia="Malgun Gothic"/>
          <w:b/>
          <w:iCs/>
          <w:sz w:val="26"/>
        </w:rPr>
        <w:t xml:space="preserve"> </w:t>
      </w:r>
    </w:p>
    <w:p w14:paraId="4685DC8B" w14:textId="0EFA3740" w:rsidR="00D13068" w:rsidRPr="007238A4" w:rsidRDefault="00D13068" w:rsidP="00D13068">
      <w:pPr>
        <w:pStyle w:val="ListParagraph"/>
        <w:keepNext/>
        <w:keepLines/>
        <w:numPr>
          <w:ilvl w:val="0"/>
          <w:numId w:val="13"/>
        </w:numPr>
        <w:spacing w:before="200"/>
        <w:outlineLvl w:val="3"/>
        <w:rPr>
          <w:rFonts w:eastAsia="Malgun Gothic"/>
          <w:b/>
          <w:iCs/>
          <w:sz w:val="26"/>
        </w:rPr>
      </w:pPr>
      <w:r w:rsidRPr="007238A4">
        <w:rPr>
          <w:rFonts w:eastAsia="Malgun Gothic"/>
          <w:b/>
          <w:iCs/>
          <w:sz w:val="26"/>
        </w:rPr>
        <w:t xml:space="preserve">Probability – 0.1% chance of a collision. </w:t>
      </w:r>
    </w:p>
    <w:p w14:paraId="186AAA26" w14:textId="77777777" w:rsidR="00D13068" w:rsidRPr="007238A4" w:rsidRDefault="00D13068" w:rsidP="00D13068">
      <w:pPr>
        <w:rPr>
          <w:rFonts w:eastAsia="Calibri"/>
        </w:rPr>
      </w:pPr>
      <w:r w:rsidRPr="007238A4">
        <w:rPr>
          <w:rFonts w:eastAsia="Calibri"/>
        </w:rPr>
        <w:t xml:space="preserve">Alexander William </w:t>
      </w:r>
      <w:r w:rsidRPr="007238A4">
        <w:rPr>
          <w:rFonts w:eastAsia="Calibri"/>
          <w:b/>
          <w:bCs/>
          <w:sz w:val="26"/>
          <w:u w:val="single"/>
        </w:rPr>
        <w:t>Salter</w:t>
      </w:r>
      <w:r w:rsidRPr="007238A4">
        <w:rPr>
          <w:rFonts w:eastAsia="Calibri"/>
        </w:rPr>
        <w:t xml:space="preserve">, </w:t>
      </w:r>
      <w:r w:rsidRPr="007238A4">
        <w:rPr>
          <w:rFonts w:eastAsia="Calibri"/>
          <w:b/>
          <w:bCs/>
          <w:sz w:val="26"/>
          <w:u w:val="single"/>
        </w:rPr>
        <w:t>Economics Professor at Texas Tech</w:t>
      </w:r>
      <w:r w:rsidRPr="007238A4">
        <w:rPr>
          <w:rFonts w:eastAsia="Calibri"/>
        </w:rPr>
        <w:t xml:space="preserve">, </w:t>
      </w:r>
      <w:r w:rsidRPr="007238A4">
        <w:rPr>
          <w:rFonts w:eastAsia="Calibri"/>
          <w:b/>
          <w:bCs/>
          <w:sz w:val="26"/>
          <w:u w:val="single"/>
        </w:rPr>
        <w:t>’16</w:t>
      </w:r>
      <w:r w:rsidRPr="007238A4">
        <w:rPr>
          <w:rFonts w:eastAsia="Calibri"/>
        </w:rPr>
        <w:t xml:space="preserve">, “SPACE DEBRIS: A LAW AND ECONOMICS ANALYSIS OF THE ORBITAL COMMONS” 19 STAN. TECH. L. REV. 221 *numbers replaced with English words </w:t>
      </w:r>
    </w:p>
    <w:p w14:paraId="4F0E2BA0" w14:textId="77777777" w:rsidR="00D13068" w:rsidRPr="007238A4" w:rsidRDefault="00D13068" w:rsidP="00D13068">
      <w:pPr>
        <w:rPr>
          <w:rFonts w:eastAsia="Calibri"/>
        </w:rPr>
      </w:pPr>
      <w:r w:rsidRPr="007238A4">
        <w:rPr>
          <w:rFonts w:eastAsia="Calibri"/>
          <w:highlight w:val="yellow"/>
          <w:u w:val="single"/>
        </w:rPr>
        <w:t>The probability of a collision is</w:t>
      </w:r>
      <w:r w:rsidRPr="007238A4">
        <w:rPr>
          <w:rFonts w:eastAsia="Calibri"/>
        </w:rPr>
        <w:t xml:space="preserve"> currently </w:t>
      </w:r>
      <w:r w:rsidRPr="007238A4">
        <w:rPr>
          <w:rFonts w:eastAsia="Calibri"/>
          <w:b/>
          <w:iCs/>
          <w:highlight w:val="yellow"/>
          <w:u w:val="single"/>
          <w:bdr w:val="single" w:sz="8" w:space="0" w:color="auto"/>
        </w:rPr>
        <w:t>low</w:t>
      </w:r>
      <w:r w:rsidRPr="007238A4">
        <w:rPr>
          <w:rFonts w:eastAsia="Calibri"/>
          <w:highlight w:val="yellow"/>
        </w:rPr>
        <w:t>.</w:t>
      </w:r>
      <w:r w:rsidRPr="007238A4">
        <w:rPr>
          <w:rFonts w:eastAsia="Calibri"/>
        </w:rPr>
        <w:t xml:space="preserve"> Bradley and Wein estimate that </w:t>
      </w:r>
      <w:r w:rsidRPr="007238A4">
        <w:rPr>
          <w:rFonts w:eastAsia="Calibri"/>
          <w:highlight w:val="yellow"/>
          <w:u w:val="single"/>
        </w:rPr>
        <w:t>the</w:t>
      </w:r>
      <w:r w:rsidRPr="007238A4">
        <w:rPr>
          <w:rFonts w:eastAsia="Calibri"/>
          <w:highlight w:val="yellow"/>
        </w:rPr>
        <w:t xml:space="preserve"> </w:t>
      </w:r>
      <w:r w:rsidRPr="007238A4">
        <w:rPr>
          <w:rFonts w:eastAsia="Calibri"/>
          <w:b/>
          <w:iCs/>
          <w:highlight w:val="yellow"/>
          <w:u w:val="single"/>
          <w:bdr w:val="single" w:sz="8" w:space="0" w:color="auto"/>
        </w:rPr>
        <w:t>maximum probability</w:t>
      </w:r>
      <w:r w:rsidRPr="007238A4">
        <w:rPr>
          <w:rFonts w:eastAsia="Calibri"/>
        </w:rPr>
        <w:t xml:space="preserve"> in LEO </w:t>
      </w:r>
      <w:r w:rsidRPr="007238A4">
        <w:rPr>
          <w:rFonts w:eastAsia="Calibri"/>
          <w:highlight w:val="yellow"/>
          <w:u w:val="single"/>
        </w:rPr>
        <w:t xml:space="preserve">of a collision over the lifetime of a spacecraft remains </w:t>
      </w:r>
      <w:r w:rsidRPr="007238A4">
        <w:rPr>
          <w:rFonts w:eastAsia="Calibri"/>
          <w:b/>
          <w:iCs/>
          <w:highlight w:val="yellow"/>
          <w:u w:val="single"/>
          <w:bdr w:val="single" w:sz="8" w:space="0" w:color="auto"/>
        </w:rPr>
        <w:t>below one in one thousand</w:t>
      </w:r>
      <w:r w:rsidRPr="007238A4">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w:t>
      </w:r>
      <w:r w:rsidRPr="007238A4">
        <w:rPr>
          <w:rFonts w:eastAsia="Calibri"/>
        </w:rPr>
        <w:lastRenderedPageBreak/>
        <w:t>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DAC7F53" w14:textId="2B89D315" w:rsidR="00D13068" w:rsidRPr="007238A4" w:rsidRDefault="00D13068" w:rsidP="00D13068">
      <w:pPr>
        <w:pStyle w:val="ListParagraph"/>
        <w:keepNext/>
        <w:keepLines/>
        <w:numPr>
          <w:ilvl w:val="0"/>
          <w:numId w:val="13"/>
        </w:numPr>
        <w:spacing w:before="200"/>
        <w:outlineLvl w:val="3"/>
        <w:rPr>
          <w:rFonts w:eastAsia="Malgun Gothic"/>
          <w:b/>
          <w:iCs/>
          <w:sz w:val="26"/>
        </w:rPr>
      </w:pPr>
      <w:r w:rsidRPr="007238A4">
        <w:rPr>
          <w:rFonts w:eastAsia="Malgun Gothic"/>
          <w:b/>
          <w:iCs/>
          <w:sz w:val="26"/>
        </w:rPr>
        <w:t xml:space="preserve">Time frame – Kessler effect 200 years away. </w:t>
      </w:r>
    </w:p>
    <w:p w14:paraId="0D9D8A11" w14:textId="77777777" w:rsidR="00D13068" w:rsidRPr="007238A4" w:rsidRDefault="00D13068" w:rsidP="00D13068">
      <w:pPr>
        <w:rPr>
          <w:rFonts w:eastAsia="Calibri"/>
        </w:rPr>
      </w:pPr>
      <w:bookmarkStart w:id="0" w:name="_Hlk17893366"/>
      <w:r w:rsidRPr="007238A4">
        <w:rPr>
          <w:rFonts w:eastAsia="Calibri"/>
        </w:rPr>
        <w:t xml:space="preserve">Peter </w:t>
      </w:r>
      <w:proofErr w:type="spellStart"/>
      <w:r w:rsidRPr="007238A4">
        <w:rPr>
          <w:rFonts w:eastAsia="Calibri"/>
          <w:b/>
          <w:bCs/>
          <w:sz w:val="26"/>
          <w:u w:val="single"/>
        </w:rPr>
        <w:t>Stubbe</w:t>
      </w:r>
      <w:proofErr w:type="spellEnd"/>
      <w:r w:rsidRPr="007238A4">
        <w:rPr>
          <w:rFonts w:eastAsia="Calibri"/>
        </w:rPr>
        <w:t xml:space="preserve">, PhD in law @ Johann Wolfgang Goethe University Frankfurt, </w:t>
      </w:r>
      <w:r w:rsidRPr="007238A4">
        <w:rPr>
          <w:rFonts w:eastAsia="Calibri"/>
          <w:b/>
          <w:bCs/>
          <w:sz w:val="26"/>
          <w:u w:val="single"/>
        </w:rPr>
        <w:t>’17</w:t>
      </w:r>
      <w:r w:rsidRPr="007238A4">
        <w:rPr>
          <w:rFonts w:eastAsia="Calibri"/>
        </w:rPr>
        <w:t xml:space="preserve">, State Accountability for Space Debris: A Legal Study of Responsibility for Polluting the Space Environment and Liability for Damage Caused by Space Debris, </w:t>
      </w:r>
      <w:proofErr w:type="spellStart"/>
      <w:r w:rsidRPr="007238A4">
        <w:rPr>
          <w:rFonts w:eastAsia="Calibri"/>
        </w:rPr>
        <w:t>Koninklijke</w:t>
      </w:r>
      <w:proofErr w:type="spellEnd"/>
      <w:r w:rsidRPr="007238A4">
        <w:rPr>
          <w:rFonts w:eastAsia="Calibri"/>
        </w:rPr>
        <w:t xml:space="preserve"> Brill Publishing, ISBN 978-90-04-31407-8, p. 27-31</w:t>
      </w:r>
    </w:p>
    <w:bookmarkEnd w:id="0"/>
    <w:p w14:paraId="6FC66BD7" w14:textId="77777777" w:rsidR="00D13068" w:rsidRPr="007238A4" w:rsidRDefault="00D13068" w:rsidP="00D13068">
      <w:pPr>
        <w:rPr>
          <w:rFonts w:eastAsia="Calibri"/>
          <w:sz w:val="16"/>
        </w:rPr>
      </w:pPr>
      <w:r w:rsidRPr="007238A4">
        <w:rPr>
          <w:rFonts w:eastAsia="Calibri"/>
          <w:sz w:val="16"/>
        </w:rPr>
        <w:t xml:space="preserve">The prediction of possible scenarios of the future evolution of the debris p o p </w:t>
      </w:r>
      <w:proofErr w:type="spellStart"/>
      <w:r w:rsidRPr="007238A4">
        <w:rPr>
          <w:rFonts w:eastAsia="Calibri"/>
          <w:sz w:val="16"/>
        </w:rPr>
        <w:t>ulation</w:t>
      </w:r>
      <w:proofErr w:type="spellEnd"/>
      <w:r w:rsidRPr="007238A4">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7238A4">
        <w:rPr>
          <w:rFonts w:eastAsia="Calibri"/>
          <w:highlight w:val="yellow"/>
          <w:u w:val="single"/>
        </w:rPr>
        <w:t>the so-called Kessler effect’</w:t>
      </w:r>
      <w:r w:rsidRPr="007238A4">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7238A4">
        <w:rPr>
          <w:rFonts w:eastAsia="Calibri"/>
          <w:sz w:val="16"/>
        </w:rPr>
        <w:t>i</w:t>
      </w:r>
      <w:proofErr w:type="spellEnd"/>
      <w:r w:rsidRPr="007238A4">
        <w:rPr>
          <w:rFonts w:eastAsia="Calibri"/>
          <w:sz w:val="16"/>
        </w:rPr>
        <w:t xml:space="preserve"> a d c shows that the current l e o debris population is unstable, even if current mitigation measures are applied. The study concludes:</w:t>
      </w:r>
    </w:p>
    <w:p w14:paraId="2A2403C1" w14:textId="77777777" w:rsidR="00D13068" w:rsidRPr="007238A4" w:rsidRDefault="00D13068" w:rsidP="00D13068">
      <w:pPr>
        <w:ind w:left="720"/>
        <w:rPr>
          <w:rFonts w:eastAsia="Calibri"/>
        </w:rPr>
      </w:pPr>
      <w:r w:rsidRPr="007238A4">
        <w:rPr>
          <w:rFonts w:eastAsia="Calibri"/>
        </w:rPr>
        <w:t xml:space="preserve">Even with a 90% implementation of the </w:t>
      </w:r>
      <w:proofErr w:type="gramStart"/>
      <w:r w:rsidRPr="007238A4">
        <w:rPr>
          <w:rFonts w:eastAsia="Calibri"/>
        </w:rPr>
        <w:t>commonly-adopted</w:t>
      </w:r>
      <w:proofErr w:type="gramEnd"/>
      <w:r w:rsidRPr="007238A4">
        <w:rPr>
          <w:rFonts w:eastAsia="Calibri"/>
        </w:rPr>
        <w:t xml:space="preserve"> mitigation measures [...] </w:t>
      </w:r>
      <w:r w:rsidRPr="007238A4">
        <w:rPr>
          <w:rFonts w:eastAsia="Calibri"/>
          <w:u w:val="single"/>
        </w:rPr>
        <w:t xml:space="preserve">the </w:t>
      </w:r>
      <w:r w:rsidRPr="007238A4">
        <w:rPr>
          <w:rFonts w:eastAsia="Calibri"/>
          <w:highlight w:val="yellow"/>
          <w:u w:val="single"/>
        </w:rPr>
        <w:t>l e o debris population</w:t>
      </w:r>
      <w:r w:rsidRPr="007238A4">
        <w:rPr>
          <w:rFonts w:eastAsia="Calibri"/>
          <w:u w:val="single"/>
        </w:rPr>
        <w:t xml:space="preserve"> is expected to </w:t>
      </w:r>
      <w:r w:rsidRPr="007238A4">
        <w:rPr>
          <w:rFonts w:eastAsia="Calibri"/>
          <w:highlight w:val="yellow"/>
          <w:u w:val="single"/>
        </w:rPr>
        <w:t xml:space="preserve">increase by an average of </w:t>
      </w:r>
      <w:r w:rsidRPr="007238A4">
        <w:rPr>
          <w:rFonts w:eastAsia="Calibri"/>
          <w:b/>
          <w:iCs/>
          <w:highlight w:val="yellow"/>
          <w:u w:val="single"/>
          <w:bdr w:val="single" w:sz="8" w:space="0" w:color="auto"/>
        </w:rPr>
        <w:t>30% in the next 200 years</w:t>
      </w:r>
      <w:r w:rsidRPr="007238A4">
        <w:rPr>
          <w:rFonts w:eastAsia="Calibri"/>
          <w:b/>
          <w:iCs/>
          <w:u w:val="single"/>
          <w:bdr w:val="single" w:sz="8" w:space="0" w:color="auto"/>
        </w:rPr>
        <w:t>.</w:t>
      </w:r>
      <w:r w:rsidRPr="007238A4">
        <w:rPr>
          <w:rFonts w:eastAsia="Calibri"/>
        </w:rPr>
        <w:t xml:space="preserve"> </w:t>
      </w:r>
      <w:r w:rsidRPr="007238A4">
        <w:rPr>
          <w:rFonts w:eastAsia="Calibri"/>
          <w:u w:val="single"/>
        </w:rPr>
        <w:t>The population growth is primarily driven by catastrophic collisions between 700 and 1000 km altitudes</w:t>
      </w:r>
      <w:r w:rsidRPr="007238A4">
        <w:rPr>
          <w:rFonts w:eastAsia="Calibri"/>
        </w:rPr>
        <w:t xml:space="preserve"> and such collisions are likely to occur every 5 to 9 years.89</w:t>
      </w:r>
    </w:p>
    <w:p w14:paraId="42B0C546" w14:textId="351728B5" w:rsidR="00D13068" w:rsidRPr="007238A4" w:rsidRDefault="00D13068" w:rsidP="00D13068">
      <w:pPr>
        <w:pStyle w:val="ListParagraph"/>
        <w:keepNext/>
        <w:keepLines/>
        <w:numPr>
          <w:ilvl w:val="0"/>
          <w:numId w:val="13"/>
        </w:numPr>
        <w:spacing w:before="200"/>
        <w:outlineLvl w:val="3"/>
        <w:rPr>
          <w:rFonts w:eastAsia="MS Gothic"/>
          <w:b/>
          <w:iCs/>
          <w:sz w:val="26"/>
          <w:u w:val="single"/>
        </w:rPr>
      </w:pPr>
      <w:bookmarkStart w:id="1" w:name="_Hlk19345098"/>
      <w:bookmarkStart w:id="2" w:name="_Hlk19347301"/>
      <w:r w:rsidRPr="007238A4">
        <w:rPr>
          <w:rFonts w:eastAsia="MS Gothic"/>
          <w:b/>
          <w:iCs/>
          <w:sz w:val="26"/>
        </w:rPr>
        <w:t xml:space="preserve">Space debris is hype---there are thousands of satellites and only 15 debris collisions </w:t>
      </w:r>
      <w:r w:rsidRPr="007238A4">
        <w:rPr>
          <w:rFonts w:eastAsia="MS Gothic"/>
          <w:b/>
          <w:iCs/>
          <w:sz w:val="26"/>
          <w:u w:val="single"/>
        </w:rPr>
        <w:t>ever</w:t>
      </w:r>
    </w:p>
    <w:p w14:paraId="128CF72F" w14:textId="77777777" w:rsidR="00D13068" w:rsidRPr="007238A4" w:rsidRDefault="00D13068" w:rsidP="00D13068">
      <w:pPr>
        <w:rPr>
          <w:rFonts w:eastAsia="Cambria"/>
        </w:rPr>
      </w:pPr>
      <w:r w:rsidRPr="007238A4">
        <w:rPr>
          <w:rFonts w:eastAsia="Cambria"/>
        </w:rPr>
        <w:t xml:space="preserve">Mark </w:t>
      </w:r>
      <w:r w:rsidRPr="007238A4">
        <w:rPr>
          <w:rFonts w:eastAsia="Cambria"/>
          <w:b/>
          <w:bCs/>
          <w:sz w:val="26"/>
          <w:u w:val="single"/>
        </w:rPr>
        <w:t>Albrecht 16</w:t>
      </w:r>
      <w:r w:rsidRPr="007238A4">
        <w:rPr>
          <w:rFonts w:eastAsia="Cambria"/>
        </w:rPr>
        <w:t xml:space="preserve">, Chairman of the board of </w:t>
      </w:r>
      <w:proofErr w:type="spellStart"/>
      <w:r w:rsidRPr="007238A4">
        <w:rPr>
          <w:rFonts w:eastAsia="Cambria"/>
        </w:rPr>
        <w:t>USSpace</w:t>
      </w:r>
      <w:proofErr w:type="spellEnd"/>
      <w:r w:rsidRPr="007238A4">
        <w:rPr>
          <w:rFonts w:eastAsia="Cambria"/>
        </w:rPr>
        <w:t xml:space="preserve"> LLC &amp; </w:t>
      </w:r>
      <w:proofErr w:type="spellStart"/>
      <w:r w:rsidRPr="007238A4">
        <w:rPr>
          <w:rFonts w:eastAsia="Cambria"/>
        </w:rPr>
        <w:t>fmr</w:t>
      </w:r>
      <w:proofErr w:type="spellEnd"/>
      <w:r w:rsidRPr="007238A4">
        <w:rPr>
          <w:rFonts w:eastAsia="Cambria"/>
        </w:rPr>
        <w:t>. head of the National Space Council, “Congested space is a serious problem solved by hard work, not hysteria, 5/9/16, https://spacenews.com/op-ed-congested-space-is-a-serious-problem-solved-by-hard-work-not-hysteria/</w:t>
      </w:r>
    </w:p>
    <w:p w14:paraId="44F37701" w14:textId="77777777" w:rsidR="00D13068" w:rsidRPr="007238A4" w:rsidRDefault="00D13068" w:rsidP="00D13068">
      <w:pPr>
        <w:rPr>
          <w:rFonts w:eastAsia="Cambria"/>
          <w:bCs/>
          <w:u w:val="single"/>
        </w:rPr>
      </w:pPr>
      <w:r w:rsidRPr="007238A4">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7238A4">
        <w:rPr>
          <w:rFonts w:eastAsia="Cambria"/>
          <w:bCs/>
          <w:u w:val="single"/>
        </w:rPr>
        <w:t>Many in the space community have called the collision hazard caused by space debris a crisis.</w:t>
      </w:r>
    </w:p>
    <w:p w14:paraId="4B292C4B" w14:textId="77777777" w:rsidR="00D13068" w:rsidRPr="007238A4" w:rsidRDefault="00D13068" w:rsidP="00D13068">
      <w:pPr>
        <w:rPr>
          <w:rFonts w:eastAsia="Cambria"/>
          <w:sz w:val="16"/>
        </w:rPr>
      </w:pPr>
      <w:r w:rsidRPr="007238A4">
        <w:rPr>
          <w:rFonts w:eastAsia="Cambria"/>
          <w:bCs/>
          <w:highlight w:val="yellow"/>
          <w:u w:val="single"/>
        </w:rPr>
        <w:t>Popular culture</w:t>
      </w:r>
      <w:r w:rsidRPr="007238A4">
        <w:rPr>
          <w:rFonts w:eastAsia="Cambria"/>
          <w:bCs/>
          <w:u w:val="single"/>
        </w:rPr>
        <w:t xml:space="preserve"> has </w:t>
      </w:r>
      <w:r w:rsidRPr="007238A4">
        <w:rPr>
          <w:rFonts w:eastAsia="Cambria"/>
          <w:bCs/>
          <w:highlight w:val="yellow"/>
          <w:u w:val="single"/>
        </w:rPr>
        <w:t>embraced</w:t>
      </w:r>
      <w:r w:rsidRPr="007238A4">
        <w:rPr>
          <w:rFonts w:eastAsia="Cambria"/>
          <w:bCs/>
          <w:u w:val="single"/>
        </w:rPr>
        <w:t xml:space="preserve"> the risks of </w:t>
      </w:r>
      <w:r w:rsidRPr="007238A4">
        <w:rPr>
          <w:rFonts w:eastAsia="Cambria"/>
          <w:bCs/>
          <w:highlight w:val="yellow"/>
          <w:u w:val="single"/>
        </w:rPr>
        <w:t>collisions in space</w:t>
      </w:r>
      <w:r w:rsidRPr="007238A4">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7238A4">
        <w:rPr>
          <w:rFonts w:eastAsia="Cambria"/>
          <w:sz w:val="16"/>
        </w:rPr>
        <w:t xml:space="preserve"> meant to conceptualize space congestion.</w:t>
      </w:r>
    </w:p>
    <w:p w14:paraId="0595054D" w14:textId="77777777" w:rsidR="00D13068" w:rsidRPr="007238A4" w:rsidRDefault="00D13068" w:rsidP="00D13068">
      <w:pPr>
        <w:rPr>
          <w:rFonts w:eastAsia="Cambria"/>
          <w:b/>
          <w:iCs/>
          <w:u w:val="single"/>
          <w:bdr w:val="single" w:sz="8" w:space="0" w:color="auto"/>
        </w:rPr>
      </w:pPr>
      <w:r w:rsidRPr="007238A4">
        <w:rPr>
          <w:rFonts w:eastAsia="Cambria"/>
          <w:sz w:val="16"/>
        </w:rPr>
        <w:lastRenderedPageBreak/>
        <w:t xml:space="preserve">Unfortunately, for the sake of a good visual, </w:t>
      </w:r>
      <w:r w:rsidRPr="007238A4">
        <w:rPr>
          <w:rFonts w:eastAsia="Cambria"/>
          <w:bCs/>
          <w:u w:val="single"/>
        </w:rPr>
        <w:t>satellites are depicted as if they were hundreds of miles wide, like the state of Pennsylvania</w:t>
      </w:r>
      <w:r w:rsidRPr="007238A4">
        <w:rPr>
          <w:rFonts w:eastAsia="Cambria"/>
          <w:sz w:val="16"/>
        </w:rPr>
        <w:t xml:space="preserve"> (for the record, there are no space objects the size of Pennsylvania in orbit). </w:t>
      </w:r>
      <w:r w:rsidRPr="007238A4">
        <w:rPr>
          <w:rFonts w:eastAsia="Cambria"/>
          <w:bCs/>
          <w:u w:val="single"/>
        </w:rPr>
        <w:t xml:space="preserve">Unfortunately, this is the rule, not the exception, and </w:t>
      </w:r>
      <w:r w:rsidRPr="007238A4">
        <w:rPr>
          <w:rFonts w:eastAsia="Cambria"/>
          <w:bCs/>
          <w:highlight w:val="yellow"/>
          <w:u w:val="single"/>
        </w:rPr>
        <w:t xml:space="preserve">almost </w:t>
      </w:r>
      <w:proofErr w:type="gramStart"/>
      <w:r w:rsidRPr="007238A4">
        <w:rPr>
          <w:rFonts w:eastAsia="Cambria"/>
          <w:bCs/>
          <w:highlight w:val="yellow"/>
          <w:u w:val="single"/>
        </w:rPr>
        <w:t>all</w:t>
      </w:r>
      <w:r w:rsidRPr="007238A4">
        <w:rPr>
          <w:rFonts w:eastAsia="Cambria"/>
          <w:bCs/>
          <w:u w:val="single"/>
        </w:rPr>
        <w:t xml:space="preserve"> of</w:t>
      </w:r>
      <w:proofErr w:type="gramEnd"/>
      <w:r w:rsidRPr="007238A4">
        <w:rPr>
          <w:rFonts w:eastAsia="Cambria"/>
          <w:bCs/>
          <w:u w:val="single"/>
        </w:rPr>
        <w:t xml:space="preserve"> these </w:t>
      </w:r>
      <w:r w:rsidRPr="007238A4">
        <w:rPr>
          <w:rFonts w:eastAsia="Cambria"/>
          <w:bCs/>
          <w:highlight w:val="yellow"/>
          <w:u w:val="single"/>
        </w:rPr>
        <w:t>articles</w:t>
      </w:r>
      <w:r w:rsidRPr="007238A4">
        <w:rPr>
          <w:rFonts w:eastAsia="Cambria"/>
          <w:bCs/>
          <w:u w:val="single"/>
        </w:rPr>
        <w:t xml:space="preserve">, movies, graphics, and simulations </w:t>
      </w:r>
      <w:r w:rsidRPr="007238A4">
        <w:rPr>
          <w:rFonts w:eastAsia="Cambria"/>
          <w:bCs/>
          <w:highlight w:val="yellow"/>
          <w:u w:val="single"/>
        </w:rPr>
        <w:t xml:space="preserve">are </w:t>
      </w:r>
      <w:r w:rsidRPr="007238A4">
        <w:rPr>
          <w:rFonts w:eastAsia="Cambria"/>
          <w:b/>
          <w:iCs/>
          <w:highlight w:val="yellow"/>
          <w:u w:val="single"/>
          <w:bdr w:val="single" w:sz="8" w:space="0" w:color="auto"/>
        </w:rPr>
        <w:t>exaggerated and misleading</w:t>
      </w:r>
      <w:r w:rsidRPr="007238A4">
        <w:rPr>
          <w:rFonts w:eastAsia="Cambria"/>
          <w:sz w:val="16"/>
        </w:rPr>
        <w:t xml:space="preserve">. </w:t>
      </w:r>
      <w:r w:rsidRPr="007238A4">
        <w:rPr>
          <w:rFonts w:eastAsia="Cambria"/>
          <w:bCs/>
          <w:u w:val="single"/>
        </w:rPr>
        <w:t xml:space="preserve">Space </w:t>
      </w:r>
      <w:r w:rsidRPr="007238A4">
        <w:rPr>
          <w:rFonts w:eastAsia="Cambria"/>
          <w:bCs/>
          <w:highlight w:val="yellow"/>
          <w:u w:val="single"/>
        </w:rPr>
        <w:t>debris</w:t>
      </w:r>
      <w:r w:rsidRPr="007238A4">
        <w:rPr>
          <w:rFonts w:eastAsia="Cambria"/>
          <w:bCs/>
          <w:u w:val="single"/>
        </w:rPr>
        <w:t xml:space="preserve"> and collision risk </w:t>
      </w:r>
      <w:r w:rsidRPr="007238A4">
        <w:rPr>
          <w:rFonts w:eastAsia="Cambria"/>
          <w:bCs/>
          <w:highlight w:val="yellow"/>
          <w:u w:val="single"/>
        </w:rPr>
        <w:t>is</w:t>
      </w:r>
      <w:r w:rsidRPr="007238A4">
        <w:rPr>
          <w:rFonts w:eastAsia="Cambria"/>
          <w:sz w:val="16"/>
        </w:rPr>
        <w:t xml:space="preserve"> real, but it </w:t>
      </w:r>
      <w:r w:rsidRPr="007238A4">
        <w:rPr>
          <w:rFonts w:eastAsia="Cambria"/>
          <w:b/>
          <w:iCs/>
          <w:u w:val="single"/>
          <w:bdr w:val="single" w:sz="8" w:space="0" w:color="auto"/>
        </w:rPr>
        <w:t>certainly</w:t>
      </w:r>
      <w:r w:rsidRPr="007238A4">
        <w:rPr>
          <w:rFonts w:eastAsia="Cambria"/>
          <w:sz w:val="16"/>
        </w:rPr>
        <w:t xml:space="preserve"> is </w:t>
      </w:r>
      <w:r w:rsidRPr="007238A4">
        <w:rPr>
          <w:rFonts w:eastAsia="Cambria"/>
          <w:b/>
          <w:iCs/>
          <w:highlight w:val="yellow"/>
          <w:u w:val="single"/>
          <w:bdr w:val="single" w:sz="8" w:space="0" w:color="auto"/>
        </w:rPr>
        <w:t>not a crisis.</w:t>
      </w:r>
    </w:p>
    <w:p w14:paraId="40F91C76" w14:textId="77777777" w:rsidR="00D13068" w:rsidRPr="007238A4" w:rsidRDefault="00D13068" w:rsidP="00D13068">
      <w:pPr>
        <w:rPr>
          <w:rFonts w:eastAsia="Cambria"/>
          <w:bCs/>
          <w:u w:val="single"/>
        </w:rPr>
      </w:pPr>
      <w:proofErr w:type="gramStart"/>
      <w:r w:rsidRPr="007238A4">
        <w:rPr>
          <w:rFonts w:eastAsia="Cambria"/>
          <w:bCs/>
          <w:u w:val="single"/>
        </w:rPr>
        <w:t>So</w:t>
      </w:r>
      <w:proofErr w:type="gramEnd"/>
      <w:r w:rsidRPr="007238A4">
        <w:rPr>
          <w:rFonts w:eastAsia="Cambria"/>
          <w:bCs/>
          <w:u w:val="single"/>
        </w:rPr>
        <w:t xml:space="preserve"> what are </w:t>
      </w:r>
      <w:r w:rsidRPr="007238A4">
        <w:rPr>
          <w:rFonts w:eastAsia="Cambria"/>
          <w:u w:val="single"/>
        </w:rPr>
        <w:t>the facts?</w:t>
      </w:r>
    </w:p>
    <w:p w14:paraId="2FC5AB44" w14:textId="77777777" w:rsidR="00D13068" w:rsidRPr="007238A4" w:rsidRDefault="00D13068" w:rsidP="00D13068">
      <w:pPr>
        <w:rPr>
          <w:rFonts w:eastAsia="Cambria"/>
          <w:b/>
          <w:iCs/>
          <w:u w:val="single"/>
          <w:bdr w:val="single" w:sz="8" w:space="0" w:color="auto"/>
        </w:rPr>
      </w:pPr>
      <w:r w:rsidRPr="007238A4">
        <w:rPr>
          <w:rFonts w:eastAsia="Cambria"/>
          <w:sz w:val="16"/>
        </w:rPr>
        <w:t xml:space="preserve">On the positive side, </w:t>
      </w:r>
      <w:r w:rsidRPr="007238A4">
        <w:rPr>
          <w:rFonts w:eastAsia="Cambria"/>
          <w:bCs/>
          <w:highlight w:val="yellow"/>
          <w:u w:val="single"/>
        </w:rPr>
        <w:t xml:space="preserve">space is </w:t>
      </w:r>
      <w:proofErr w:type="gramStart"/>
      <w:r w:rsidRPr="007238A4">
        <w:rPr>
          <w:rFonts w:eastAsia="Cambria"/>
          <w:b/>
          <w:iCs/>
          <w:highlight w:val="yellow"/>
          <w:u w:val="single"/>
          <w:bdr w:val="single" w:sz="8" w:space="0" w:color="auto"/>
        </w:rPr>
        <w:t>empty</w:t>
      </w:r>
      <w:proofErr w:type="gramEnd"/>
      <w:r w:rsidRPr="007238A4">
        <w:rPr>
          <w:rFonts w:eastAsia="Cambria"/>
          <w:bCs/>
          <w:highlight w:val="yellow"/>
          <w:u w:val="single"/>
        </w:rPr>
        <w:t xml:space="preserve"> and</w:t>
      </w:r>
      <w:r w:rsidRPr="007238A4">
        <w:rPr>
          <w:rFonts w:eastAsia="Cambria"/>
          <w:bCs/>
          <w:u w:val="single"/>
        </w:rPr>
        <w:t xml:space="preserve"> it is </w:t>
      </w:r>
      <w:r w:rsidRPr="007238A4">
        <w:rPr>
          <w:rFonts w:eastAsia="Cambria"/>
          <w:b/>
          <w:iCs/>
          <w:highlight w:val="yellow"/>
          <w:u w:val="single"/>
          <w:bdr w:val="single" w:sz="8" w:space="0" w:color="auto"/>
        </w:rPr>
        <w:t>vast</w:t>
      </w:r>
      <w:r w:rsidRPr="007238A4">
        <w:rPr>
          <w:rFonts w:eastAsia="Cambria"/>
          <w:sz w:val="16"/>
        </w:rPr>
        <w:t xml:space="preserve">. </w:t>
      </w:r>
      <w:r w:rsidRPr="007238A4">
        <w:rPr>
          <w:rFonts w:eastAsia="Cambria"/>
          <w:bCs/>
          <w:u w:val="single"/>
        </w:rPr>
        <w:t xml:space="preserve">At the altitude of the </w:t>
      </w:r>
      <w:r w:rsidRPr="007238A4">
        <w:rPr>
          <w:rFonts w:eastAsia="Cambria"/>
          <w:u w:val="single"/>
        </w:rPr>
        <w:t>International Space Station</w:t>
      </w:r>
      <w:r w:rsidRPr="007238A4">
        <w:rPr>
          <w:rFonts w:eastAsia="Cambria"/>
          <w:bCs/>
          <w:u w:val="single"/>
        </w:rPr>
        <w:t xml:space="preserve">, </w:t>
      </w:r>
      <w:r w:rsidRPr="007238A4">
        <w:rPr>
          <w:rFonts w:eastAsia="Cambria"/>
          <w:b/>
          <w:iCs/>
          <w:highlight w:val="yellow"/>
          <w:u w:val="single"/>
          <w:bdr w:val="single" w:sz="8" w:space="0" w:color="auto"/>
        </w:rPr>
        <w:t>one half a degree</w:t>
      </w:r>
      <w:r w:rsidRPr="007238A4">
        <w:rPr>
          <w:rFonts w:eastAsia="Cambria"/>
          <w:bCs/>
          <w:u w:val="single"/>
        </w:rPr>
        <w:t xml:space="preserve"> of Earth longitude </w:t>
      </w:r>
      <w:r w:rsidRPr="007238A4">
        <w:rPr>
          <w:rFonts w:eastAsia="Cambria"/>
          <w:bCs/>
          <w:highlight w:val="yellow"/>
          <w:u w:val="single"/>
        </w:rPr>
        <w:t>is</w:t>
      </w:r>
      <w:r w:rsidRPr="007238A4">
        <w:rPr>
          <w:rFonts w:eastAsia="Cambria"/>
          <w:bCs/>
          <w:u w:val="single"/>
        </w:rPr>
        <w:t xml:space="preserve"> almost </w:t>
      </w:r>
      <w:r w:rsidRPr="007238A4">
        <w:rPr>
          <w:rFonts w:eastAsia="Cambria"/>
          <w:b/>
          <w:iCs/>
          <w:highlight w:val="yellow"/>
          <w:u w:val="single"/>
          <w:bdr w:val="single" w:sz="8" w:space="0" w:color="auto"/>
        </w:rPr>
        <w:t>40 miles long</w:t>
      </w:r>
      <w:r w:rsidRPr="007238A4">
        <w:rPr>
          <w:rFonts w:eastAsia="Cambria"/>
          <w:sz w:val="16"/>
        </w:rPr>
        <w:t xml:space="preserve">. That same one half a degree at geostationary orbit, some 22,000 miles up is over 230 miles long. </w:t>
      </w:r>
      <w:r w:rsidRPr="007238A4">
        <w:rPr>
          <w:rFonts w:eastAsia="Cambria"/>
          <w:bCs/>
          <w:u w:val="single"/>
        </w:rPr>
        <w:t xml:space="preserve">Generally, </w:t>
      </w:r>
      <w:r w:rsidRPr="007238A4">
        <w:rPr>
          <w:rFonts w:eastAsia="Cambria"/>
          <w:highlight w:val="yellow"/>
          <w:u w:val="single"/>
        </w:rPr>
        <w:t>we don’t</w:t>
      </w:r>
      <w:r w:rsidRPr="007238A4">
        <w:rPr>
          <w:rFonts w:eastAsia="Cambria"/>
          <w:sz w:val="16"/>
        </w:rPr>
        <w:t xml:space="preserve"> intentionally </w:t>
      </w:r>
      <w:r w:rsidRPr="007238A4">
        <w:rPr>
          <w:rFonts w:eastAsia="Cambria"/>
          <w:highlight w:val="yellow"/>
          <w:u w:val="single"/>
        </w:rPr>
        <w:t>put satellites closer together than one-half degree</w:t>
      </w:r>
      <w:r w:rsidRPr="007238A4">
        <w:rPr>
          <w:rFonts w:eastAsia="Cambria"/>
          <w:sz w:val="16"/>
        </w:rPr>
        <w:t xml:space="preserve">. That means at geostationary orbit, they are no closer than 11 times as far as the eye can see on flat ground or on the sea: That’s the horizon over the horizon 10 times over. </w:t>
      </w:r>
      <w:r w:rsidRPr="007238A4">
        <w:rPr>
          <w:rFonts w:eastAsia="Cambria"/>
          <w:bCs/>
          <w:u w:val="single"/>
        </w:rPr>
        <w:t>In addition, other than minute forces like solar winds and sparse bits of atmosphere</w:t>
      </w:r>
      <w:r w:rsidRPr="007238A4">
        <w:rPr>
          <w:rFonts w:eastAsia="Cambria"/>
          <w:sz w:val="16"/>
        </w:rPr>
        <w:t xml:space="preserve"> that still exist 500 miles up, </w:t>
      </w:r>
      <w:r w:rsidRPr="007238A4">
        <w:rPr>
          <w:rFonts w:eastAsia="Cambria"/>
          <w:b/>
          <w:iCs/>
          <w:highlight w:val="yellow"/>
          <w:u w:val="single"/>
          <w:bdr w:val="single" w:sz="8" w:space="0" w:color="auto"/>
        </w:rPr>
        <w:t xml:space="preserve">nothing gets in the way of orbiting </w:t>
      </w:r>
      <w:proofErr w:type="gramStart"/>
      <w:r w:rsidRPr="007238A4">
        <w:rPr>
          <w:rFonts w:eastAsia="Cambria"/>
          <w:b/>
          <w:iCs/>
          <w:highlight w:val="yellow"/>
          <w:u w:val="single"/>
          <w:bdr w:val="single" w:sz="8" w:space="0" w:color="auto"/>
        </w:rPr>
        <w:t>objects</w:t>
      </w:r>
      <w:proofErr w:type="gramEnd"/>
      <w:r w:rsidRPr="007238A4">
        <w:rPr>
          <w:rFonts w:eastAsia="Cambria"/>
          <w:sz w:val="16"/>
          <w:highlight w:val="yellow"/>
        </w:rPr>
        <w:t xml:space="preserve"> </w:t>
      </w:r>
      <w:r w:rsidRPr="007238A4">
        <w:rPr>
          <w:rFonts w:eastAsia="Cambria"/>
          <w:bCs/>
          <w:highlight w:val="yellow"/>
          <w:u w:val="single"/>
        </w:rPr>
        <w:t xml:space="preserve">and </w:t>
      </w:r>
      <w:r w:rsidRPr="007238A4">
        <w:rPr>
          <w:rFonts w:eastAsia="Cambria"/>
          <w:b/>
          <w:iCs/>
          <w:highlight w:val="yellow"/>
          <w:u w:val="single"/>
          <w:bdr w:val="single" w:sz="8" w:space="0" w:color="auto"/>
        </w:rPr>
        <w:t>they behave</w:t>
      </w:r>
      <w:r w:rsidRPr="007238A4">
        <w:rPr>
          <w:rFonts w:eastAsia="Cambria"/>
          <w:b/>
          <w:iCs/>
          <w:u w:val="single"/>
          <w:bdr w:val="single" w:sz="8" w:space="0" w:color="auto"/>
        </w:rPr>
        <w:t xml:space="preserve"> quite </w:t>
      </w:r>
      <w:r w:rsidRPr="007238A4">
        <w:rPr>
          <w:rFonts w:eastAsia="Cambria"/>
          <w:b/>
          <w:iCs/>
          <w:highlight w:val="yellow"/>
          <w:u w:val="single"/>
          <w:bdr w:val="single" w:sz="8" w:space="0" w:color="auto"/>
        </w:rPr>
        <w:t>predictably</w:t>
      </w:r>
      <w:r w:rsidRPr="007238A4">
        <w:rPr>
          <w:rFonts w:eastAsia="Cambria"/>
          <w:sz w:val="16"/>
        </w:rPr>
        <w:t xml:space="preserve">. </w:t>
      </w:r>
      <w:r w:rsidRPr="007238A4">
        <w:rPr>
          <w:rFonts w:eastAsia="Cambria"/>
          <w:bCs/>
          <w:u w:val="single"/>
        </w:rPr>
        <w:t xml:space="preserve">The </w:t>
      </w:r>
      <w:r w:rsidRPr="007238A4">
        <w:rPr>
          <w:rFonts w:eastAsia="Cambria"/>
          <w:u w:val="single"/>
        </w:rPr>
        <w:t>location of the smallest spacecraft</w:t>
      </w:r>
      <w:r w:rsidRPr="007238A4">
        <w:rPr>
          <w:rFonts w:eastAsia="Cambria"/>
          <w:bCs/>
          <w:u w:val="single"/>
        </w:rPr>
        <w:t xml:space="preserve"> can be </w:t>
      </w:r>
      <w:r w:rsidRPr="007238A4">
        <w:rPr>
          <w:rFonts w:eastAsia="Cambria"/>
          <w:u w:val="single"/>
        </w:rPr>
        <w:t xml:space="preserve">predicated within </w:t>
      </w:r>
      <w:proofErr w:type="gramStart"/>
      <w:r w:rsidRPr="007238A4">
        <w:rPr>
          <w:rFonts w:eastAsia="Cambria"/>
          <w:u w:val="single"/>
        </w:rPr>
        <w:t>a 1,000 feet</w:t>
      </w:r>
      <w:proofErr w:type="gramEnd"/>
      <w:r w:rsidRPr="007238A4">
        <w:rPr>
          <w:rFonts w:eastAsia="Cambria"/>
          <w:u w:val="single"/>
        </w:rPr>
        <w:t>, 24 hours in advance.</w:t>
      </w:r>
    </w:p>
    <w:p w14:paraId="4D4825B8" w14:textId="77777777" w:rsidR="00D13068" w:rsidRPr="007238A4" w:rsidRDefault="00D13068" w:rsidP="00D13068">
      <w:pPr>
        <w:rPr>
          <w:rFonts w:eastAsia="Cambria"/>
          <w:b/>
          <w:iCs/>
          <w:u w:val="single"/>
          <w:bdr w:val="single" w:sz="8" w:space="0" w:color="auto"/>
        </w:rPr>
      </w:pPr>
      <w:r w:rsidRPr="007238A4">
        <w:rPr>
          <w:rFonts w:eastAsia="Cambria"/>
          <w:sz w:val="16"/>
        </w:rPr>
        <w:t>Since we first started placing objects into space there have been 11 known low Earth orbit collisions, and three known collisions at geostationary orbit.</w:t>
      </w:r>
      <w:r w:rsidRPr="007238A4">
        <w:rPr>
          <w:rFonts w:eastAsia="Cambria"/>
          <w:bCs/>
          <w:u w:val="single"/>
        </w:rPr>
        <w:t xml:space="preserve"> Think of it: </w:t>
      </w:r>
      <w:r w:rsidRPr="007238A4">
        <w:rPr>
          <w:rFonts w:eastAsia="Cambria"/>
          <w:highlight w:val="yellow"/>
          <w:u w:val="single"/>
        </w:rPr>
        <w:t>135</w:t>
      </w:r>
      <w:r w:rsidRPr="007238A4">
        <w:rPr>
          <w:rFonts w:eastAsia="Cambria"/>
          <w:u w:val="single"/>
        </w:rPr>
        <w:t xml:space="preserve"> space </w:t>
      </w:r>
      <w:r w:rsidRPr="007238A4">
        <w:rPr>
          <w:rFonts w:eastAsia="Cambria"/>
          <w:highlight w:val="yellow"/>
          <w:u w:val="single"/>
        </w:rPr>
        <w:t>shuttle flights</w:t>
      </w:r>
      <w:r w:rsidRPr="007238A4">
        <w:rPr>
          <w:rFonts w:eastAsia="Cambria"/>
          <w:sz w:val="16"/>
        </w:rPr>
        <w:t xml:space="preserve">, </w:t>
      </w:r>
      <w:proofErr w:type="gramStart"/>
      <w:r w:rsidRPr="007238A4">
        <w:rPr>
          <w:rFonts w:eastAsia="Cambria"/>
          <w:u w:val="single"/>
        </w:rPr>
        <w:t>all of</w:t>
      </w:r>
      <w:proofErr w:type="gramEnd"/>
      <w:r w:rsidRPr="007238A4">
        <w:rPr>
          <w:rFonts w:eastAsia="Cambria"/>
          <w:u w:val="single"/>
        </w:rPr>
        <w:t xml:space="preserve"> the Apollo</w:t>
      </w:r>
      <w:r w:rsidRPr="007238A4">
        <w:rPr>
          <w:rFonts w:eastAsia="Cambria"/>
          <w:sz w:val="16"/>
        </w:rPr>
        <w:t xml:space="preserve">, </w:t>
      </w:r>
      <w:r w:rsidRPr="007238A4">
        <w:rPr>
          <w:rFonts w:eastAsia="Cambria"/>
          <w:u w:val="single"/>
        </w:rPr>
        <w:t>Gemini and Mercury</w:t>
      </w:r>
      <w:r w:rsidRPr="007238A4">
        <w:rPr>
          <w:rFonts w:eastAsia="Cambria"/>
          <w:sz w:val="16"/>
        </w:rPr>
        <w:t xml:space="preserve"> </w:t>
      </w:r>
      <w:r w:rsidRPr="007238A4">
        <w:rPr>
          <w:rFonts w:eastAsia="Cambria"/>
          <w:bCs/>
          <w:u w:val="single"/>
        </w:rPr>
        <w:t xml:space="preserve">flights, </w:t>
      </w:r>
      <w:r w:rsidRPr="007238A4">
        <w:rPr>
          <w:rFonts w:eastAsia="Cambria"/>
          <w:b/>
          <w:iCs/>
          <w:u w:val="single"/>
          <w:bdr w:val="single" w:sz="8" w:space="0" w:color="auto"/>
        </w:rPr>
        <w:t>hundreds</w:t>
      </w:r>
      <w:r w:rsidRPr="007238A4">
        <w:rPr>
          <w:rFonts w:eastAsia="Cambria"/>
          <w:bCs/>
          <w:u w:val="single"/>
        </w:rPr>
        <w:t xml:space="preserve"> of telecommunications satellites, </w:t>
      </w:r>
      <w:r w:rsidRPr="007238A4">
        <w:rPr>
          <w:rFonts w:eastAsia="Cambria"/>
          <w:b/>
          <w:iCs/>
          <w:highlight w:val="yellow"/>
          <w:u w:val="single"/>
          <w:bdr w:val="single" w:sz="8" w:space="0" w:color="auto"/>
        </w:rPr>
        <w:t>1,300 functioning satellites</w:t>
      </w:r>
      <w:r w:rsidRPr="007238A4">
        <w:rPr>
          <w:rFonts w:eastAsia="Cambria"/>
          <w:sz w:val="16"/>
        </w:rPr>
        <w:t xml:space="preserve"> </w:t>
      </w:r>
      <w:r w:rsidRPr="007238A4">
        <w:rPr>
          <w:rFonts w:eastAsia="Cambria"/>
          <w:bCs/>
          <w:u w:val="single"/>
        </w:rPr>
        <w:t xml:space="preserve">on orbit today, </w:t>
      </w:r>
      <w:r w:rsidRPr="007238A4">
        <w:rPr>
          <w:rFonts w:eastAsia="Cambria"/>
          <w:b/>
          <w:iCs/>
          <w:highlight w:val="yellow"/>
          <w:u w:val="single"/>
          <w:bdr w:val="single" w:sz="8" w:space="0" w:color="auto"/>
        </w:rPr>
        <w:t>half a million</w:t>
      </w:r>
      <w:r w:rsidRPr="007238A4">
        <w:rPr>
          <w:rFonts w:eastAsia="Cambria"/>
          <w:bCs/>
          <w:u w:val="single"/>
        </w:rPr>
        <w:t xml:space="preserve"> total </w:t>
      </w:r>
      <w:r w:rsidRPr="007238A4">
        <w:rPr>
          <w:rFonts w:eastAsia="Cambria"/>
          <w:bCs/>
          <w:highlight w:val="yellow"/>
          <w:u w:val="single"/>
        </w:rPr>
        <w:t>objects</w:t>
      </w:r>
      <w:r w:rsidRPr="007238A4">
        <w:rPr>
          <w:rFonts w:eastAsia="Cambria"/>
          <w:bCs/>
          <w:u w:val="single"/>
        </w:rPr>
        <w:t xml:space="preserve"> in space larger than a marble, </w:t>
      </w:r>
      <w:r w:rsidRPr="007238A4">
        <w:rPr>
          <w:rFonts w:eastAsia="Cambria"/>
          <w:bCs/>
          <w:highlight w:val="yellow"/>
          <w:u w:val="single"/>
        </w:rPr>
        <w:t xml:space="preserve">and </w:t>
      </w:r>
      <w:r w:rsidRPr="007238A4">
        <w:rPr>
          <w:rFonts w:eastAsia="Cambria"/>
          <w:b/>
          <w:iCs/>
          <w:highlight w:val="yellow"/>
          <w:u w:val="single"/>
          <w:bdr w:val="single" w:sz="8" w:space="0" w:color="auto"/>
        </w:rPr>
        <w:t>fewer than 15</w:t>
      </w:r>
      <w:r w:rsidRPr="007238A4">
        <w:rPr>
          <w:rFonts w:eastAsia="Cambria"/>
          <w:b/>
          <w:iCs/>
          <w:u w:val="single"/>
          <w:bdr w:val="single" w:sz="8" w:space="0" w:color="auto"/>
        </w:rPr>
        <w:t xml:space="preserve"> known </w:t>
      </w:r>
      <w:r w:rsidRPr="007238A4">
        <w:rPr>
          <w:rFonts w:eastAsia="Cambria"/>
          <w:b/>
          <w:iCs/>
          <w:highlight w:val="yellow"/>
          <w:u w:val="single"/>
          <w:bdr w:val="single" w:sz="8" w:space="0" w:color="auto"/>
        </w:rPr>
        <w:t>collisions</w:t>
      </w:r>
      <w:r w:rsidRPr="007238A4">
        <w:rPr>
          <w:rFonts w:eastAsia="Cambria"/>
          <w:sz w:val="16"/>
        </w:rPr>
        <w:t xml:space="preserve">. </w:t>
      </w:r>
      <w:r w:rsidRPr="007238A4">
        <w:rPr>
          <w:rFonts w:eastAsia="Cambria"/>
          <w:b/>
          <w:iCs/>
          <w:highlight w:val="yellow"/>
          <w:u w:val="single"/>
          <w:bdr w:val="single" w:sz="8" w:space="0" w:color="auto"/>
        </w:rPr>
        <w:t>Why</w:t>
      </w:r>
      <w:r w:rsidRPr="007238A4">
        <w:rPr>
          <w:rFonts w:eastAsia="Cambria"/>
          <w:sz w:val="16"/>
        </w:rPr>
        <w:t xml:space="preserve"> do people </w:t>
      </w:r>
      <w:r w:rsidRPr="007238A4">
        <w:rPr>
          <w:rFonts w:eastAsia="Cambria"/>
          <w:b/>
          <w:iCs/>
          <w:highlight w:val="yellow"/>
          <w:u w:val="single"/>
          <w:bdr w:val="single" w:sz="8" w:space="0" w:color="auto"/>
        </w:rPr>
        <w:t>worry</w:t>
      </w:r>
      <w:r w:rsidRPr="007238A4">
        <w:rPr>
          <w:rFonts w:eastAsia="Cambria"/>
          <w:b/>
          <w:iCs/>
          <w:u w:val="single"/>
          <w:bdr w:val="single" w:sz="8" w:space="0" w:color="auto"/>
        </w:rPr>
        <w:t>?</w:t>
      </w:r>
      <w:bookmarkEnd w:id="1"/>
      <w:bookmarkEnd w:id="2"/>
    </w:p>
    <w:p w14:paraId="63DBF1C3" w14:textId="5A2D1F77" w:rsidR="00D13068" w:rsidRPr="007238A4" w:rsidRDefault="00D13068" w:rsidP="00D13068">
      <w:pPr>
        <w:pStyle w:val="Heading4"/>
        <w:numPr>
          <w:ilvl w:val="0"/>
          <w:numId w:val="13"/>
        </w:numPr>
        <w:rPr>
          <w:rFonts w:cs="Calibri"/>
        </w:rPr>
      </w:pPr>
      <w:r w:rsidRPr="007238A4">
        <w:rPr>
          <w:rFonts w:cs="Calibri"/>
          <w:u w:val="single"/>
        </w:rPr>
        <w:t>No debris cascades</w:t>
      </w:r>
      <w:r w:rsidRPr="007238A4">
        <w:rPr>
          <w:rFonts w:cs="Calibri"/>
        </w:rPr>
        <w:t xml:space="preserve">—This </w:t>
      </w:r>
      <w:proofErr w:type="spellStart"/>
      <w:r w:rsidRPr="007238A4">
        <w:rPr>
          <w:rFonts w:cs="Calibri"/>
        </w:rPr>
        <w:t>ev</w:t>
      </w:r>
      <w:proofErr w:type="spellEnd"/>
      <w:r w:rsidRPr="007238A4">
        <w:rPr>
          <w:rFonts w:cs="Calibri"/>
        </w:rPr>
        <w:t xml:space="preserve"> answers all </w:t>
      </w:r>
      <w:proofErr w:type="spellStart"/>
      <w:r w:rsidRPr="007238A4">
        <w:rPr>
          <w:rFonts w:cs="Calibri"/>
        </w:rPr>
        <w:t>aff</w:t>
      </w:r>
      <w:proofErr w:type="spellEnd"/>
      <w:r w:rsidRPr="007238A4">
        <w:rPr>
          <w:rFonts w:cs="Calibri"/>
        </w:rPr>
        <w:t xml:space="preserve"> warrants</w:t>
      </w:r>
    </w:p>
    <w:p w14:paraId="07D6B197" w14:textId="77777777" w:rsidR="00D13068" w:rsidRPr="007238A4" w:rsidRDefault="00D13068" w:rsidP="00D13068">
      <w:proofErr w:type="spellStart"/>
      <w:r w:rsidRPr="007238A4">
        <w:rPr>
          <w:rStyle w:val="Style13ptBold"/>
        </w:rPr>
        <w:t>Fange</w:t>
      </w:r>
      <w:proofErr w:type="spellEnd"/>
      <w:r w:rsidRPr="007238A4">
        <w:rPr>
          <w:rStyle w:val="Style13ptBold"/>
        </w:rPr>
        <w:t xml:space="preserve"> 2017</w:t>
      </w:r>
      <w:r w:rsidRPr="007238A4">
        <w:t xml:space="preserve"> (Daniel Von </w:t>
      </w:r>
      <w:proofErr w:type="spellStart"/>
      <w:r w:rsidRPr="007238A4">
        <w:t>Fange</w:t>
      </w:r>
      <w:proofErr w:type="spellEnd"/>
      <w:r w:rsidRPr="007238A4">
        <w:t xml:space="preserve">, Web Application Engineer, Founder and Owner of </w:t>
      </w:r>
      <w:proofErr w:type="spellStart"/>
      <w:r w:rsidRPr="007238A4">
        <w:t>LeanCoder</w:t>
      </w:r>
      <w:proofErr w:type="spellEnd"/>
      <w:r w:rsidRPr="007238A4">
        <w:t>, Full Stack, Polyglot Web Developer, “Kessler Syndrome is Over Hyped”, 5/21/2017, http://braino.org/essays/kessler_syndrome_is_over_hyped/)</w:t>
      </w:r>
    </w:p>
    <w:p w14:paraId="5267A8F9" w14:textId="77777777" w:rsidR="00D13068" w:rsidRPr="007238A4" w:rsidRDefault="00D13068" w:rsidP="00D13068">
      <w:pPr>
        <w:rPr>
          <w:sz w:val="16"/>
        </w:rPr>
      </w:pPr>
      <w:r w:rsidRPr="007238A4">
        <w:rPr>
          <w:rStyle w:val="StyleUnderline"/>
          <w:highlight w:val="cyan"/>
        </w:rPr>
        <w:t>Kessler</w:t>
      </w:r>
      <w:r w:rsidRPr="007238A4">
        <w:rPr>
          <w:rStyle w:val="StyleUnderline"/>
        </w:rPr>
        <w:t xml:space="preserve"> Syndrome </w:t>
      </w:r>
      <w:r w:rsidRPr="007238A4">
        <w:rPr>
          <w:rStyle w:val="StyleUnderline"/>
          <w:highlight w:val="cyan"/>
        </w:rPr>
        <w:t xml:space="preserve">is </w:t>
      </w:r>
      <w:r w:rsidRPr="007238A4">
        <w:rPr>
          <w:rStyle w:val="Emphasis"/>
          <w:highlight w:val="cyan"/>
        </w:rPr>
        <w:t>overhyped</w:t>
      </w:r>
      <w:r w:rsidRPr="007238A4">
        <w:rPr>
          <w:rStyle w:val="StyleUnderline"/>
          <w:highlight w:val="cyan"/>
        </w:rPr>
        <w:t xml:space="preserve">. A </w:t>
      </w:r>
      <w:r w:rsidRPr="007238A4">
        <w:rPr>
          <w:rStyle w:val="Emphasis"/>
          <w:highlight w:val="cyan"/>
        </w:rPr>
        <w:t>chorus of</w:t>
      </w:r>
      <w:r w:rsidRPr="007238A4">
        <w:rPr>
          <w:rStyle w:val="Emphasis"/>
        </w:rPr>
        <w:t xml:space="preserve"> online </w:t>
      </w:r>
      <w:r w:rsidRPr="007238A4">
        <w:rPr>
          <w:rStyle w:val="Emphasis"/>
          <w:highlight w:val="cyan"/>
        </w:rPr>
        <w:t>commenters</w:t>
      </w:r>
      <w:r w:rsidRPr="007238A4">
        <w:rPr>
          <w:rStyle w:val="StyleUnderline"/>
        </w:rPr>
        <w:t xml:space="preserve"> great any news of upcoming low earth orbit satellites with worry that humanity will to lose access to space</w:t>
      </w:r>
      <w:r w:rsidRPr="007238A4">
        <w:rPr>
          <w:sz w:val="16"/>
        </w:rPr>
        <w:t xml:space="preserve">. I now think </w:t>
      </w:r>
      <w:r w:rsidRPr="007238A4">
        <w:rPr>
          <w:rStyle w:val="StyleUnderline"/>
        </w:rPr>
        <w:t xml:space="preserve">they </w:t>
      </w:r>
      <w:r w:rsidRPr="007238A4">
        <w:rPr>
          <w:rStyle w:val="StyleUnderline"/>
          <w:highlight w:val="cyan"/>
        </w:rPr>
        <w:t xml:space="preserve">are </w:t>
      </w:r>
      <w:r w:rsidRPr="007238A4">
        <w:rPr>
          <w:rStyle w:val="Emphasis"/>
          <w:highlight w:val="cyan"/>
        </w:rPr>
        <w:t>wrong</w:t>
      </w:r>
      <w:r w:rsidRPr="007238A4">
        <w:rPr>
          <w:sz w:val="16"/>
        </w:rPr>
        <w:t>.</w:t>
      </w:r>
    </w:p>
    <w:p w14:paraId="6DCA3E5B" w14:textId="77777777" w:rsidR="00D13068" w:rsidRPr="007238A4" w:rsidRDefault="00D13068" w:rsidP="00D13068">
      <w:pPr>
        <w:rPr>
          <w:sz w:val="16"/>
        </w:rPr>
      </w:pPr>
      <w:r w:rsidRPr="007238A4">
        <w:rPr>
          <w:sz w:val="16"/>
        </w:rPr>
        <w:t>What is Kessler Syndrome?</w:t>
      </w:r>
    </w:p>
    <w:p w14:paraId="02C72A77" w14:textId="77777777" w:rsidR="00D13068" w:rsidRPr="007238A4" w:rsidRDefault="00D13068" w:rsidP="00D13068">
      <w:pPr>
        <w:rPr>
          <w:sz w:val="16"/>
        </w:rPr>
      </w:pPr>
      <w:r w:rsidRPr="007238A4">
        <w:rPr>
          <w:sz w:val="16"/>
        </w:rPr>
        <w:t xml:space="preserve">Here’s the popular view on Kessler Syndrome. </w:t>
      </w:r>
      <w:proofErr w:type="gramStart"/>
      <w:r w:rsidRPr="007238A4">
        <w:rPr>
          <w:sz w:val="16"/>
        </w:rPr>
        <w:t>Every once in a while</w:t>
      </w:r>
      <w:proofErr w:type="gramEnd"/>
      <w:r w:rsidRPr="007238A4">
        <w:rPr>
          <w:sz w:val="16"/>
        </w:rPr>
        <w:t xml:space="preserve">, a piece of junk in space hits a satellite. This single impact destroys the </w:t>
      </w:r>
      <w:proofErr w:type="gramStart"/>
      <w:r w:rsidRPr="007238A4">
        <w:rPr>
          <w:sz w:val="16"/>
        </w:rPr>
        <w:t>satellite, and</w:t>
      </w:r>
      <w:proofErr w:type="gramEnd"/>
      <w:r w:rsidRPr="007238A4">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2DB4BF05" w14:textId="77777777" w:rsidR="00D13068" w:rsidRPr="007238A4" w:rsidRDefault="00D13068" w:rsidP="00D13068">
      <w:pPr>
        <w:rPr>
          <w:sz w:val="16"/>
        </w:rPr>
      </w:pPr>
      <w:r w:rsidRPr="007238A4">
        <w:rPr>
          <w:sz w:val="16"/>
        </w:rPr>
        <w:t>It is a dark picture.</w:t>
      </w:r>
    </w:p>
    <w:p w14:paraId="0A10E79B" w14:textId="77777777" w:rsidR="00D13068" w:rsidRPr="007238A4" w:rsidRDefault="00D13068" w:rsidP="00D13068">
      <w:pPr>
        <w:rPr>
          <w:rStyle w:val="StyleUnderline"/>
        </w:rPr>
      </w:pPr>
      <w:r w:rsidRPr="007238A4">
        <w:rPr>
          <w:rStyle w:val="StyleUnderline"/>
        </w:rPr>
        <w:t>Is Kessler Syndrome likely to happen?</w:t>
      </w:r>
    </w:p>
    <w:p w14:paraId="4591E60C" w14:textId="77777777" w:rsidR="00D13068" w:rsidRPr="007238A4" w:rsidRDefault="00D13068" w:rsidP="00D13068">
      <w:pPr>
        <w:rPr>
          <w:sz w:val="16"/>
        </w:rPr>
      </w:pPr>
      <w:r w:rsidRPr="007238A4">
        <w:rPr>
          <w:sz w:val="16"/>
        </w:rPr>
        <w:t>I had to stop everything and spend an afternoon doing back-of-the-napkin math to know how big the threat is. To estimate, we need to know where the stuff in space is, how much mass is there, and how long it would take to deorbit.</w:t>
      </w:r>
    </w:p>
    <w:p w14:paraId="093331CE" w14:textId="77777777" w:rsidR="00D13068" w:rsidRPr="007238A4" w:rsidRDefault="00D13068" w:rsidP="00D13068">
      <w:pPr>
        <w:rPr>
          <w:rStyle w:val="StyleUnderline"/>
        </w:rPr>
      </w:pPr>
      <w:r w:rsidRPr="007238A4">
        <w:rPr>
          <w:rStyle w:val="StyleUnderline"/>
        </w:rPr>
        <w:t xml:space="preserve">The </w:t>
      </w:r>
      <w:r w:rsidRPr="007238A4">
        <w:rPr>
          <w:rStyle w:val="StyleUnderline"/>
          <w:highlight w:val="cyan"/>
        </w:rPr>
        <w:t>orbital area</w:t>
      </w:r>
      <w:r w:rsidRPr="007238A4">
        <w:rPr>
          <w:rStyle w:val="StyleUnderline"/>
        </w:rPr>
        <w:t xml:space="preserve"> around earth </w:t>
      </w:r>
      <w:r w:rsidRPr="007238A4">
        <w:rPr>
          <w:rStyle w:val="StyleUnderline"/>
          <w:highlight w:val="cyan"/>
        </w:rPr>
        <w:t>can be broken</w:t>
      </w:r>
      <w:r w:rsidRPr="007238A4">
        <w:rPr>
          <w:rStyle w:val="StyleUnderline"/>
        </w:rPr>
        <w:t xml:space="preserve"> down </w:t>
      </w:r>
      <w:r w:rsidRPr="007238A4">
        <w:rPr>
          <w:rStyle w:val="StyleUnderline"/>
          <w:highlight w:val="cyan"/>
        </w:rPr>
        <w:t>into four regions.</w:t>
      </w:r>
    </w:p>
    <w:p w14:paraId="0C0A5E57" w14:textId="77777777" w:rsidR="00D13068" w:rsidRPr="007238A4" w:rsidRDefault="00D13068" w:rsidP="00D13068">
      <w:pPr>
        <w:rPr>
          <w:sz w:val="16"/>
        </w:rPr>
      </w:pPr>
      <w:r w:rsidRPr="007238A4">
        <w:rPr>
          <w:rStyle w:val="Emphasis"/>
          <w:highlight w:val="cyan"/>
        </w:rPr>
        <w:t>Low LEO</w:t>
      </w:r>
      <w:r w:rsidRPr="007238A4">
        <w:rPr>
          <w:rStyle w:val="StyleUnderline"/>
        </w:rPr>
        <w:t xml:space="preserve"> - Up to about 400km. </w:t>
      </w:r>
      <w:r w:rsidRPr="007238A4">
        <w:rPr>
          <w:rStyle w:val="StyleUnderline"/>
          <w:highlight w:val="cyan"/>
        </w:rPr>
        <w:t>Things</w:t>
      </w:r>
      <w:r w:rsidRPr="007238A4">
        <w:rPr>
          <w:rStyle w:val="StyleUnderline"/>
        </w:rPr>
        <w:t xml:space="preserve"> that orbit </w:t>
      </w:r>
      <w:r w:rsidRPr="007238A4">
        <w:rPr>
          <w:rStyle w:val="StyleUnderline"/>
          <w:highlight w:val="cyan"/>
        </w:rPr>
        <w:t>here burn up</w:t>
      </w:r>
      <w:r w:rsidRPr="007238A4">
        <w:rPr>
          <w:rStyle w:val="StyleUnderline"/>
        </w:rPr>
        <w:t xml:space="preserve"> in the earth’s atmosphere </w:t>
      </w:r>
      <w:r w:rsidRPr="007238A4">
        <w:rPr>
          <w:rStyle w:val="StyleUnderline"/>
          <w:highlight w:val="cyan"/>
        </w:rPr>
        <w:t>quickly</w:t>
      </w:r>
      <w:r w:rsidRPr="007238A4">
        <w:rPr>
          <w:rStyle w:val="StyleUnderline"/>
        </w:rPr>
        <w:t xml:space="preserve"> - between a few months to two years</w:t>
      </w:r>
      <w:r w:rsidRPr="007238A4">
        <w:rPr>
          <w:sz w:val="16"/>
        </w:rPr>
        <w:t xml:space="preserve">. The space station operates at the high end of this range. It loses about a </w:t>
      </w:r>
      <w:r w:rsidRPr="007238A4">
        <w:rPr>
          <w:sz w:val="16"/>
        </w:rPr>
        <w:lastRenderedPageBreak/>
        <w:t xml:space="preserve">kilometer of altitude a month and if not pushed higher every few months, would soon burn up. </w:t>
      </w:r>
      <w:r w:rsidRPr="007238A4">
        <w:rPr>
          <w:rStyle w:val="StyleUnderline"/>
        </w:rPr>
        <w:t xml:space="preserve">For all practical purposes, Low LEO </w:t>
      </w:r>
      <w:r w:rsidRPr="007238A4">
        <w:rPr>
          <w:rStyle w:val="Emphasis"/>
        </w:rPr>
        <w:t>doesn’t matter</w:t>
      </w:r>
      <w:r w:rsidRPr="007238A4">
        <w:rPr>
          <w:rStyle w:val="StyleUnderline"/>
        </w:rPr>
        <w:t xml:space="preserve"> for Kessler Syndrome. If Low LEO was ever full of space junk, we’d just wait</w:t>
      </w:r>
      <w:r w:rsidRPr="007238A4">
        <w:rPr>
          <w:sz w:val="16"/>
        </w:rPr>
        <w:t xml:space="preserve"> a year and a half, </w:t>
      </w:r>
      <w:r w:rsidRPr="007238A4">
        <w:rPr>
          <w:rStyle w:val="StyleUnderline"/>
        </w:rPr>
        <w:t>and the problem would be over</w:t>
      </w:r>
      <w:r w:rsidRPr="007238A4">
        <w:rPr>
          <w:sz w:val="16"/>
        </w:rPr>
        <w:t>.</w:t>
      </w:r>
    </w:p>
    <w:p w14:paraId="04D1F36B" w14:textId="77777777" w:rsidR="00D13068" w:rsidRPr="007238A4" w:rsidRDefault="00D13068" w:rsidP="00D13068">
      <w:pPr>
        <w:rPr>
          <w:sz w:val="16"/>
        </w:rPr>
      </w:pPr>
      <w:r w:rsidRPr="007238A4">
        <w:rPr>
          <w:rStyle w:val="Emphasis"/>
          <w:highlight w:val="cyan"/>
        </w:rPr>
        <w:t>High LEO</w:t>
      </w:r>
      <w:r w:rsidRPr="007238A4">
        <w:rPr>
          <w:rStyle w:val="StyleUnderline"/>
        </w:rPr>
        <w:t xml:space="preserve"> - 400km to 2000km. This </w:t>
      </w:r>
      <w:r w:rsidRPr="007238A4">
        <w:rPr>
          <w:rStyle w:val="StyleUnderline"/>
          <w:highlight w:val="cyan"/>
        </w:rPr>
        <w:t>where most</w:t>
      </w:r>
      <w:r w:rsidRPr="007238A4">
        <w:rPr>
          <w:rStyle w:val="StyleUnderline"/>
        </w:rPr>
        <w:t xml:space="preserve"> heavy satellites and most space </w:t>
      </w:r>
      <w:r w:rsidRPr="007238A4">
        <w:rPr>
          <w:rStyle w:val="StyleUnderline"/>
          <w:highlight w:val="cyan"/>
        </w:rPr>
        <w:t>junk orbits</w:t>
      </w:r>
      <w:r w:rsidRPr="007238A4">
        <w:rPr>
          <w:sz w:val="16"/>
        </w:rPr>
        <w:t xml:space="preserve">. The air is thin enough here that satellites only go down slowly, and they have a much farther distance to fall. </w:t>
      </w:r>
      <w:r w:rsidRPr="007238A4">
        <w:rPr>
          <w:rStyle w:val="StyleUnderline"/>
        </w:rPr>
        <w:t xml:space="preserve">It can take 50 years for stuff here to get down. This </w:t>
      </w:r>
      <w:r w:rsidRPr="007238A4">
        <w:rPr>
          <w:rStyle w:val="StyleUnderline"/>
          <w:highlight w:val="cyan"/>
        </w:rPr>
        <w:t>is where Kessler</w:t>
      </w:r>
      <w:r w:rsidRPr="007238A4">
        <w:rPr>
          <w:rStyle w:val="StyleUnderline"/>
        </w:rPr>
        <w:t xml:space="preserve"> Syndrome </w:t>
      </w:r>
      <w:r w:rsidRPr="007238A4">
        <w:rPr>
          <w:rStyle w:val="StyleUnderline"/>
          <w:highlight w:val="cyan"/>
        </w:rPr>
        <w:t>could be</w:t>
      </w:r>
      <w:r w:rsidRPr="007238A4">
        <w:rPr>
          <w:rStyle w:val="StyleUnderline"/>
        </w:rPr>
        <w:t xml:space="preserve"> an issue</w:t>
      </w:r>
      <w:r w:rsidRPr="007238A4">
        <w:rPr>
          <w:sz w:val="16"/>
        </w:rPr>
        <w:t>.</w:t>
      </w:r>
    </w:p>
    <w:p w14:paraId="0574121D" w14:textId="6E9FDEB3" w:rsidR="00D13068" w:rsidRDefault="00D13068" w:rsidP="00D13068">
      <w:pPr>
        <w:rPr>
          <w:sz w:val="16"/>
        </w:rPr>
      </w:pPr>
      <w:r w:rsidRPr="007238A4">
        <w:rPr>
          <w:rStyle w:val="Emphasis"/>
          <w:highlight w:val="cyan"/>
        </w:rPr>
        <w:t>Mid Orbit</w:t>
      </w:r>
      <w:r w:rsidRPr="007238A4">
        <w:rPr>
          <w:rStyle w:val="StyleUnderline"/>
          <w:highlight w:val="cyan"/>
        </w:rPr>
        <w:t xml:space="preserve"> - </w:t>
      </w:r>
      <w:r w:rsidRPr="007238A4">
        <w:rPr>
          <w:rStyle w:val="Emphasis"/>
          <w:highlight w:val="cyan"/>
        </w:rPr>
        <w:t>GPS</w:t>
      </w:r>
      <w:r w:rsidRPr="007238A4">
        <w:rPr>
          <w:rStyle w:val="StyleUnderline"/>
        </w:rPr>
        <w:t xml:space="preserve"> satellites </w:t>
      </w:r>
      <w:r w:rsidRPr="007238A4">
        <w:rPr>
          <w:rStyle w:val="StyleUnderline"/>
          <w:highlight w:val="cyan"/>
        </w:rPr>
        <w:t>and</w:t>
      </w:r>
      <w:r w:rsidRPr="007238A4">
        <w:rPr>
          <w:rStyle w:val="StyleUnderline"/>
        </w:rPr>
        <w:t xml:space="preserve"> other </w:t>
      </w:r>
      <w:r w:rsidRPr="007238A4">
        <w:rPr>
          <w:rStyle w:val="StyleUnderline"/>
          <w:highlight w:val="cyan"/>
        </w:rPr>
        <w:t>nav</w:t>
      </w:r>
      <w:r w:rsidRPr="007238A4">
        <w:rPr>
          <w:rStyle w:val="StyleUnderline"/>
        </w:rPr>
        <w:t xml:space="preserve">igation </w:t>
      </w:r>
      <w:r w:rsidRPr="007238A4">
        <w:rPr>
          <w:rStyle w:val="StyleUnderline"/>
          <w:highlight w:val="cyan"/>
        </w:rPr>
        <w:t>sat</w:t>
      </w:r>
      <w:r w:rsidRPr="007238A4">
        <w:rPr>
          <w:rStyle w:val="StyleUnderline"/>
        </w:rPr>
        <w:t>ellite</w:t>
      </w:r>
      <w:r w:rsidRPr="007238A4">
        <w:rPr>
          <w:rStyle w:val="StyleUnderline"/>
          <w:highlight w:val="cyan"/>
        </w:rPr>
        <w:t>s travel here</w:t>
      </w:r>
      <w:r w:rsidRPr="007238A4">
        <w:rPr>
          <w:rStyle w:val="StyleUnderline"/>
        </w:rPr>
        <w:t xml:space="preserve"> in lonely, long lives. The </w:t>
      </w:r>
      <w:r w:rsidRPr="007238A4">
        <w:rPr>
          <w:rStyle w:val="Emphasis"/>
          <w:highlight w:val="cyan"/>
        </w:rPr>
        <w:t>volume</w:t>
      </w:r>
      <w:r w:rsidRPr="007238A4">
        <w:rPr>
          <w:rStyle w:val="Emphasis"/>
        </w:rPr>
        <w:t xml:space="preserve"> of space </w:t>
      </w:r>
      <w:r w:rsidRPr="007238A4">
        <w:rPr>
          <w:rStyle w:val="Emphasis"/>
          <w:highlight w:val="cyan"/>
        </w:rPr>
        <w:t>is so huge</w:t>
      </w:r>
      <w:r w:rsidRPr="007238A4">
        <w:rPr>
          <w:rStyle w:val="StyleUnderline"/>
          <w:highlight w:val="cyan"/>
        </w:rPr>
        <w:t>, and</w:t>
      </w:r>
      <w:r w:rsidRPr="007238A4">
        <w:rPr>
          <w:rStyle w:val="StyleUnderline"/>
        </w:rPr>
        <w:t xml:space="preserve"> the </w:t>
      </w:r>
      <w:r w:rsidRPr="007238A4">
        <w:rPr>
          <w:rStyle w:val="Emphasis"/>
          <w:highlight w:val="cyan"/>
        </w:rPr>
        <w:t>number of sat</w:t>
      </w:r>
      <w:r w:rsidRPr="007238A4">
        <w:rPr>
          <w:rStyle w:val="Emphasis"/>
        </w:rPr>
        <w:t>ellite</w:t>
      </w:r>
      <w:r w:rsidRPr="007238A4">
        <w:rPr>
          <w:rStyle w:val="Emphasis"/>
          <w:highlight w:val="cyan"/>
        </w:rPr>
        <w:t>s so few</w:t>
      </w:r>
      <w:r w:rsidRPr="007238A4">
        <w:rPr>
          <w:rStyle w:val="StyleUnderline"/>
        </w:rPr>
        <w:t xml:space="preserve">, that </w:t>
      </w:r>
      <w:r w:rsidRPr="007238A4">
        <w:rPr>
          <w:rStyle w:val="StyleUnderline"/>
          <w:highlight w:val="cyan"/>
        </w:rPr>
        <w:t xml:space="preserve">we </w:t>
      </w:r>
      <w:r w:rsidRPr="007238A4">
        <w:rPr>
          <w:rStyle w:val="Emphasis"/>
          <w:highlight w:val="cyan"/>
        </w:rPr>
        <w:t>don’t</w:t>
      </w:r>
      <w:r w:rsidRPr="007238A4">
        <w:rPr>
          <w:rStyle w:val="Emphasis"/>
        </w:rPr>
        <w:t xml:space="preserve"> need to </w:t>
      </w:r>
      <w:r w:rsidRPr="007238A4">
        <w:rPr>
          <w:rStyle w:val="Emphasis"/>
          <w:highlight w:val="cyan"/>
        </w:rPr>
        <w:t>worry</w:t>
      </w:r>
      <w:r w:rsidRPr="007238A4">
        <w:rPr>
          <w:rStyle w:val="StyleUnderline"/>
        </w:rPr>
        <w:t xml:space="preserve"> about Kessler </w:t>
      </w:r>
      <w:r w:rsidRPr="007238A4">
        <w:rPr>
          <w:rStyle w:val="Emphasis"/>
          <w:highlight w:val="cyan"/>
        </w:rPr>
        <w:t>here</w:t>
      </w:r>
      <w:r w:rsidRPr="007238A4">
        <w:rPr>
          <w:sz w:val="16"/>
        </w:rPr>
        <w:t>.</w:t>
      </w:r>
    </w:p>
    <w:p w14:paraId="062F71D1" w14:textId="652E0AE8" w:rsidR="00AD33C6" w:rsidRDefault="00AD33C6" w:rsidP="00D13068">
      <w:pPr>
        <w:rPr>
          <w:sz w:val="16"/>
        </w:rPr>
      </w:pPr>
    </w:p>
    <w:p w14:paraId="32655806" w14:textId="77777777" w:rsidR="00AD33C6" w:rsidRPr="007238A4" w:rsidRDefault="00AD33C6" w:rsidP="00D13068">
      <w:pPr>
        <w:rPr>
          <w:sz w:val="16"/>
        </w:rPr>
      </w:pPr>
    </w:p>
    <w:p w14:paraId="50E78587" w14:textId="77777777" w:rsidR="00D13068" w:rsidRPr="007238A4" w:rsidRDefault="00D13068" w:rsidP="00D13068">
      <w:pPr>
        <w:rPr>
          <w:sz w:val="16"/>
        </w:rPr>
      </w:pPr>
      <w:r w:rsidRPr="007238A4">
        <w:rPr>
          <w:rStyle w:val="Emphasis"/>
        </w:rPr>
        <w:t>GEO</w:t>
      </w:r>
      <w:r w:rsidRPr="007238A4">
        <w:rPr>
          <w:rStyle w:val="StyleUnderline"/>
        </w:rPr>
        <w:t xml:space="preserve"> - If you put a satellite far enough out from earth, the speed that the satellite travels around the earth will match the speed of the surface of the earth rotating under it</w:t>
      </w:r>
      <w:r w:rsidRPr="007238A4">
        <w:rPr>
          <w:sz w:val="16"/>
        </w:rPr>
        <w:t xml:space="preserve">. From the ground, the satellite will appear to hang motionless. </w:t>
      </w:r>
      <w:proofErr w:type="gramStart"/>
      <w:r w:rsidRPr="007238A4">
        <w:rPr>
          <w:sz w:val="16"/>
        </w:rPr>
        <w:t>Usually</w:t>
      </w:r>
      <w:proofErr w:type="gramEnd"/>
      <w:r w:rsidRPr="007238A4">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7238A4">
        <w:rPr>
          <w:rStyle w:val="StyleUnderline"/>
          <w:highlight w:val="cyan"/>
        </w:rPr>
        <w:t>GEO orbit is</w:t>
      </w:r>
      <w:r w:rsidRPr="007238A4">
        <w:rPr>
          <w:rStyle w:val="StyleUnderline"/>
        </w:rPr>
        <w:t xml:space="preserve"> roughly a ring 384,400 km around. However, all</w:t>
      </w:r>
      <w:r w:rsidRPr="007238A4">
        <w:rPr>
          <w:sz w:val="16"/>
        </w:rPr>
        <w:t xml:space="preserve"> the </w:t>
      </w:r>
      <w:r w:rsidRPr="007238A4">
        <w:rPr>
          <w:rStyle w:val="StyleUnderline"/>
          <w:highlight w:val="cyan"/>
        </w:rPr>
        <w:t>sat</w:t>
      </w:r>
      <w:r w:rsidRPr="007238A4">
        <w:rPr>
          <w:rStyle w:val="StyleUnderline"/>
        </w:rPr>
        <w:t>ellite</w:t>
      </w:r>
      <w:r w:rsidRPr="007238A4">
        <w:rPr>
          <w:rStyle w:val="StyleUnderline"/>
          <w:highlight w:val="cyan"/>
        </w:rPr>
        <w:t>s</w:t>
      </w:r>
      <w:r w:rsidRPr="007238A4">
        <w:rPr>
          <w:rStyle w:val="StyleUnderline"/>
        </w:rPr>
        <w:t xml:space="preserve"> here are </w:t>
      </w:r>
      <w:r w:rsidRPr="007238A4">
        <w:rPr>
          <w:rStyle w:val="StyleUnderline"/>
          <w:highlight w:val="cyan"/>
        </w:rPr>
        <w:t>moving the same</w:t>
      </w:r>
      <w:r w:rsidRPr="007238A4">
        <w:rPr>
          <w:rStyle w:val="StyleUnderline"/>
        </w:rPr>
        <w:t xml:space="preserve"> direction at the same </w:t>
      </w:r>
      <w:r w:rsidRPr="007238A4">
        <w:rPr>
          <w:rStyle w:val="StyleUnderline"/>
          <w:highlight w:val="cyan"/>
        </w:rPr>
        <w:t>speed</w:t>
      </w:r>
      <w:r w:rsidRPr="007238A4">
        <w:rPr>
          <w:rStyle w:val="StyleUnderline"/>
        </w:rPr>
        <w:t xml:space="preserve"> - debris doesn’t get free velocity</w:t>
      </w:r>
      <w:r w:rsidRPr="007238A4">
        <w:rPr>
          <w:sz w:val="16"/>
        </w:rPr>
        <w:t xml:space="preserve"> from the speed of the satellites. </w:t>
      </w:r>
      <w:r w:rsidRPr="007238A4">
        <w:rPr>
          <w:rStyle w:val="StyleUnderline"/>
          <w:highlight w:val="cyan"/>
        </w:rPr>
        <w:t>Also</w:t>
      </w:r>
      <w:r w:rsidRPr="007238A4">
        <w:rPr>
          <w:rStyle w:val="StyleUnderline"/>
        </w:rPr>
        <w:t xml:space="preserve">, it’s quite expensive to get a satellite here, and so there aren’t many, </w:t>
      </w:r>
      <w:r w:rsidRPr="007238A4">
        <w:rPr>
          <w:rStyle w:val="StyleUnderline"/>
          <w:highlight w:val="cyan"/>
        </w:rPr>
        <w:t>only</w:t>
      </w:r>
      <w:r w:rsidRPr="007238A4">
        <w:rPr>
          <w:rStyle w:val="StyleUnderline"/>
        </w:rPr>
        <w:t xml:space="preserve"> about </w:t>
      </w:r>
      <w:r w:rsidRPr="007238A4">
        <w:rPr>
          <w:rStyle w:val="Emphasis"/>
          <w:highlight w:val="cyan"/>
        </w:rPr>
        <w:t>one</w:t>
      </w:r>
      <w:r w:rsidRPr="007238A4">
        <w:rPr>
          <w:rStyle w:val="Emphasis"/>
        </w:rPr>
        <w:t xml:space="preserve"> satellite </w:t>
      </w:r>
      <w:r w:rsidRPr="007238A4">
        <w:rPr>
          <w:rStyle w:val="Emphasis"/>
          <w:highlight w:val="cyan"/>
        </w:rPr>
        <w:t>per 1000km</w:t>
      </w:r>
      <w:r w:rsidRPr="007238A4">
        <w:rPr>
          <w:rStyle w:val="StyleUnderline"/>
        </w:rPr>
        <w:t xml:space="preserve"> of the ring. Kessler is </w:t>
      </w:r>
      <w:r w:rsidRPr="007238A4">
        <w:rPr>
          <w:rStyle w:val="Emphasis"/>
          <w:highlight w:val="cyan"/>
        </w:rPr>
        <w:t>not a problem</w:t>
      </w:r>
      <w:r w:rsidRPr="007238A4">
        <w:rPr>
          <w:rStyle w:val="StyleUnderline"/>
        </w:rPr>
        <w:t xml:space="preserve"> here</w:t>
      </w:r>
      <w:r w:rsidRPr="007238A4">
        <w:rPr>
          <w:sz w:val="16"/>
        </w:rPr>
        <w:t>.</w:t>
      </w:r>
    </w:p>
    <w:p w14:paraId="5CFA5F36" w14:textId="77777777" w:rsidR="00D13068" w:rsidRPr="007238A4" w:rsidRDefault="00D13068" w:rsidP="00D13068">
      <w:pPr>
        <w:rPr>
          <w:sz w:val="16"/>
        </w:rPr>
      </w:pPr>
      <w:r w:rsidRPr="007238A4">
        <w:rPr>
          <w:sz w:val="16"/>
        </w:rPr>
        <w:t>How bad could Kessler Syndrome in High LEO be?</w:t>
      </w:r>
    </w:p>
    <w:p w14:paraId="0C238C49" w14:textId="77777777" w:rsidR="00D13068" w:rsidRPr="007238A4" w:rsidRDefault="00D13068" w:rsidP="00D13068">
      <w:pPr>
        <w:rPr>
          <w:sz w:val="16"/>
        </w:rPr>
      </w:pPr>
      <w:r w:rsidRPr="007238A4">
        <w:rPr>
          <w:sz w:val="16"/>
        </w:rPr>
        <w:t xml:space="preserve">Let’s </w:t>
      </w:r>
      <w:r w:rsidRPr="007238A4">
        <w:rPr>
          <w:rStyle w:val="StyleUnderline"/>
          <w:highlight w:val="cyan"/>
        </w:rPr>
        <w:t xml:space="preserve">imagine a </w:t>
      </w:r>
      <w:proofErr w:type="gramStart"/>
      <w:r w:rsidRPr="007238A4">
        <w:rPr>
          <w:rStyle w:val="Emphasis"/>
          <w:highlight w:val="cyan"/>
        </w:rPr>
        <w:t>worst case</w:t>
      </w:r>
      <w:proofErr w:type="gramEnd"/>
      <w:r w:rsidRPr="007238A4">
        <w:rPr>
          <w:rStyle w:val="StyleUnderline"/>
          <w:highlight w:val="cyan"/>
        </w:rPr>
        <w:t xml:space="preserve"> scenario</w:t>
      </w:r>
      <w:r w:rsidRPr="007238A4">
        <w:rPr>
          <w:sz w:val="16"/>
        </w:rPr>
        <w:t>.</w:t>
      </w:r>
    </w:p>
    <w:p w14:paraId="4AC9950D" w14:textId="77777777" w:rsidR="00D13068" w:rsidRPr="007238A4" w:rsidRDefault="00D13068" w:rsidP="00D13068">
      <w:pPr>
        <w:rPr>
          <w:rStyle w:val="StyleUnderline"/>
        </w:rPr>
      </w:pPr>
      <w:r w:rsidRPr="007238A4">
        <w:rPr>
          <w:rStyle w:val="StyleUnderline"/>
        </w:rPr>
        <w:t>An evil alien</w:t>
      </w:r>
      <w:r w:rsidRPr="007238A4">
        <w:rPr>
          <w:sz w:val="16"/>
        </w:rPr>
        <w:t xml:space="preserve"> intelligence </w:t>
      </w:r>
      <w:r w:rsidRPr="007238A4">
        <w:rPr>
          <w:rStyle w:val="StyleUnderline"/>
        </w:rPr>
        <w:t>chops up everything in High LEO, turning it into 1cm cubes of death</w:t>
      </w:r>
      <w:r w:rsidRPr="007238A4">
        <w:rPr>
          <w:sz w:val="16"/>
        </w:rPr>
        <w:t xml:space="preserve"> orbiting at 1000km, </w:t>
      </w:r>
      <w:r w:rsidRPr="007238A4">
        <w:rPr>
          <w:rStyle w:val="StyleUnderline"/>
        </w:rPr>
        <w:t>spread</w:t>
      </w:r>
      <w:r w:rsidRPr="007238A4">
        <w:rPr>
          <w:sz w:val="16"/>
        </w:rPr>
        <w:t xml:space="preserve"> as </w:t>
      </w:r>
      <w:r w:rsidRPr="007238A4">
        <w:rPr>
          <w:rStyle w:val="StyleUnderline"/>
        </w:rPr>
        <w:t>evenly</w:t>
      </w:r>
      <w:r w:rsidRPr="007238A4">
        <w:rPr>
          <w:sz w:val="16"/>
        </w:rPr>
        <w:t xml:space="preserve"> across the surface of this sphere as orbital mechanics would allow. </w:t>
      </w:r>
      <w:r w:rsidRPr="007238A4">
        <w:rPr>
          <w:rStyle w:val="StyleUnderline"/>
        </w:rPr>
        <w:t>Is humanity cut off from space?</w:t>
      </w:r>
    </w:p>
    <w:p w14:paraId="3267E6F8" w14:textId="77777777" w:rsidR="00D13068" w:rsidRPr="007238A4" w:rsidRDefault="00D13068" w:rsidP="00D13068">
      <w:pPr>
        <w:rPr>
          <w:sz w:val="16"/>
        </w:rPr>
      </w:pPr>
      <w:r w:rsidRPr="007238A4">
        <w:rPr>
          <w:sz w:val="16"/>
        </w:rPr>
        <w:t xml:space="preserve">I’m guessing </w:t>
      </w:r>
      <w:r w:rsidRPr="007238A4">
        <w:rPr>
          <w:rStyle w:val="StyleUnderline"/>
        </w:rPr>
        <w:t>the world has launched</w:t>
      </w:r>
      <w:r w:rsidRPr="007238A4">
        <w:rPr>
          <w:sz w:val="16"/>
        </w:rPr>
        <w:t xml:space="preserve"> about </w:t>
      </w:r>
      <w:r w:rsidRPr="007238A4">
        <w:rPr>
          <w:rStyle w:val="StyleUnderline"/>
        </w:rPr>
        <w:t>10,000 tons of satellites total</w:t>
      </w:r>
      <w:r w:rsidRPr="007238A4">
        <w:rPr>
          <w:sz w:val="16"/>
        </w:rPr>
        <w:t xml:space="preserve">. For guessing purposes, </w:t>
      </w:r>
      <w:r w:rsidRPr="007238A4">
        <w:rPr>
          <w:rStyle w:val="StyleUnderline"/>
        </w:rPr>
        <w:t>I’ll assume 2,500 tons of satellites</w:t>
      </w:r>
      <w:r w:rsidRPr="007238A4">
        <w:rPr>
          <w:sz w:val="16"/>
        </w:rPr>
        <w:t xml:space="preserve"> and junk </w:t>
      </w:r>
      <w:r w:rsidRPr="007238A4">
        <w:rPr>
          <w:rStyle w:val="StyleUnderline"/>
        </w:rPr>
        <w:t>currently in High LEO</w:t>
      </w:r>
      <w:r w:rsidRPr="007238A4">
        <w:rPr>
          <w:sz w:val="16"/>
        </w:rPr>
        <w:t xml:space="preserve">. If satellites are made of aluminum, with a density of 2.70 g/cm3, </w:t>
      </w:r>
      <w:r w:rsidRPr="007238A4">
        <w:rPr>
          <w:rStyle w:val="StyleUnderline"/>
        </w:rPr>
        <w:t xml:space="preserve">then that’s </w:t>
      </w:r>
      <w:r w:rsidRPr="007238A4">
        <w:rPr>
          <w:rStyle w:val="Emphasis"/>
        </w:rPr>
        <w:t>839,985,870 1cm cubes</w:t>
      </w:r>
      <w:r w:rsidRPr="007238A4">
        <w:rPr>
          <w:sz w:val="16"/>
        </w:rPr>
        <w:t xml:space="preserve">. A sphere for an orbit of 1,000km has a surface area of 682,752,000 square KM. </w:t>
      </w:r>
      <w:proofErr w:type="gramStart"/>
      <w:r w:rsidRPr="007238A4">
        <w:rPr>
          <w:sz w:val="16"/>
        </w:rPr>
        <w:t>So</w:t>
      </w:r>
      <w:proofErr w:type="gramEnd"/>
      <w:r w:rsidRPr="007238A4">
        <w:rPr>
          <w:sz w:val="16"/>
        </w:rPr>
        <w:t xml:space="preserve"> </w:t>
      </w:r>
      <w:r w:rsidRPr="007238A4">
        <w:rPr>
          <w:rStyle w:val="StyleUnderline"/>
        </w:rPr>
        <w:t>there would be one cube</w:t>
      </w:r>
      <w:r w:rsidRPr="007238A4">
        <w:rPr>
          <w:sz w:val="16"/>
        </w:rPr>
        <w:t xml:space="preserve"> of junk </w:t>
      </w:r>
      <w:r w:rsidRPr="007238A4">
        <w:rPr>
          <w:rStyle w:val="StyleUnderline"/>
        </w:rPr>
        <w:t xml:space="preserve">per .81 square KM. If </w:t>
      </w:r>
      <w:r w:rsidRPr="007238A4">
        <w:rPr>
          <w:rStyle w:val="StyleUnderline"/>
          <w:highlight w:val="cyan"/>
        </w:rPr>
        <w:t>a rocket</w:t>
      </w:r>
      <w:r w:rsidRPr="007238A4">
        <w:rPr>
          <w:rStyle w:val="StyleUnderline"/>
        </w:rPr>
        <w:t xml:space="preserve"> traveled through that, its </w:t>
      </w:r>
      <w:r w:rsidRPr="007238A4">
        <w:rPr>
          <w:rStyle w:val="StyleUnderline"/>
          <w:highlight w:val="cyan"/>
        </w:rPr>
        <w:t>odds of hitting</w:t>
      </w:r>
      <w:r w:rsidRPr="007238A4">
        <w:rPr>
          <w:rStyle w:val="StyleUnderline"/>
        </w:rPr>
        <w:t xml:space="preserve"> that cube </w:t>
      </w:r>
      <w:r w:rsidRPr="007238A4">
        <w:rPr>
          <w:rStyle w:val="StyleUnderline"/>
          <w:highlight w:val="cyan"/>
        </w:rPr>
        <w:t xml:space="preserve">are </w:t>
      </w:r>
      <w:r w:rsidRPr="007238A4">
        <w:rPr>
          <w:rStyle w:val="Emphasis"/>
          <w:highlight w:val="cyan"/>
        </w:rPr>
        <w:t>tiny - less than 1 in 10,000</w:t>
      </w:r>
      <w:r w:rsidRPr="007238A4">
        <w:rPr>
          <w:sz w:val="16"/>
        </w:rPr>
        <w:t>.</w:t>
      </w:r>
    </w:p>
    <w:p w14:paraId="57148A5D" w14:textId="77777777" w:rsidR="00D13068" w:rsidRPr="007238A4" w:rsidRDefault="00D13068" w:rsidP="00D13068">
      <w:pPr>
        <w:rPr>
          <w:sz w:val="16"/>
        </w:rPr>
      </w:pPr>
      <w:r w:rsidRPr="007238A4">
        <w:rPr>
          <w:sz w:val="16"/>
        </w:rPr>
        <w:t xml:space="preserve">So </w:t>
      </w:r>
      <w:r w:rsidRPr="007238A4">
        <w:rPr>
          <w:rStyle w:val="Emphasis"/>
        </w:rPr>
        <w:t xml:space="preserve">even in the worst case, </w:t>
      </w:r>
      <w:r w:rsidRPr="007238A4">
        <w:rPr>
          <w:rStyle w:val="Emphasis"/>
          <w:highlight w:val="cyan"/>
        </w:rPr>
        <w:t>we don’t lose access</w:t>
      </w:r>
      <w:r w:rsidRPr="007238A4">
        <w:rPr>
          <w:rStyle w:val="Emphasis"/>
        </w:rPr>
        <w:t xml:space="preserve"> to space</w:t>
      </w:r>
      <w:r w:rsidRPr="007238A4">
        <w:rPr>
          <w:sz w:val="16"/>
        </w:rPr>
        <w:t>.</w:t>
      </w:r>
    </w:p>
    <w:p w14:paraId="4A0CFC8F" w14:textId="77777777" w:rsidR="00D13068" w:rsidRPr="007238A4" w:rsidRDefault="00D13068" w:rsidP="00D13068">
      <w:pPr>
        <w:rPr>
          <w:sz w:val="16"/>
        </w:rPr>
      </w:pPr>
      <w:r w:rsidRPr="007238A4">
        <w:rPr>
          <w:sz w:val="16"/>
        </w:rPr>
        <w:t xml:space="preserve">Now though you can travel through the debris, you couldn’t keep a satellite alive for long in this orbit of death. </w:t>
      </w:r>
      <w:r w:rsidRPr="007238A4">
        <w:rPr>
          <w:rStyle w:val="StyleUnderline"/>
        </w:rPr>
        <w:t>Kessler</w:t>
      </w:r>
      <w:r w:rsidRPr="007238A4">
        <w:rPr>
          <w:sz w:val="16"/>
        </w:rPr>
        <w:t xml:space="preserve"> Syndrome </w:t>
      </w:r>
      <w:r w:rsidRPr="007238A4">
        <w:rPr>
          <w:rStyle w:val="StyleUnderline"/>
        </w:rPr>
        <w:t xml:space="preserve">at its worst just prevents us from putting satellites in </w:t>
      </w:r>
      <w:r w:rsidRPr="007238A4">
        <w:rPr>
          <w:rStyle w:val="Emphasis"/>
        </w:rPr>
        <w:t>certain orbits</w:t>
      </w:r>
      <w:r w:rsidRPr="007238A4">
        <w:rPr>
          <w:sz w:val="16"/>
        </w:rPr>
        <w:t>.</w:t>
      </w:r>
    </w:p>
    <w:p w14:paraId="6F41CD91" w14:textId="77777777" w:rsidR="00D13068" w:rsidRPr="007238A4" w:rsidRDefault="00D13068" w:rsidP="00D13068">
      <w:pPr>
        <w:rPr>
          <w:rStyle w:val="StyleUnderline"/>
        </w:rPr>
      </w:pPr>
      <w:r w:rsidRPr="007238A4">
        <w:rPr>
          <w:rStyle w:val="StyleUnderline"/>
          <w:highlight w:val="cyan"/>
        </w:rPr>
        <w:t xml:space="preserve">In </w:t>
      </w:r>
      <w:r w:rsidRPr="007238A4">
        <w:rPr>
          <w:rStyle w:val="Emphasis"/>
          <w:highlight w:val="cyan"/>
        </w:rPr>
        <w:t>real life</w:t>
      </w:r>
      <w:r w:rsidRPr="007238A4">
        <w:rPr>
          <w:rStyle w:val="StyleUnderline"/>
        </w:rPr>
        <w:t xml:space="preserve">, there’s </w:t>
      </w:r>
      <w:r w:rsidRPr="007238A4">
        <w:rPr>
          <w:rStyle w:val="StyleUnderline"/>
          <w:highlight w:val="cyan"/>
        </w:rPr>
        <w:t xml:space="preserve">a </w:t>
      </w:r>
      <w:r w:rsidRPr="007238A4">
        <w:rPr>
          <w:rStyle w:val="Emphasis"/>
          <w:highlight w:val="cyan"/>
        </w:rPr>
        <w:t>lot of factors</w:t>
      </w:r>
      <w:r w:rsidRPr="007238A4">
        <w:rPr>
          <w:rStyle w:val="StyleUnderline"/>
        </w:rPr>
        <w:t xml:space="preserve"> that </w:t>
      </w:r>
      <w:r w:rsidRPr="007238A4">
        <w:rPr>
          <w:rStyle w:val="StyleUnderline"/>
          <w:highlight w:val="cyan"/>
        </w:rPr>
        <w:t>make Kessler</w:t>
      </w:r>
      <w:r w:rsidRPr="007238A4">
        <w:rPr>
          <w:rStyle w:val="StyleUnderline"/>
        </w:rPr>
        <w:t xml:space="preserve"> syndrome </w:t>
      </w:r>
      <w:r w:rsidRPr="007238A4">
        <w:rPr>
          <w:rStyle w:val="Emphasis"/>
          <w:highlight w:val="cyan"/>
        </w:rPr>
        <w:t>even less of a problem</w:t>
      </w:r>
      <w:r w:rsidRPr="007238A4">
        <w:rPr>
          <w:rStyle w:val="StyleUnderline"/>
        </w:rPr>
        <w:t xml:space="preserve"> than our worst case though experiment.</w:t>
      </w:r>
    </w:p>
    <w:p w14:paraId="4A7828CA" w14:textId="77777777" w:rsidR="00D13068" w:rsidRPr="007238A4" w:rsidRDefault="00D13068" w:rsidP="00D13068">
      <w:pPr>
        <w:pStyle w:val="ListParagraph"/>
        <w:numPr>
          <w:ilvl w:val="0"/>
          <w:numId w:val="12"/>
        </w:numPr>
        <w:rPr>
          <w:sz w:val="16"/>
        </w:rPr>
      </w:pPr>
      <w:r w:rsidRPr="007238A4">
        <w:rPr>
          <w:rStyle w:val="StyleUnderline"/>
          <w:highlight w:val="cyan"/>
        </w:rPr>
        <w:t>Debris</w:t>
      </w:r>
      <w:r w:rsidRPr="007238A4">
        <w:rPr>
          <w:rStyle w:val="StyleUnderline"/>
        </w:rPr>
        <w:t xml:space="preserve"> would be </w:t>
      </w:r>
      <w:r w:rsidRPr="007238A4">
        <w:rPr>
          <w:rStyle w:val="Emphasis"/>
          <w:highlight w:val="cyan"/>
        </w:rPr>
        <w:t>spread</w:t>
      </w:r>
      <w:r w:rsidRPr="007238A4">
        <w:rPr>
          <w:rStyle w:val="StyleUnderline"/>
          <w:highlight w:val="cyan"/>
        </w:rPr>
        <w:t xml:space="preserve"> over</w:t>
      </w:r>
      <w:r w:rsidRPr="007238A4">
        <w:rPr>
          <w:rStyle w:val="StyleUnderline"/>
        </w:rPr>
        <w:t xml:space="preserve"> a </w:t>
      </w:r>
      <w:r w:rsidRPr="007238A4">
        <w:rPr>
          <w:rStyle w:val="Emphasis"/>
          <w:highlight w:val="cyan"/>
        </w:rPr>
        <w:t>volume</w:t>
      </w:r>
      <w:r w:rsidRPr="007238A4">
        <w:rPr>
          <w:rStyle w:val="StyleUnderline"/>
        </w:rPr>
        <w:t xml:space="preserve"> of space, </w:t>
      </w:r>
      <w:r w:rsidRPr="007238A4">
        <w:rPr>
          <w:rStyle w:val="StyleUnderline"/>
          <w:highlight w:val="cyan"/>
        </w:rPr>
        <w:t xml:space="preserve">not a </w:t>
      </w:r>
      <w:r w:rsidRPr="007238A4">
        <w:rPr>
          <w:rStyle w:val="Emphasis"/>
          <w:highlight w:val="cyan"/>
        </w:rPr>
        <w:t>single</w:t>
      </w:r>
      <w:r w:rsidRPr="007238A4">
        <w:rPr>
          <w:rStyle w:val="Emphasis"/>
        </w:rPr>
        <w:t xml:space="preserve"> orbital </w:t>
      </w:r>
      <w:r w:rsidRPr="007238A4">
        <w:rPr>
          <w:rStyle w:val="Emphasis"/>
          <w:highlight w:val="cyan"/>
        </w:rPr>
        <w:t>surface</w:t>
      </w:r>
      <w:r w:rsidRPr="007238A4">
        <w:rPr>
          <w:rStyle w:val="StyleUnderline"/>
          <w:highlight w:val="cyan"/>
        </w:rPr>
        <w:t xml:space="preserve">, making collisions </w:t>
      </w:r>
      <w:r w:rsidRPr="007238A4">
        <w:rPr>
          <w:rStyle w:val="Emphasis"/>
          <w:highlight w:val="cyan"/>
        </w:rPr>
        <w:t>orders of magnitudes less likely</w:t>
      </w:r>
      <w:r w:rsidRPr="007238A4">
        <w:rPr>
          <w:sz w:val="16"/>
        </w:rPr>
        <w:t>.</w:t>
      </w:r>
    </w:p>
    <w:p w14:paraId="7EC1A39F" w14:textId="77777777" w:rsidR="00D13068" w:rsidRPr="007238A4" w:rsidRDefault="00D13068" w:rsidP="00D13068">
      <w:pPr>
        <w:pStyle w:val="ListParagraph"/>
        <w:numPr>
          <w:ilvl w:val="0"/>
          <w:numId w:val="12"/>
        </w:numPr>
        <w:rPr>
          <w:sz w:val="16"/>
        </w:rPr>
      </w:pPr>
      <w:r w:rsidRPr="007238A4">
        <w:rPr>
          <w:rStyle w:val="StyleUnderline"/>
          <w:highlight w:val="cyan"/>
        </w:rPr>
        <w:lastRenderedPageBreak/>
        <w:t>Most</w:t>
      </w:r>
      <w:r w:rsidRPr="007238A4">
        <w:rPr>
          <w:rStyle w:val="StyleUnderline"/>
        </w:rPr>
        <w:t xml:space="preserve"> impact debris will </w:t>
      </w:r>
      <w:r w:rsidRPr="007238A4">
        <w:rPr>
          <w:rStyle w:val="StyleUnderline"/>
          <w:highlight w:val="cyan"/>
        </w:rPr>
        <w:t xml:space="preserve">have a </w:t>
      </w:r>
      <w:r w:rsidRPr="007238A4">
        <w:rPr>
          <w:rStyle w:val="Emphasis"/>
          <w:highlight w:val="cyan"/>
        </w:rPr>
        <w:t>slower</w:t>
      </w:r>
      <w:r w:rsidRPr="007238A4">
        <w:rPr>
          <w:rStyle w:val="Emphasis"/>
        </w:rPr>
        <w:t xml:space="preserve"> orbital </w:t>
      </w:r>
      <w:r w:rsidRPr="007238A4">
        <w:rPr>
          <w:rStyle w:val="Emphasis"/>
          <w:highlight w:val="cyan"/>
        </w:rPr>
        <w:t>velocity</w:t>
      </w:r>
      <w:r w:rsidRPr="007238A4">
        <w:rPr>
          <w:rStyle w:val="StyleUnderline"/>
        </w:rPr>
        <w:t xml:space="preserve"> than either of its original pieces - </w:t>
      </w:r>
      <w:r w:rsidRPr="007238A4">
        <w:rPr>
          <w:rStyle w:val="StyleUnderline"/>
          <w:highlight w:val="cyan"/>
        </w:rPr>
        <w:t xml:space="preserve">this makes it deorbit </w:t>
      </w:r>
      <w:r w:rsidRPr="007238A4">
        <w:rPr>
          <w:rStyle w:val="Emphasis"/>
          <w:highlight w:val="cyan"/>
        </w:rPr>
        <w:t>much sooner</w:t>
      </w:r>
      <w:r w:rsidRPr="007238A4">
        <w:rPr>
          <w:sz w:val="16"/>
        </w:rPr>
        <w:t>.</w:t>
      </w:r>
    </w:p>
    <w:p w14:paraId="65AF0D96" w14:textId="77777777" w:rsidR="00D13068" w:rsidRPr="007238A4" w:rsidRDefault="00D13068" w:rsidP="00D13068">
      <w:pPr>
        <w:pStyle w:val="ListParagraph"/>
        <w:numPr>
          <w:ilvl w:val="0"/>
          <w:numId w:val="12"/>
        </w:numPr>
        <w:rPr>
          <w:sz w:val="16"/>
        </w:rPr>
      </w:pPr>
      <w:r w:rsidRPr="007238A4">
        <w:rPr>
          <w:rStyle w:val="StyleUnderline"/>
        </w:rPr>
        <w:t xml:space="preserve">Any collision will create large and small objects. </w:t>
      </w:r>
      <w:r w:rsidRPr="007238A4">
        <w:rPr>
          <w:rStyle w:val="StyleUnderline"/>
          <w:highlight w:val="cyan"/>
        </w:rPr>
        <w:t>Small objects</w:t>
      </w:r>
      <w:r w:rsidRPr="007238A4">
        <w:rPr>
          <w:rStyle w:val="StyleUnderline"/>
        </w:rPr>
        <w:t xml:space="preserve"> are much more affected by atmospheric drag and </w:t>
      </w:r>
      <w:r w:rsidRPr="007238A4">
        <w:rPr>
          <w:rStyle w:val="StyleUnderline"/>
          <w:highlight w:val="cyan"/>
        </w:rPr>
        <w:t>deorbit</w:t>
      </w:r>
      <w:r w:rsidRPr="007238A4">
        <w:rPr>
          <w:rStyle w:val="StyleUnderline"/>
        </w:rPr>
        <w:t xml:space="preserve"> faster, even </w:t>
      </w:r>
      <w:r w:rsidRPr="007238A4">
        <w:rPr>
          <w:rStyle w:val="StyleUnderline"/>
          <w:highlight w:val="cyan"/>
        </w:rPr>
        <w:t>in</w:t>
      </w:r>
      <w:r w:rsidRPr="007238A4">
        <w:rPr>
          <w:rStyle w:val="StyleUnderline"/>
        </w:rPr>
        <w:t xml:space="preserve"> a </w:t>
      </w:r>
      <w:r w:rsidRPr="007238A4">
        <w:rPr>
          <w:rStyle w:val="Emphasis"/>
        </w:rPr>
        <w:t xml:space="preserve">few </w:t>
      </w:r>
      <w:r w:rsidRPr="007238A4">
        <w:rPr>
          <w:rStyle w:val="Emphasis"/>
          <w:highlight w:val="cyan"/>
        </w:rPr>
        <w:t>months</w:t>
      </w:r>
      <w:r w:rsidRPr="007238A4">
        <w:rPr>
          <w:rStyle w:val="StyleUnderline"/>
        </w:rPr>
        <w:t xml:space="preserve"> from high LEO. </w:t>
      </w:r>
      <w:r w:rsidRPr="007238A4">
        <w:rPr>
          <w:rStyle w:val="StyleUnderline"/>
          <w:highlight w:val="cyan"/>
        </w:rPr>
        <w:t xml:space="preserve">Larger objects can be </w:t>
      </w:r>
      <w:r w:rsidRPr="007238A4">
        <w:rPr>
          <w:rStyle w:val="Emphasis"/>
          <w:highlight w:val="cyan"/>
        </w:rPr>
        <w:t>tracked</w:t>
      </w:r>
      <w:r w:rsidRPr="007238A4">
        <w:rPr>
          <w:rStyle w:val="StyleUnderline"/>
          <w:highlight w:val="cyan"/>
        </w:rPr>
        <w:t xml:space="preserve"> by</w:t>
      </w:r>
      <w:r w:rsidRPr="007238A4">
        <w:rPr>
          <w:rStyle w:val="StyleUnderline"/>
        </w:rPr>
        <w:t xml:space="preserve"> </w:t>
      </w:r>
      <w:proofErr w:type="gramStart"/>
      <w:r w:rsidRPr="007238A4">
        <w:rPr>
          <w:rStyle w:val="StyleUnderline"/>
        </w:rPr>
        <w:t>earth based</w:t>
      </w:r>
      <w:proofErr w:type="gramEnd"/>
      <w:r w:rsidRPr="007238A4">
        <w:rPr>
          <w:rStyle w:val="StyleUnderline"/>
        </w:rPr>
        <w:t xml:space="preserve"> </w:t>
      </w:r>
      <w:r w:rsidRPr="007238A4">
        <w:rPr>
          <w:rStyle w:val="StyleUnderline"/>
          <w:highlight w:val="cyan"/>
        </w:rPr>
        <w:t xml:space="preserve">radar and </w:t>
      </w:r>
      <w:r w:rsidRPr="007238A4">
        <w:rPr>
          <w:rStyle w:val="Emphasis"/>
          <w:highlight w:val="cyan"/>
        </w:rPr>
        <w:t>avoided</w:t>
      </w:r>
      <w:r w:rsidRPr="007238A4">
        <w:rPr>
          <w:sz w:val="16"/>
        </w:rPr>
        <w:t>.</w:t>
      </w:r>
    </w:p>
    <w:p w14:paraId="07A91308" w14:textId="77777777" w:rsidR="00D13068" w:rsidRPr="007238A4" w:rsidRDefault="00D13068" w:rsidP="00D13068">
      <w:pPr>
        <w:pStyle w:val="ListParagraph"/>
        <w:numPr>
          <w:ilvl w:val="0"/>
          <w:numId w:val="12"/>
        </w:numPr>
        <w:rPr>
          <w:sz w:val="16"/>
        </w:rPr>
      </w:pPr>
      <w:r w:rsidRPr="007238A4">
        <w:rPr>
          <w:rStyle w:val="StyleUnderline"/>
        </w:rPr>
        <w:t xml:space="preserve">The planned big new </w:t>
      </w:r>
      <w:r w:rsidRPr="007238A4">
        <w:rPr>
          <w:rStyle w:val="StyleUnderline"/>
          <w:highlight w:val="cyan"/>
        </w:rPr>
        <w:t>constellations are</w:t>
      </w:r>
      <w:r w:rsidRPr="007238A4">
        <w:rPr>
          <w:rStyle w:val="StyleUnderline"/>
        </w:rPr>
        <w:t xml:space="preserve"> </w:t>
      </w:r>
      <w:r w:rsidRPr="007238A4">
        <w:rPr>
          <w:rStyle w:val="Emphasis"/>
        </w:rPr>
        <w:t>not in High LEO</w:t>
      </w:r>
      <w:r w:rsidRPr="007238A4">
        <w:rPr>
          <w:rStyle w:val="StyleUnderline"/>
        </w:rPr>
        <w:t xml:space="preserve">, but </w:t>
      </w:r>
      <w:r w:rsidRPr="007238A4">
        <w:rPr>
          <w:rStyle w:val="StyleUnderline"/>
          <w:highlight w:val="cyan"/>
        </w:rPr>
        <w:t xml:space="preserve">in </w:t>
      </w:r>
      <w:r w:rsidRPr="007238A4">
        <w:rPr>
          <w:rStyle w:val="Emphasis"/>
          <w:highlight w:val="cyan"/>
        </w:rPr>
        <w:t>Low LEO</w:t>
      </w:r>
      <w:r w:rsidRPr="007238A4">
        <w:rPr>
          <w:rStyle w:val="StyleUnderline"/>
        </w:rPr>
        <w:t xml:space="preserve"> for faster communications with the earth. They </w:t>
      </w:r>
      <w:r w:rsidRPr="007238A4">
        <w:rPr>
          <w:rStyle w:val="Emphasis"/>
        </w:rPr>
        <w:t>aren’t an issue</w:t>
      </w:r>
      <w:r w:rsidRPr="007238A4">
        <w:rPr>
          <w:rStyle w:val="StyleUnderline"/>
        </w:rPr>
        <w:t xml:space="preserve"> for Kessler</w:t>
      </w:r>
      <w:r w:rsidRPr="007238A4">
        <w:rPr>
          <w:sz w:val="16"/>
        </w:rPr>
        <w:t>.</w:t>
      </w:r>
    </w:p>
    <w:p w14:paraId="7C4BBDB8" w14:textId="77777777" w:rsidR="00D13068" w:rsidRPr="007238A4" w:rsidRDefault="00D13068" w:rsidP="00D13068">
      <w:pPr>
        <w:pStyle w:val="ListParagraph"/>
        <w:numPr>
          <w:ilvl w:val="0"/>
          <w:numId w:val="12"/>
        </w:numPr>
        <w:rPr>
          <w:rStyle w:val="StyleUnderline"/>
        </w:rPr>
      </w:pPr>
      <w:r w:rsidRPr="007238A4">
        <w:rPr>
          <w:rStyle w:val="StyleUnderline"/>
        </w:rPr>
        <w:t xml:space="preserve">Most importantly, </w:t>
      </w:r>
      <w:r w:rsidRPr="007238A4">
        <w:rPr>
          <w:rStyle w:val="StyleUnderline"/>
          <w:highlight w:val="cyan"/>
        </w:rPr>
        <w:t>all new</w:t>
      </w:r>
      <w:r w:rsidRPr="007238A4">
        <w:rPr>
          <w:sz w:val="16"/>
        </w:rPr>
        <w:t xml:space="preserve"> satellite </w:t>
      </w:r>
      <w:r w:rsidRPr="007238A4">
        <w:rPr>
          <w:rStyle w:val="StyleUnderline"/>
          <w:highlight w:val="cyan"/>
        </w:rPr>
        <w:t>launches</w:t>
      </w:r>
      <w:r w:rsidRPr="007238A4">
        <w:rPr>
          <w:rStyle w:val="StyleUnderline"/>
        </w:rPr>
        <w:t xml:space="preserve"> since the</w:t>
      </w:r>
      <w:r w:rsidRPr="007238A4">
        <w:rPr>
          <w:sz w:val="16"/>
        </w:rPr>
        <w:t xml:space="preserve"> 19</w:t>
      </w:r>
      <w:r w:rsidRPr="007238A4">
        <w:rPr>
          <w:rStyle w:val="Emphasis"/>
        </w:rPr>
        <w:t>90’s</w:t>
      </w:r>
      <w:r w:rsidRPr="007238A4">
        <w:rPr>
          <w:rStyle w:val="StyleUnderline"/>
        </w:rPr>
        <w:t xml:space="preserve"> </w:t>
      </w:r>
      <w:proofErr w:type="gramStart"/>
      <w:r w:rsidRPr="007238A4">
        <w:rPr>
          <w:rStyle w:val="StyleUnderline"/>
        </w:rPr>
        <w:t>are</w:t>
      </w:r>
      <w:proofErr w:type="gramEnd"/>
      <w:r w:rsidRPr="007238A4">
        <w:rPr>
          <w:rStyle w:val="StyleUnderline"/>
        </w:rPr>
        <w:t xml:space="preserve"> required to </w:t>
      </w:r>
      <w:r w:rsidRPr="007238A4">
        <w:rPr>
          <w:rStyle w:val="StyleUnderline"/>
          <w:highlight w:val="cyan"/>
        </w:rPr>
        <w:t>include a plan to</w:t>
      </w:r>
      <w:r w:rsidRPr="007238A4">
        <w:rPr>
          <w:rStyle w:val="StyleUnderline"/>
        </w:rPr>
        <w:t xml:space="preserve"> get rid of the satellite at the end of its useful life (usually by </w:t>
      </w:r>
      <w:r w:rsidRPr="007238A4">
        <w:rPr>
          <w:rStyle w:val="StyleUnderline"/>
          <w:highlight w:val="cyan"/>
        </w:rPr>
        <w:t>deorbit</w:t>
      </w:r>
      <w:r w:rsidRPr="007238A4">
        <w:rPr>
          <w:rStyle w:val="StyleUnderline"/>
        </w:rPr>
        <w:t>ing)</w:t>
      </w:r>
    </w:p>
    <w:p w14:paraId="00BA354F" w14:textId="77777777" w:rsidR="00D13068" w:rsidRPr="007238A4" w:rsidRDefault="00D13068" w:rsidP="00D13068">
      <w:pPr>
        <w:rPr>
          <w:sz w:val="16"/>
        </w:rPr>
      </w:pPr>
      <w:proofErr w:type="gramStart"/>
      <w:r w:rsidRPr="007238A4">
        <w:rPr>
          <w:sz w:val="16"/>
        </w:rPr>
        <w:t>So</w:t>
      </w:r>
      <w:proofErr w:type="gramEnd"/>
      <w:r w:rsidRPr="007238A4">
        <w:rPr>
          <w:sz w:val="16"/>
        </w:rPr>
        <w:t xml:space="preserve"> </w:t>
      </w:r>
      <w:r w:rsidRPr="007238A4">
        <w:rPr>
          <w:rStyle w:val="StyleUnderline"/>
        </w:rPr>
        <w:t xml:space="preserve">the realistic worst case is that </w:t>
      </w:r>
      <w:r w:rsidRPr="007238A4">
        <w:rPr>
          <w:rStyle w:val="Emphasis"/>
        </w:rPr>
        <w:t>insurance premiums on satellites go up a bit</w:t>
      </w:r>
      <w:r w:rsidRPr="007238A4">
        <w:rPr>
          <w:rStyle w:val="StyleUnderline"/>
        </w:rPr>
        <w:t xml:space="preserve">. Given the </w:t>
      </w:r>
      <w:r w:rsidRPr="007238A4">
        <w:rPr>
          <w:rStyle w:val="Emphasis"/>
        </w:rPr>
        <w:t>current trend</w:t>
      </w:r>
      <w:r w:rsidRPr="007238A4">
        <w:rPr>
          <w:rStyle w:val="StyleUnderline"/>
        </w:rPr>
        <w:t xml:space="preserve"> toward </w:t>
      </w:r>
      <w:r w:rsidRPr="007238A4">
        <w:rPr>
          <w:rStyle w:val="Emphasis"/>
        </w:rPr>
        <w:t>much smaller, cheaper micro satellites</w:t>
      </w:r>
      <w:r w:rsidRPr="007238A4">
        <w:rPr>
          <w:rStyle w:val="StyleUnderline"/>
        </w:rPr>
        <w:t>, this wouldn’t even have a huge effect</w:t>
      </w:r>
      <w:r w:rsidRPr="007238A4">
        <w:rPr>
          <w:sz w:val="16"/>
        </w:rPr>
        <w:t>.</w:t>
      </w:r>
    </w:p>
    <w:p w14:paraId="029BB5C0" w14:textId="77777777" w:rsidR="00D13068" w:rsidRPr="007238A4" w:rsidRDefault="00D13068" w:rsidP="00D13068">
      <w:pPr>
        <w:rPr>
          <w:sz w:val="16"/>
        </w:rPr>
      </w:pPr>
      <w:r w:rsidRPr="007238A4">
        <w:rPr>
          <w:sz w:val="16"/>
        </w:rPr>
        <w:t>I’m removing Kessler Syndrome from my list of things to worry about.</w:t>
      </w:r>
    </w:p>
    <w:p w14:paraId="224B52BD" w14:textId="77777777" w:rsidR="00D13068" w:rsidRPr="007238A4" w:rsidRDefault="00D13068" w:rsidP="00D13068"/>
    <w:sectPr w:rsidR="00D13068" w:rsidRPr="007238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AB0D49"/>
    <w:multiLevelType w:val="hybridMultilevel"/>
    <w:tmpl w:val="662C2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3F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6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753"/>
    <w:rsid w:val="00267EBB"/>
    <w:rsid w:val="0027023B"/>
    <w:rsid w:val="00272F3F"/>
    <w:rsid w:val="00273A72"/>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300"/>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1BCE"/>
    <w:rsid w:val="00516A88"/>
    <w:rsid w:val="00522065"/>
    <w:rsid w:val="005224F2"/>
    <w:rsid w:val="00533F1C"/>
    <w:rsid w:val="00536D8B"/>
    <w:rsid w:val="005379C3"/>
    <w:rsid w:val="00540470"/>
    <w:rsid w:val="005519C2"/>
    <w:rsid w:val="005523E0"/>
    <w:rsid w:val="0055320F"/>
    <w:rsid w:val="0055699B"/>
    <w:rsid w:val="0056020A"/>
    <w:rsid w:val="00563D3D"/>
    <w:rsid w:val="005659AA"/>
    <w:rsid w:val="005676E8"/>
    <w:rsid w:val="00577C12"/>
    <w:rsid w:val="00580BFC"/>
    <w:rsid w:val="00581048"/>
    <w:rsid w:val="00581203"/>
    <w:rsid w:val="0058349C"/>
    <w:rsid w:val="00585AB7"/>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B5A"/>
    <w:rsid w:val="006C3A56"/>
    <w:rsid w:val="006D13F4"/>
    <w:rsid w:val="006D6AED"/>
    <w:rsid w:val="006E6D0B"/>
    <w:rsid w:val="006F126E"/>
    <w:rsid w:val="006F32C9"/>
    <w:rsid w:val="006F3834"/>
    <w:rsid w:val="006F5693"/>
    <w:rsid w:val="006F5D4C"/>
    <w:rsid w:val="00717B01"/>
    <w:rsid w:val="00722316"/>
    <w:rsid w:val="007227D9"/>
    <w:rsid w:val="007238A4"/>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659"/>
    <w:rsid w:val="00A54315"/>
    <w:rsid w:val="00A60FBC"/>
    <w:rsid w:val="00A65C0B"/>
    <w:rsid w:val="00A764C1"/>
    <w:rsid w:val="00A776BA"/>
    <w:rsid w:val="00A81FD2"/>
    <w:rsid w:val="00A8441A"/>
    <w:rsid w:val="00A8674A"/>
    <w:rsid w:val="00A96E24"/>
    <w:rsid w:val="00AA6F6E"/>
    <w:rsid w:val="00AB122B"/>
    <w:rsid w:val="00AB21B0"/>
    <w:rsid w:val="00AB48D3"/>
    <w:rsid w:val="00AD33C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141"/>
    <w:rsid w:val="00B3569C"/>
    <w:rsid w:val="00B43676"/>
    <w:rsid w:val="00B5602D"/>
    <w:rsid w:val="00B60125"/>
    <w:rsid w:val="00B6656B"/>
    <w:rsid w:val="00B71625"/>
    <w:rsid w:val="00B75C54"/>
    <w:rsid w:val="00B8710E"/>
    <w:rsid w:val="00B92A93"/>
    <w:rsid w:val="00BA17A8"/>
    <w:rsid w:val="00BA3C33"/>
    <w:rsid w:val="00BB0878"/>
    <w:rsid w:val="00BB1879"/>
    <w:rsid w:val="00BB20F8"/>
    <w:rsid w:val="00BC0ABE"/>
    <w:rsid w:val="00BC1526"/>
    <w:rsid w:val="00BC30DB"/>
    <w:rsid w:val="00BC64FF"/>
    <w:rsid w:val="00BC7C37"/>
    <w:rsid w:val="00BD2244"/>
    <w:rsid w:val="00BE3FF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06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A8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E38"/>
    <w:rsid w:val="00EA1115"/>
    <w:rsid w:val="00EA39EB"/>
    <w:rsid w:val="00EA58CE"/>
    <w:rsid w:val="00EB0651"/>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4BC"/>
    <w:rsid w:val="00F1313D"/>
    <w:rsid w:val="00F201E7"/>
    <w:rsid w:val="00F204E0"/>
    <w:rsid w:val="00F20B16"/>
    <w:rsid w:val="00F21C79"/>
    <w:rsid w:val="00F238C9"/>
    <w:rsid w:val="00F23CA5"/>
    <w:rsid w:val="00F277AA"/>
    <w:rsid w:val="00F30A5C"/>
    <w:rsid w:val="00F31955"/>
    <w:rsid w:val="00F34C06"/>
    <w:rsid w:val="00F43EA3"/>
    <w:rsid w:val="00F462D5"/>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7464E5"/>
  <w14:defaultImageDpi w14:val="300"/>
  <w15:docId w15:val="{8FB20B1F-2401-A14E-B687-06B49B69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3FF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3F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3F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BE3F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BE3F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3F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FF4"/>
  </w:style>
  <w:style w:type="character" w:customStyle="1" w:styleId="Heading1Char">
    <w:name w:val="Heading 1 Char"/>
    <w:aliases w:val="Pocket Char"/>
    <w:basedOn w:val="DefaultParagraphFont"/>
    <w:link w:val="Heading1"/>
    <w:uiPriority w:val="9"/>
    <w:rsid w:val="00BE3F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3FF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BE3FF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BE3F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E3FF4"/>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BE3FF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BE3FF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E3FF4"/>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C"/>
    <w:basedOn w:val="DefaultParagraphFont"/>
    <w:link w:val="NoSpacing"/>
    <w:uiPriority w:val="99"/>
    <w:unhideWhenUsed/>
    <w:rsid w:val="00BE3FF4"/>
    <w:rPr>
      <w:color w:val="auto"/>
      <w:u w:val="none"/>
    </w:rPr>
  </w:style>
  <w:style w:type="paragraph" w:styleId="DocumentMap">
    <w:name w:val="Document Map"/>
    <w:basedOn w:val="Normal"/>
    <w:link w:val="DocumentMapChar"/>
    <w:uiPriority w:val="99"/>
    <w:semiHidden/>
    <w:unhideWhenUsed/>
    <w:rsid w:val="00BE3F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3FF4"/>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BE3FF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BE3FF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D13068"/>
    <w:pPr>
      <w:ind w:left="720"/>
      <w:contextualSpacing/>
    </w:pPr>
  </w:style>
  <w:style w:type="paragraph" w:styleId="NormalWeb">
    <w:name w:val="Normal (Web)"/>
    <w:basedOn w:val="Normal"/>
    <w:uiPriority w:val="99"/>
    <w:semiHidden/>
    <w:unhideWhenUsed/>
    <w:rsid w:val="00BB20F8"/>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7238A4"/>
    <w:rPr>
      <w:color w:val="605E5C"/>
      <w:shd w:val="clear" w:color="auto" w:fill="E1DFDD"/>
    </w:rPr>
  </w:style>
  <w:style w:type="paragraph" w:customStyle="1" w:styleId="textbold">
    <w:name w:val="text bold"/>
    <w:basedOn w:val="Normal"/>
    <w:uiPriority w:val="20"/>
    <w:qFormat/>
    <w:rsid w:val="007238A4"/>
    <w:pPr>
      <w:ind w:left="720"/>
      <w:jc w:val="both"/>
    </w:pPr>
    <w:rPr>
      <w:rFonts w:eastAsiaTheme="minorHAnsi"/>
      <w:b/>
      <w:iCs/>
      <w:szCs w:val="22"/>
      <w:u w:val="single"/>
    </w:rPr>
  </w:style>
  <w:style w:type="character" w:customStyle="1" w:styleId="cardtextChar">
    <w:name w:val="card text Char"/>
    <w:link w:val="cardtext"/>
    <w:locked/>
    <w:rsid w:val="007238A4"/>
    <w:rPr>
      <w:rFonts w:ascii="Times New Roman" w:hAnsi="Times New Roman"/>
    </w:rPr>
  </w:style>
  <w:style w:type="paragraph" w:customStyle="1" w:styleId="cardtext">
    <w:name w:val="card text"/>
    <w:basedOn w:val="Normal"/>
    <w:link w:val="cardtextChar"/>
    <w:qFormat/>
    <w:rsid w:val="007238A4"/>
    <w:pPr>
      <w:ind w:left="288" w:right="288"/>
    </w:pPr>
    <w:rPr>
      <w:rFonts w:ascii="Times New Roman" w:hAnsi="Times New Roman"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35787">
      <w:bodyDiv w:val="1"/>
      <w:marLeft w:val="0"/>
      <w:marRight w:val="0"/>
      <w:marTop w:val="0"/>
      <w:marBottom w:val="0"/>
      <w:divBdr>
        <w:top w:val="none" w:sz="0" w:space="0" w:color="auto"/>
        <w:left w:val="none" w:sz="0" w:space="0" w:color="auto"/>
        <w:bottom w:val="none" w:sz="0" w:space="0" w:color="auto"/>
        <w:right w:val="none" w:sz="0" w:space="0" w:color="auto"/>
      </w:divBdr>
    </w:div>
    <w:div w:id="145442039">
      <w:bodyDiv w:val="1"/>
      <w:marLeft w:val="0"/>
      <w:marRight w:val="0"/>
      <w:marTop w:val="0"/>
      <w:marBottom w:val="0"/>
      <w:divBdr>
        <w:top w:val="none" w:sz="0" w:space="0" w:color="auto"/>
        <w:left w:val="none" w:sz="0" w:space="0" w:color="auto"/>
        <w:bottom w:val="none" w:sz="0" w:space="0" w:color="auto"/>
        <w:right w:val="none" w:sz="0" w:space="0" w:color="auto"/>
      </w:divBdr>
    </w:div>
    <w:div w:id="359867012">
      <w:bodyDiv w:val="1"/>
      <w:marLeft w:val="0"/>
      <w:marRight w:val="0"/>
      <w:marTop w:val="0"/>
      <w:marBottom w:val="0"/>
      <w:divBdr>
        <w:top w:val="none" w:sz="0" w:space="0" w:color="auto"/>
        <w:left w:val="none" w:sz="0" w:space="0" w:color="auto"/>
        <w:bottom w:val="none" w:sz="0" w:space="0" w:color="auto"/>
        <w:right w:val="none" w:sz="0" w:space="0" w:color="auto"/>
      </w:divBdr>
    </w:div>
    <w:div w:id="393506426">
      <w:bodyDiv w:val="1"/>
      <w:marLeft w:val="0"/>
      <w:marRight w:val="0"/>
      <w:marTop w:val="0"/>
      <w:marBottom w:val="0"/>
      <w:divBdr>
        <w:top w:val="none" w:sz="0" w:space="0" w:color="auto"/>
        <w:left w:val="none" w:sz="0" w:space="0" w:color="auto"/>
        <w:bottom w:val="none" w:sz="0" w:space="0" w:color="auto"/>
        <w:right w:val="none" w:sz="0" w:space="0" w:color="auto"/>
      </w:divBdr>
    </w:div>
    <w:div w:id="552622601">
      <w:bodyDiv w:val="1"/>
      <w:marLeft w:val="0"/>
      <w:marRight w:val="0"/>
      <w:marTop w:val="0"/>
      <w:marBottom w:val="0"/>
      <w:divBdr>
        <w:top w:val="none" w:sz="0" w:space="0" w:color="auto"/>
        <w:left w:val="none" w:sz="0" w:space="0" w:color="auto"/>
        <w:bottom w:val="none" w:sz="0" w:space="0" w:color="auto"/>
        <w:right w:val="none" w:sz="0" w:space="0" w:color="auto"/>
      </w:divBdr>
    </w:div>
    <w:div w:id="708070390">
      <w:bodyDiv w:val="1"/>
      <w:marLeft w:val="0"/>
      <w:marRight w:val="0"/>
      <w:marTop w:val="0"/>
      <w:marBottom w:val="0"/>
      <w:divBdr>
        <w:top w:val="none" w:sz="0" w:space="0" w:color="auto"/>
        <w:left w:val="none" w:sz="0" w:space="0" w:color="auto"/>
        <w:bottom w:val="none" w:sz="0" w:space="0" w:color="auto"/>
        <w:right w:val="none" w:sz="0" w:space="0" w:color="auto"/>
      </w:divBdr>
    </w:div>
    <w:div w:id="712269553">
      <w:bodyDiv w:val="1"/>
      <w:marLeft w:val="0"/>
      <w:marRight w:val="0"/>
      <w:marTop w:val="0"/>
      <w:marBottom w:val="0"/>
      <w:divBdr>
        <w:top w:val="none" w:sz="0" w:space="0" w:color="auto"/>
        <w:left w:val="none" w:sz="0" w:space="0" w:color="auto"/>
        <w:bottom w:val="none" w:sz="0" w:space="0" w:color="auto"/>
        <w:right w:val="none" w:sz="0" w:space="0" w:color="auto"/>
      </w:divBdr>
    </w:div>
    <w:div w:id="719283164">
      <w:bodyDiv w:val="1"/>
      <w:marLeft w:val="0"/>
      <w:marRight w:val="0"/>
      <w:marTop w:val="0"/>
      <w:marBottom w:val="0"/>
      <w:divBdr>
        <w:top w:val="none" w:sz="0" w:space="0" w:color="auto"/>
        <w:left w:val="none" w:sz="0" w:space="0" w:color="auto"/>
        <w:bottom w:val="none" w:sz="0" w:space="0" w:color="auto"/>
        <w:right w:val="none" w:sz="0" w:space="0" w:color="auto"/>
      </w:divBdr>
    </w:div>
    <w:div w:id="1051073073">
      <w:bodyDiv w:val="1"/>
      <w:marLeft w:val="0"/>
      <w:marRight w:val="0"/>
      <w:marTop w:val="0"/>
      <w:marBottom w:val="0"/>
      <w:divBdr>
        <w:top w:val="none" w:sz="0" w:space="0" w:color="auto"/>
        <w:left w:val="none" w:sz="0" w:space="0" w:color="auto"/>
        <w:bottom w:val="none" w:sz="0" w:space="0" w:color="auto"/>
        <w:right w:val="none" w:sz="0" w:space="0" w:color="auto"/>
      </w:divBdr>
    </w:div>
    <w:div w:id="1141001185">
      <w:bodyDiv w:val="1"/>
      <w:marLeft w:val="0"/>
      <w:marRight w:val="0"/>
      <w:marTop w:val="0"/>
      <w:marBottom w:val="0"/>
      <w:divBdr>
        <w:top w:val="none" w:sz="0" w:space="0" w:color="auto"/>
        <w:left w:val="none" w:sz="0" w:space="0" w:color="auto"/>
        <w:bottom w:val="none" w:sz="0" w:space="0" w:color="auto"/>
        <w:right w:val="none" w:sz="0" w:space="0" w:color="auto"/>
      </w:divBdr>
    </w:div>
    <w:div w:id="1197697696">
      <w:bodyDiv w:val="1"/>
      <w:marLeft w:val="0"/>
      <w:marRight w:val="0"/>
      <w:marTop w:val="0"/>
      <w:marBottom w:val="0"/>
      <w:divBdr>
        <w:top w:val="none" w:sz="0" w:space="0" w:color="auto"/>
        <w:left w:val="none" w:sz="0" w:space="0" w:color="auto"/>
        <w:bottom w:val="none" w:sz="0" w:space="0" w:color="auto"/>
        <w:right w:val="none" w:sz="0" w:space="0" w:color="auto"/>
      </w:divBdr>
    </w:div>
    <w:div w:id="1320041746">
      <w:bodyDiv w:val="1"/>
      <w:marLeft w:val="0"/>
      <w:marRight w:val="0"/>
      <w:marTop w:val="0"/>
      <w:marBottom w:val="0"/>
      <w:divBdr>
        <w:top w:val="none" w:sz="0" w:space="0" w:color="auto"/>
        <w:left w:val="none" w:sz="0" w:space="0" w:color="auto"/>
        <w:bottom w:val="none" w:sz="0" w:space="0" w:color="auto"/>
        <w:right w:val="none" w:sz="0" w:space="0" w:color="auto"/>
      </w:divBdr>
    </w:div>
    <w:div w:id="1439176989">
      <w:bodyDiv w:val="1"/>
      <w:marLeft w:val="0"/>
      <w:marRight w:val="0"/>
      <w:marTop w:val="0"/>
      <w:marBottom w:val="0"/>
      <w:divBdr>
        <w:top w:val="none" w:sz="0" w:space="0" w:color="auto"/>
        <w:left w:val="none" w:sz="0" w:space="0" w:color="auto"/>
        <w:bottom w:val="none" w:sz="0" w:space="0" w:color="auto"/>
        <w:right w:val="none" w:sz="0" w:space="0" w:color="auto"/>
      </w:divBdr>
    </w:div>
    <w:div w:id="1975481902">
      <w:bodyDiv w:val="1"/>
      <w:marLeft w:val="0"/>
      <w:marRight w:val="0"/>
      <w:marTop w:val="0"/>
      <w:marBottom w:val="0"/>
      <w:divBdr>
        <w:top w:val="none" w:sz="0" w:space="0" w:color="auto"/>
        <w:left w:val="none" w:sz="0" w:space="0" w:color="auto"/>
        <w:bottom w:val="none" w:sz="0" w:space="0" w:color="auto"/>
        <w:right w:val="none" w:sz="0" w:space="0" w:color="auto"/>
      </w:divBdr>
    </w:div>
    <w:div w:id="2058233530">
      <w:bodyDiv w:val="1"/>
      <w:marLeft w:val="0"/>
      <w:marRight w:val="0"/>
      <w:marTop w:val="0"/>
      <w:marBottom w:val="0"/>
      <w:divBdr>
        <w:top w:val="none" w:sz="0" w:space="0" w:color="auto"/>
        <w:left w:val="none" w:sz="0" w:space="0" w:color="auto"/>
        <w:bottom w:val="none" w:sz="0" w:space="0" w:color="auto"/>
        <w:right w:val="none" w:sz="0" w:space="0" w:color="auto"/>
      </w:divBdr>
      <w:divsChild>
        <w:div w:id="1396008257">
          <w:marLeft w:val="0"/>
          <w:marRight w:val="0"/>
          <w:marTop w:val="0"/>
          <w:marBottom w:val="0"/>
          <w:divBdr>
            <w:top w:val="none" w:sz="0" w:space="0" w:color="auto"/>
            <w:left w:val="none" w:sz="0" w:space="0" w:color="auto"/>
            <w:bottom w:val="none" w:sz="0" w:space="0" w:color="auto"/>
            <w:right w:val="none" w:sz="0" w:space="0" w:color="auto"/>
          </w:divBdr>
        </w:div>
        <w:div w:id="3893766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ol.com/investing/2021/02/09/spacex-starlink-wins-another-big-customer/" TargetMode="External"/><Relationship Id="rId18" Type="http://schemas.openxmlformats.org/officeDocument/2006/relationships/hyperlink" Target="https://en.wikipedia.org/wiki/Splinternet" TargetMode="External"/><Relationship Id="rId26" Type="http://schemas.openxmlformats.org/officeDocument/2006/relationships/hyperlink" Target="https://www.scientificamerican.com/article/why-an-asteroid-strike-is-like-a-pandemic/" TargetMode="External"/><Relationship Id="rId3" Type="http://schemas.openxmlformats.org/officeDocument/2006/relationships/customXml" Target="../customXml/item3.xml"/><Relationship Id="rId21" Type="http://schemas.openxmlformats.org/officeDocument/2006/relationships/hyperlink" Target="https://www.forbes.com/sites/johnkoetsier/2019/12/23/top-50-social-app-in-usa-outed-as-spying-tool-for-united-arab-emirates-apple-and-google-delete-it/" TargetMode="External"/><Relationship Id="rId7" Type="http://schemas.openxmlformats.org/officeDocument/2006/relationships/settings" Target="settings.xml"/><Relationship Id="rId12" Type="http://schemas.openxmlformats.org/officeDocument/2006/relationships/hyperlink" Target="https://www.fool.com/investing/2020/08/23/fast-broadband-from-orbit-new-data-says-spacex-can/" TargetMode="External"/><Relationship Id="rId17" Type="http://schemas.openxmlformats.org/officeDocument/2006/relationships/hyperlink" Target="https://www.theholocaustexplained.org/life-in-nazi-occupied-europe/occupation-case-studies/" TargetMode="External"/><Relationship Id="rId25" Type="http://schemas.openxmlformats.org/officeDocument/2006/relationships/hyperlink" Target="https://www.tandfonline.com/doi/abs/10.1080/02681102.2017.1289889?journalCode=titd20)//marlborough-wr/" TargetMode="External"/><Relationship Id="rId2" Type="http://schemas.openxmlformats.org/officeDocument/2006/relationships/customXml" Target="../customXml/item2.xml"/><Relationship Id="rId16" Type="http://schemas.openxmlformats.org/officeDocument/2006/relationships/hyperlink" Target="https://www.forbes.com/sites/johnkoetsier/2019/12/20/apple-building-satellite-to-iphone-tech-spacex-launching-42000-satellites-2--2--/" TargetMode="External"/><Relationship Id="rId20" Type="http://schemas.openxmlformats.org/officeDocument/2006/relationships/hyperlink" Target="https://www.tellerreport.com/news/2019-12-27---india--new-internet-outages--protesters-back-on-the-street-.ryrh4IhQyI.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nas.org/content/early/2020/05/20/1921260117" TargetMode="External"/><Relationship Id="rId24" Type="http://schemas.openxmlformats.org/officeDocument/2006/relationships/hyperlink" Target="https://www.spaceitbridge.com/spacex-starlink-launch-targeted-for-november-11-will-questions-be-answered.htm" TargetMode="External"/><Relationship Id="rId5" Type="http://schemas.openxmlformats.org/officeDocument/2006/relationships/numbering" Target="numbering.xml"/><Relationship Id="rId15" Type="http://schemas.openxmlformats.org/officeDocument/2006/relationships/hyperlink" Target="https://www.fool.com/investing/2019/06/11/could-amazon-beat-spacex-in-satellite-broadband-in.aspx" TargetMode="External"/><Relationship Id="rId23" Type="http://schemas.openxmlformats.org/officeDocument/2006/relationships/hyperlink" Target="https://www.digitaltrends.com/cool-tech/spacex-launches-60-more-starlink-satellites-amid-astronomer-concerns/" TargetMode="External"/><Relationship Id="rId28" Type="http://schemas.openxmlformats.org/officeDocument/2006/relationships/theme" Target="theme/theme1.xml"/><Relationship Id="rId10" Type="http://schemas.openxmlformats.org/officeDocument/2006/relationships/hyperlink" Target="https://cires.colorado.edu/news/solving-space-junk-problem" TargetMode="External"/><Relationship Id="rId19" Type="http://schemas.openxmlformats.org/officeDocument/2006/relationships/hyperlink" Target="https://www.pcmag.com/news/371347/russia-is-about-to-disconnect-from-the-internet-what-that-m"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fool.com/investing/2020/02/07/spacex-will-likely-ipo-its-starlink-internet-satel.aspx" TargetMode="External"/><Relationship Id="rId22"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19</Pages>
  <Words>10601</Words>
  <Characters>60428</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20</cp:revision>
  <dcterms:created xsi:type="dcterms:W3CDTF">2021-12-19T01:15:00Z</dcterms:created>
  <dcterms:modified xsi:type="dcterms:W3CDTF">2021-12-19T02:51:00Z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