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EE025" w14:textId="70F4F611" w:rsidR="00F43AF4" w:rsidRDefault="00F43AF4" w:rsidP="00F43AF4">
      <w:pPr>
        <w:pStyle w:val="Heading3"/>
      </w:pPr>
      <w:r>
        <w:t>1</w:t>
      </w:r>
    </w:p>
    <w:p w14:paraId="5338A4E6" w14:textId="77777777" w:rsidR="00F43AF4" w:rsidRPr="00BD7CB4" w:rsidRDefault="00F43AF4" w:rsidP="00F43AF4">
      <w:pPr>
        <w:pStyle w:val="Heading4"/>
        <w:rPr>
          <w:rFonts w:cs="Calibri"/>
        </w:rPr>
      </w:pPr>
      <w:r w:rsidRPr="00BD7CB4">
        <w:rPr>
          <w:rFonts w:cs="Calibri"/>
        </w:rPr>
        <w:t xml:space="preserve">Interpretation—the aff may not defend a subset of </w:t>
      </w:r>
      <w:r>
        <w:rPr>
          <w:rFonts w:cs="Calibri"/>
        </w:rPr>
        <w:t>appropriation.</w:t>
      </w:r>
    </w:p>
    <w:p w14:paraId="3F1AE5EB" w14:textId="77777777" w:rsidR="00F43AF4" w:rsidRPr="00BD7CB4" w:rsidRDefault="00F43AF4" w:rsidP="00F43AF4">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05F34476" w14:textId="77777777" w:rsidR="00F43AF4" w:rsidRPr="00BD7CB4" w:rsidRDefault="00F43AF4" w:rsidP="00F43AF4">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60961F68" w14:textId="77777777" w:rsidR="00F43AF4" w:rsidRPr="00BD7CB4" w:rsidRDefault="00F43AF4" w:rsidP="00F43AF4">
      <w:pPr>
        <w:rPr>
          <w:rStyle w:val="Style13ptBold"/>
        </w:rPr>
      </w:pPr>
      <w:r w:rsidRPr="00BD7CB4">
        <w:rPr>
          <w:rStyle w:val="Style13ptBold"/>
        </w:rPr>
        <w:t>*IS generic = Indefinite Singulars</w:t>
      </w:r>
    </w:p>
    <w:p w14:paraId="7A3FCFFD" w14:textId="77777777" w:rsidR="00F43AF4" w:rsidRPr="00BD7CB4" w:rsidRDefault="00F43AF4" w:rsidP="00F43AF4">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generalisation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Hadassa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Hadassa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7D1B1CBC" w14:textId="77777777" w:rsidR="00F43AF4" w:rsidRPr="00BD7CB4" w:rsidRDefault="00F43AF4" w:rsidP="00F43AF4">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142A5402" w14:textId="77777777" w:rsidR="00F43AF4" w:rsidRPr="00BD7CB4" w:rsidRDefault="00F43AF4" w:rsidP="00F43AF4">
      <w:r w:rsidRPr="00BD7CB4">
        <w:t>Ariel Cohen (Ben-Gurion University of the Negev), “On the Generic Use of Indefinite Singulars,” Journal of Semantics 18:3, 2001 https://core.ac.uk/download/pdf/188590876.pdf</w:t>
      </w:r>
    </w:p>
    <w:p w14:paraId="36E58002" w14:textId="77777777" w:rsidR="00F43AF4" w:rsidRPr="00BD7CB4" w:rsidRDefault="00F43AF4" w:rsidP="00F43AF4">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1D6C97CF" w14:textId="77777777" w:rsidR="00F43AF4" w:rsidRPr="00BD7CB4" w:rsidRDefault="00F43AF4" w:rsidP="00F43AF4">
      <w:pPr>
        <w:pStyle w:val="Heading4"/>
        <w:rPr>
          <w:rFonts w:cs="Calibri"/>
          <w:highlight w:val="yellow"/>
          <w:u w:val="single"/>
        </w:rPr>
      </w:pPr>
      <w:r w:rsidRPr="00BD7CB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6A0893D3" w14:textId="77777777" w:rsidR="00F43AF4" w:rsidRPr="00BD7CB4" w:rsidRDefault="00F43AF4" w:rsidP="00F43AF4">
      <w:pPr>
        <w:pStyle w:val="Heading4"/>
        <w:rPr>
          <w:rFonts w:cs="Calibri"/>
        </w:rPr>
      </w:pPr>
      <w:r w:rsidRPr="00BD7CB4">
        <w:rPr>
          <w:rFonts w:cs="Calibri"/>
        </w:rPr>
        <w:t>Vote neg:</w:t>
      </w:r>
    </w:p>
    <w:p w14:paraId="661BE542" w14:textId="77777777" w:rsidR="00F43AF4" w:rsidRPr="00BD7CB4" w:rsidRDefault="00F43AF4" w:rsidP="00F43AF4">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57370C7C" w14:textId="77777777" w:rsidR="00F43AF4" w:rsidRPr="00BD7CB4" w:rsidRDefault="00F43AF4" w:rsidP="00F43AF4">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75E6E662" w14:textId="77777777" w:rsidR="00F43AF4" w:rsidRPr="00BD7CB4" w:rsidRDefault="00F43AF4" w:rsidP="00F43AF4">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362128AD" w14:textId="77777777" w:rsidR="00F43AF4" w:rsidRPr="00BD7CB4" w:rsidRDefault="00F43AF4" w:rsidP="00F43AF4">
      <w:pPr>
        <w:pStyle w:val="Heading4"/>
        <w:rPr>
          <w:rFonts w:cs="Calibri"/>
        </w:rPr>
      </w:pPr>
      <w:r w:rsidRPr="00BD7CB4">
        <w:rPr>
          <w:rFonts w:cs="Calibri"/>
        </w:rPr>
        <w:t>Hypothetical neg abuse doesn’t justify aff abuse, and theory checks cheaty CPs</w:t>
      </w:r>
    </w:p>
    <w:p w14:paraId="31223E0E" w14:textId="77777777" w:rsidR="00F43AF4" w:rsidRPr="00BD7CB4" w:rsidRDefault="00F43AF4" w:rsidP="00F43AF4">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0090DBFF" w14:textId="77777777" w:rsidR="00F43AF4" w:rsidRPr="00F43AF4" w:rsidRDefault="00F43AF4" w:rsidP="00F43AF4"/>
    <w:p w14:paraId="13C04E95" w14:textId="47220036" w:rsidR="00F43AF4" w:rsidRDefault="00F43AF4" w:rsidP="00F43AF4">
      <w:pPr>
        <w:pStyle w:val="Heading3"/>
      </w:pPr>
      <w:r>
        <w:lastRenderedPageBreak/>
        <w:t>2</w:t>
      </w:r>
    </w:p>
    <w:p w14:paraId="72344845" w14:textId="234BF7EF" w:rsidR="00F43AF4" w:rsidRDefault="00F43AF4" w:rsidP="00F43AF4">
      <w:pPr>
        <w:pStyle w:val="Heading4"/>
        <w:rPr>
          <w:rFonts w:cs="Calibri"/>
        </w:rPr>
      </w:pPr>
      <w:r>
        <w:t xml:space="preserve">CP Text: </w:t>
      </w:r>
      <w:r>
        <w:t xml:space="preserve">all </w:t>
      </w:r>
      <w:r w:rsidRPr="00100A2B">
        <w:rPr>
          <w:rFonts w:cs="Calibri"/>
        </w:rPr>
        <w:t xml:space="preserve">states </w:t>
      </w:r>
      <w:r>
        <w:rPr>
          <w:rFonts w:cs="Calibri"/>
        </w:rPr>
        <w:t xml:space="preserve">except for the United States of America </w:t>
      </w:r>
      <w:r w:rsidRPr="00100A2B">
        <w:rPr>
          <w:rFonts w:cs="Calibri"/>
        </w:rPr>
        <w:t>ought to ban the appropriation of outer space for mining activities by private entities.</w:t>
      </w:r>
    </w:p>
    <w:p w14:paraId="47C465BF" w14:textId="77777777" w:rsidR="00F43AF4" w:rsidRDefault="00F43AF4" w:rsidP="00F43AF4">
      <w:pPr>
        <w:pStyle w:val="Heading4"/>
      </w:pPr>
      <w:r>
        <w:t>Chinese investments are catching up and the US needs private companies to maintain space dominance – Chinese space heg risks extinction. Autry and Kwast 19:</w:t>
      </w:r>
    </w:p>
    <w:p w14:paraId="54803670" w14:textId="77777777" w:rsidR="00F43AF4" w:rsidRPr="008E3D84" w:rsidRDefault="00F43AF4" w:rsidP="00F43AF4">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55B54FA9" w14:textId="77777777" w:rsidR="00F43AF4" w:rsidRPr="008E3D84" w:rsidRDefault="00F43AF4" w:rsidP="00F43AF4">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7BDF298" w14:textId="77777777" w:rsidR="00F43AF4" w:rsidRPr="008E3D84" w:rsidRDefault="00F43AF4" w:rsidP="00F43AF4">
      <w:pPr>
        <w:ind w:left="720"/>
        <w:rPr>
          <w:rStyle w:val="StyleUnderline"/>
        </w:rPr>
      </w:pPr>
    </w:p>
    <w:p w14:paraId="44B6947D" w14:textId="77777777" w:rsidR="00F43AF4" w:rsidRDefault="00F43AF4" w:rsidP="00F43AF4">
      <w:pPr>
        <w:pStyle w:val="Heading4"/>
      </w:pPr>
      <w:r>
        <w:t xml:space="preserve">Private Sector asteroid mining is the </w:t>
      </w:r>
      <w:r w:rsidRPr="00DD0C14">
        <w:rPr>
          <w:u w:val="single"/>
        </w:rPr>
        <w:t>major profit motive</w:t>
      </w:r>
      <w:r>
        <w:t xml:space="preserve"> for further space exploration</w:t>
      </w:r>
    </w:p>
    <w:p w14:paraId="2B6B56B4" w14:textId="77777777" w:rsidR="00F43AF4" w:rsidRDefault="00F43AF4" w:rsidP="00F43AF4">
      <w:r w:rsidRPr="00DD0C14">
        <w:t xml:space="preserve">Martin </w:t>
      </w:r>
      <w:r w:rsidRPr="00DD0C14">
        <w:rPr>
          <w:b/>
          <w:bCs/>
          <w:sz w:val="26"/>
          <w:szCs w:val="26"/>
        </w:rPr>
        <w:t>Elvisis 7/21</w:t>
      </w:r>
      <w:r w:rsidRPr="00DD0C14">
        <w:t xml:space="preserve"> a senior astrophysicist at the Center for Astrophysics | Harvard &amp; Smithsonian. He is the author of Asteroids: How Love, Fear, and Greed Will Determine Our Future in Space (2021)., "Asteroid mining could pay for space exploration and adventure," Aeon, </w:t>
      </w:r>
      <w:hyperlink r:id="rId13" w:history="1">
        <w:r w:rsidRPr="008774C4">
          <w:rPr>
            <w:rStyle w:val="Hyperlink"/>
          </w:rPr>
          <w:t>https://aeon.co/essays/asteroid-mining-could-pay-for-space-exploration-and-adventure</w:t>
        </w:r>
      </w:hyperlink>
      <w:r>
        <w:t xml:space="preserve">  </w:t>
      </w:r>
    </w:p>
    <w:p w14:paraId="4FEA0251" w14:textId="17781537" w:rsidR="00F43AF4" w:rsidRDefault="00F43AF4" w:rsidP="00F43AF4">
      <w:pPr>
        <w:rPr>
          <w:sz w:val="16"/>
        </w:rPr>
      </w:pPr>
      <w:r w:rsidRPr="002A3A55">
        <w:rPr>
          <w:sz w:val="16"/>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2A3A55">
        <w:rPr>
          <w:sz w:val="16"/>
        </w:rPr>
        <w:t>and,</w:t>
      </w:r>
      <w:proofErr w:type="gramEnd"/>
      <w:r w:rsidRPr="002A3A55">
        <w:rPr>
          <w:sz w:val="16"/>
        </w:rPr>
        <w:t xml:space="preserve"> as recently found, components of proteins and sugars. Learning more about asteroids means learning more about our origins. What can we </w:t>
      </w:r>
      <w:proofErr w:type="gramStart"/>
      <w:r w:rsidRPr="002A3A55">
        <w:rPr>
          <w:sz w:val="16"/>
        </w:rPr>
        <w:t>actually do</w:t>
      </w:r>
      <w:proofErr w:type="gramEnd"/>
      <w:r w:rsidRPr="002A3A55">
        <w:rPr>
          <w:sz w:val="16"/>
        </w:rPr>
        <w:t xml:space="preserve"> with </w:t>
      </w:r>
      <w:r w:rsidRPr="002A3A55">
        <w:rPr>
          <w:rStyle w:val="StyleUnderline"/>
        </w:rPr>
        <w:t>asteroids</w:t>
      </w:r>
      <w:r w:rsidRPr="002A3A55">
        <w:rPr>
          <w:sz w:val="16"/>
        </w:rPr>
        <w:t xml:space="preserve">? That brings us to my favourite thing about them: their </w:t>
      </w:r>
      <w:r w:rsidRPr="002A3A55">
        <w:rPr>
          <w:rStyle w:val="StyleUnderline"/>
        </w:rPr>
        <w:t>resources</w:t>
      </w:r>
      <w:r w:rsidRPr="002A3A55">
        <w:rPr>
          <w:sz w:val="16"/>
        </w:rPr>
        <w:t xml:space="preserve">. Being an idealistic astrophysicist, my interest is in the money to be made from them. That really is idealistic because, </w:t>
      </w:r>
      <w:r w:rsidRPr="002A3A55">
        <w:rPr>
          <w:rStyle w:val="StyleUnderline"/>
          <w:highlight w:val="yellow"/>
        </w:rPr>
        <w:t>if we can make a profit mining</w:t>
      </w:r>
      <w:r w:rsidRPr="002A3A55">
        <w:rPr>
          <w:sz w:val="16"/>
        </w:rPr>
        <w:t xml:space="preserve"> the </w:t>
      </w:r>
      <w:r w:rsidRPr="002A3A55">
        <w:rPr>
          <w:rStyle w:val="StyleUnderline"/>
          <w:highlight w:val="yellow"/>
        </w:rPr>
        <w:t>asteroids</w:t>
      </w:r>
      <w:r w:rsidRPr="002A3A55">
        <w:rPr>
          <w:sz w:val="16"/>
        </w:rPr>
        <w:t xml:space="preserve">, then </w:t>
      </w:r>
      <w:r w:rsidRPr="002A3A55">
        <w:rPr>
          <w:rStyle w:val="StyleUnderline"/>
          <w:highlight w:val="yellow"/>
        </w:rPr>
        <w:t xml:space="preserve">doing bigger things in space will become </w:t>
      </w:r>
      <w:r w:rsidRPr="00AC2CAB">
        <w:rPr>
          <w:rStyle w:val="StyleUnderline"/>
        </w:rPr>
        <w:t xml:space="preserve">a lot </w:t>
      </w:r>
      <w:r w:rsidRPr="002A3A55">
        <w:rPr>
          <w:rStyle w:val="StyleUnderline"/>
          <w:highlight w:val="yellow"/>
        </w:rPr>
        <w:t>cheaper</w:t>
      </w:r>
      <w:r w:rsidRPr="002A3A55">
        <w:rPr>
          <w:sz w:val="16"/>
        </w:rPr>
        <w:t xml:space="preserve">. Capitalism has its faults, but one thing it does well is to make things cheaper. I want to use it as a tool so that we can build </w:t>
      </w:r>
      <w:r w:rsidRPr="00AC2CAB">
        <w:rPr>
          <w:rStyle w:val="StyleUnderline"/>
        </w:rPr>
        <w:t xml:space="preserve">far </w:t>
      </w:r>
      <w:r w:rsidRPr="002A3A55">
        <w:rPr>
          <w:rStyle w:val="StyleUnderline"/>
          <w:highlight w:val="yellow"/>
        </w:rPr>
        <w:t>bigger telescopes</w:t>
      </w:r>
      <w:r w:rsidRPr="002A3A55">
        <w:rPr>
          <w:sz w:val="16"/>
        </w:rPr>
        <w:t xml:space="preserve"> than we could practically realise today. What do astronomers want? </w:t>
      </w:r>
      <w:r w:rsidRPr="002A3A55">
        <w:rPr>
          <w:rStyle w:val="StyleUnderline"/>
          <w:highlight w:val="yellow"/>
        </w:rPr>
        <w:t>More light</w:t>
      </w:r>
      <w:r w:rsidRPr="002A3A55">
        <w:rPr>
          <w:sz w:val="16"/>
        </w:rPr>
        <w:t xml:space="preserve">! Bigger telescopes! Asteroid mining could make that dream a reality. The siren call of asteroids for miners is that the Main Belt </w:t>
      </w:r>
      <w:r w:rsidRPr="002A3A55">
        <w:rPr>
          <w:rStyle w:val="StyleUnderline"/>
          <w:highlight w:val="yellow"/>
        </w:rPr>
        <w:t>asteroids contain vast amounts of</w:t>
      </w:r>
      <w:r w:rsidRPr="002A3A55">
        <w:rPr>
          <w:sz w:val="16"/>
        </w:rPr>
        <w:t xml:space="preserve"> resources. The </w:t>
      </w:r>
      <w:r w:rsidRPr="002A3A55">
        <w:rPr>
          <w:rStyle w:val="StyleUnderline"/>
          <w:highlight w:val="yellow"/>
        </w:rPr>
        <w:t>iron</w:t>
      </w:r>
      <w:r w:rsidRPr="002A3A55">
        <w:rPr>
          <w:sz w:val="16"/>
        </w:rPr>
        <w:t xml:space="preserve"> found in asteroids adds up to some 10 million times the iron that we have in proven reserves on Earth. That’s a lot. It’s enough to build many rings of iron girders all the way around Earth’s orbit, along the lines of the science fiction novel Ringworld (1970) by Larry Niven. Not that a ringworld is a sensible thing to make, but it is a </w:t>
      </w:r>
      <w:proofErr w:type="gramStart"/>
      <w:r w:rsidRPr="002A3A55">
        <w:rPr>
          <w:sz w:val="16"/>
        </w:rPr>
        <w:t>really big</w:t>
      </w:r>
      <w:proofErr w:type="gramEnd"/>
      <w:r w:rsidRPr="002A3A55">
        <w:rPr>
          <w:sz w:val="16"/>
        </w:rPr>
        <w:t xml:space="preserve"> ring. More plausibly, with that much iron we could build </w:t>
      </w:r>
      <w:r w:rsidRPr="002A3A55">
        <w:rPr>
          <w:rStyle w:val="StyleUnderline"/>
          <w:highlight w:val="yellow"/>
        </w:rPr>
        <w:t>cities in space</w:t>
      </w:r>
      <w:r w:rsidRPr="002A3A55">
        <w:rPr>
          <w:sz w:val="16"/>
        </w:rPr>
        <w:t xml:space="preserve">, as envisaged by the physicist Gerard K O’Neill in the 1970s. Each of these cities would be big enough for a million people to live in. They would be rotating cylinders, and </w:t>
      </w:r>
      <w:r w:rsidRPr="002A3A55">
        <w:rPr>
          <w:sz w:val="16"/>
        </w:rPr>
        <w:lastRenderedPageBreak/>
        <w:t xml:space="preserve">as a citizen of one you would be walking around inside the cylinder’s surface, feeling a fake gravity from the centrifugal force. That’s the scale of resources we’re talking about. These vast material supplies could </w:t>
      </w:r>
      <w:r w:rsidRPr="002A3A55">
        <w:rPr>
          <w:rStyle w:val="StyleUnderline"/>
        </w:rPr>
        <w:t>make for a</w:t>
      </w:r>
      <w:r w:rsidRPr="002A3A55">
        <w:rPr>
          <w:sz w:val="16"/>
        </w:rPr>
        <w:t>n era that people call ‘</w:t>
      </w:r>
      <w:r w:rsidRPr="002A3A55">
        <w:rPr>
          <w:rStyle w:val="StyleUnderline"/>
        </w:rPr>
        <w:t>post-scarcity’</w:t>
      </w:r>
      <w:r w:rsidRPr="002A3A55">
        <w:rPr>
          <w:sz w:val="16"/>
        </w:rPr>
        <w:t xml:space="preserve">, </w:t>
      </w:r>
      <w:r w:rsidRPr="002A3A55">
        <w:rPr>
          <w:rStyle w:val="StyleUnderline"/>
        </w:rPr>
        <w:t>where there’s plenty for everyone</w:t>
      </w:r>
      <w:r w:rsidRPr="002A3A55">
        <w:rPr>
          <w:sz w:val="16"/>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w:t>
      </w:r>
      <w:r w:rsidRPr="002A3A55">
        <w:rPr>
          <w:rStyle w:val="StyleUnderline"/>
          <w:highlight w:val="yellow"/>
        </w:rPr>
        <w:t>there’s no one to buy huge tonnages of iron in space</w:t>
      </w:r>
      <w:r w:rsidRPr="002A3A55">
        <w:rPr>
          <w:sz w:val="16"/>
        </w:rPr>
        <w:t xml:space="preserve">. To adapt the tagline from the Alien movies – ‘In space, no one can hear you sell.’ It certainly isn’t worth </w:t>
      </w:r>
      <w:r w:rsidRPr="002A3A55">
        <w:rPr>
          <w:rStyle w:val="StyleUnderline"/>
          <w:highlight w:val="yellow"/>
        </w:rPr>
        <w:t>bringing space iron back to Earth</w:t>
      </w:r>
      <w:r w:rsidRPr="002A3A55">
        <w:rPr>
          <w:sz w:val="16"/>
        </w:rPr>
        <w:t xml:space="preserve"> since the </w:t>
      </w:r>
      <w:r w:rsidRPr="002A3A55">
        <w:rPr>
          <w:rStyle w:val="StyleUnderline"/>
          <w:highlight w:val="yellow"/>
        </w:rPr>
        <w:t>cost</w:t>
      </w:r>
      <w:r w:rsidRPr="002A3A55">
        <w:rPr>
          <w:sz w:val="16"/>
        </w:rPr>
        <w:t xml:space="preserve"> of doing so </w:t>
      </w:r>
      <w:r w:rsidRPr="002A3A55">
        <w:rPr>
          <w:rStyle w:val="StyleUnderline"/>
          <w:highlight w:val="yellow"/>
        </w:rPr>
        <w:t>would</w:t>
      </w:r>
      <w:r w:rsidRPr="002A3A55">
        <w:rPr>
          <w:sz w:val="16"/>
        </w:rPr>
        <w:t xml:space="preserve"> far </w:t>
      </w:r>
      <w:r w:rsidRPr="002A3A55">
        <w:rPr>
          <w:rStyle w:val="StyleUnderline"/>
          <w:highlight w:val="yellow"/>
        </w:rPr>
        <w:t>exceed the price it could command</w:t>
      </w:r>
      <w:r w:rsidRPr="002A3A55">
        <w:rPr>
          <w:sz w:val="16"/>
        </w:rPr>
        <w:t xml:space="preserve">. </w:t>
      </w:r>
      <w:r w:rsidRPr="002A3A55">
        <w:rPr>
          <w:rStyle w:val="StyleUnderline"/>
          <w:highlight w:val="yellow"/>
        </w:rPr>
        <w:t>Starting to mine space for resources will have to begin with something so valuable that the cost of obtaining it in space is small by comparison</w:t>
      </w:r>
      <w:r w:rsidRPr="002A3A55">
        <w:rPr>
          <w:sz w:val="16"/>
        </w:rPr>
        <w:t xml:space="preserve">. For now, the best bets are precious metals and – surprise – water. </w:t>
      </w:r>
      <w:r w:rsidRPr="002A3A55">
        <w:rPr>
          <w:rStyle w:val="StyleUnderline"/>
          <w:highlight w:val="yellow"/>
        </w:rPr>
        <w:t>Precious metals</w:t>
      </w:r>
      <w:r w:rsidRPr="002A3A55">
        <w:rPr>
          <w:sz w:val="16"/>
        </w:rPr>
        <w:t xml:space="preserve">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2A3A55">
        <w:rPr>
          <w:sz w:val="16"/>
        </w:rPr>
        <w:t>have to</w:t>
      </w:r>
      <w:proofErr w:type="gramEnd"/>
      <w:r w:rsidRPr="002A3A55">
        <w:rPr>
          <w:sz w:val="16"/>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 </w:t>
      </w:r>
      <w:r w:rsidRPr="002A3A55">
        <w:rPr>
          <w:rStyle w:val="StyleUnderline"/>
          <w:highlight w:val="yellow"/>
        </w:rPr>
        <w:t>Water</w:t>
      </w:r>
      <w:r w:rsidRPr="002A3A55">
        <w:rPr>
          <w:sz w:val="16"/>
        </w:rPr>
        <w:t xml:space="preserve"> is a less obvious money-maker. The surprise is that water is also worth millions per ton – if it’s sold in space. Water in space is </w:t>
      </w:r>
      <w:proofErr w:type="gramStart"/>
      <w:r w:rsidRPr="002A3A55">
        <w:rPr>
          <w:sz w:val="16"/>
        </w:rPr>
        <w:t>really useful</w:t>
      </w:r>
      <w:proofErr w:type="gramEnd"/>
      <w:r w:rsidRPr="002A3A55">
        <w:rPr>
          <w:sz w:val="16"/>
        </w:rPr>
        <w:t xml:space="preserve">. It’s good for </w:t>
      </w:r>
      <w:r w:rsidRPr="002A3A55">
        <w:rPr>
          <w:sz w:val="8"/>
          <w:szCs w:val="16"/>
        </w:rPr>
        <w:t xml:space="preserve">drinking, and the oxygen in it is good for breathing. You can split the hydrogen from the oxygen in H2O and you’ve got rocket fuel, and water is good at absorbing radiation to protect people from cancer-causing cosmic rays. So, in principle, water in orbit is </w:t>
      </w:r>
      <w:proofErr w:type="gramStart"/>
      <w:r w:rsidRPr="002A3A55">
        <w:rPr>
          <w:sz w:val="8"/>
          <w:szCs w:val="16"/>
        </w:rPr>
        <w:t>pretty valuable</w:t>
      </w:r>
      <w:proofErr w:type="gramEnd"/>
      <w:r w:rsidRPr="002A3A55">
        <w:rPr>
          <w:sz w:val="8"/>
          <w:szCs w:val="16"/>
        </w:rPr>
        <w:t xml:space="preserve">. The good news is that up to 10 per cent of a water-rich asteroid can be water. It won’t be simple ice, most likely, but will be bound into clays and other rocks. Even better, water is much easier to extract than precious metals. Simply heating up the rock will release water that can then be captured. How much is space water worth? Until recently, it cost $20 million to get a ton of water into even a low orbit – </w:t>
      </w:r>
      <w:proofErr w:type="gramStart"/>
      <w:r w:rsidRPr="002A3A55">
        <w:rPr>
          <w:sz w:val="8"/>
          <w:szCs w:val="16"/>
        </w:rPr>
        <w:t>say,</w:t>
      </w:r>
      <w:proofErr w:type="gramEnd"/>
      <w:r w:rsidRPr="002A3A55">
        <w:rPr>
          <w:sz w:val="8"/>
          <w:szCs w:val="16"/>
        </w:rPr>
        <w:t xml:space="preserve">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 We won’t get to build cities in space unless we can build simpler space stations </w:t>
      </w:r>
      <w:proofErr w:type="gramStart"/>
      <w:r w:rsidRPr="002A3A55">
        <w:rPr>
          <w:sz w:val="8"/>
          <w:szCs w:val="16"/>
        </w:rPr>
        <w:t>first, and</w:t>
      </w:r>
      <w:proofErr w:type="gramEnd"/>
      <w:r w:rsidRPr="002A3A55">
        <w:rPr>
          <w:sz w:val="8"/>
          <w:szCs w:val="16"/>
        </w:rPr>
        <w:t xml:space="preserve"> do so at an affordable cost that can scale. If we have space stations, they will need supplies, especially of water and perhaps construction materials. That demand could create a business delivering these supplies from space instead of from Earth. In this case, the asteroids would have the most to offer. </w:t>
      </w:r>
      <w:proofErr w:type="gramStart"/>
      <w:r w:rsidRPr="002A3A55">
        <w:rPr>
          <w:sz w:val="8"/>
          <w:szCs w:val="16"/>
        </w:rPr>
        <w:t>So</w:t>
      </w:r>
      <w:proofErr w:type="gramEnd"/>
      <w:r w:rsidRPr="002A3A55">
        <w:rPr>
          <w:sz w:val="8"/>
          <w:szCs w:val="16"/>
        </w:rPr>
        <w:t xml:space="preserve"> space stations – particularly commercial space stations – are the key to acquiring asteroid resources. Why build space stations? There are three primary uses: research, </w:t>
      </w:r>
      <w:proofErr w:type="gramStart"/>
      <w:r w:rsidRPr="002A3A55">
        <w:rPr>
          <w:sz w:val="8"/>
          <w:szCs w:val="16"/>
        </w:rPr>
        <w:t>manufacturing</w:t>
      </w:r>
      <w:proofErr w:type="gramEnd"/>
      <w:r w:rsidRPr="002A3A55">
        <w:rPr>
          <w:sz w:val="8"/>
          <w:szCs w:val="16"/>
        </w:rPr>
        <w:t xml:space="preserve"> and tourism. Research has always been done on the ISS, but facilities and time have been in short supply. In recent years, the equipment has improved a lot, but astronaut time is still scarce. Each astronaut </w:t>
      </w:r>
      <w:proofErr w:type="gramStart"/>
      <w:r w:rsidRPr="002A3A55">
        <w:rPr>
          <w:sz w:val="8"/>
          <w:szCs w:val="16"/>
        </w:rPr>
        <w:t>has to</w:t>
      </w:r>
      <w:proofErr w:type="gramEnd"/>
      <w:r w:rsidRPr="002A3A55">
        <w:rPr>
          <w:sz w:val="8"/>
          <w:szCs w:val="16"/>
        </w:rPr>
        <w:t xml:space="preserve">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lingua franca of science, it poses little challenge to scientists worldwide. The transport cost of bringing a new heart down to Earth is going to be far less than it’s worth to the recipient 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 Already, there are first tests taking place on the ISS to see if the advantages of manufacturing in almost zero gravity (‘micro-gravity’) are </w:t>
      </w:r>
      <w:proofErr w:type="gramStart"/>
      <w:r w:rsidRPr="002A3A55">
        <w:rPr>
          <w:sz w:val="8"/>
          <w:szCs w:val="16"/>
        </w:rPr>
        <w:t>really as</w:t>
      </w:r>
      <w:proofErr w:type="gramEnd"/>
      <w:r w:rsidRPr="002A3A55">
        <w:rPr>
          <w:sz w:val="8"/>
          <w:szCs w:val="16"/>
        </w:rPr>
        <w:t xml:space="preserve"> great as some have suggested. The most popular idea is to make super-powerful optical fibres that could carry far more data traffic than current transoceanic fibres can. They could potentially do so more cheaply because they would be simpler: they wouldn’t need repeater stations. Certainly, the demand is there, since there’s no limit to the number of cat videos we must share. These ‘ZBLAN’ optical fibres showed dramatic improvements when small amounts were made during brief, half-minute long intervals of weightlessness on a parabolic flight. There are a few companies already trying to make ZBLAN fibres on the ISS. The results must be promising because they went back after their first attempt. A kilogram of fancy optical fibres already sells for about $1 million to $20 million. That will pay for the postage and still give you change! 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 A finger splint produced by the ISS’s onboard 3D printer. Courtesy of NASA Tourism in space </w:t>
      </w:r>
      <w:proofErr w:type="gramStart"/>
      <w:r w:rsidRPr="002A3A55">
        <w:rPr>
          <w:sz w:val="8"/>
          <w:szCs w:val="16"/>
        </w:rPr>
        <w:t>actually goes</w:t>
      </w:r>
      <w:proofErr w:type="gramEnd"/>
      <w:r w:rsidRPr="002A3A55">
        <w:rPr>
          <w:sz w:val="8"/>
          <w:szCs w:val="16"/>
        </w:rPr>
        <w:t xml:space="preserve">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w:t>
      </w:r>
      <w:proofErr w:type="gramStart"/>
      <w:r w:rsidRPr="002A3A55">
        <w:rPr>
          <w:sz w:val="8"/>
          <w:szCs w:val="16"/>
        </w:rPr>
        <w:t>pretty strongly</w:t>
      </w:r>
      <w:proofErr w:type="gramEnd"/>
      <w:r w:rsidRPr="002A3A55">
        <w:rPr>
          <w:sz w:val="8"/>
          <w:szCs w:val="16"/>
        </w:rPr>
        <w:t xml:space="preserve">.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seeing our planet as one borderless, delicate biosphere increases awareness of the fragility and beauty of life. As many of these space tourists will be wealthy, perhaps a shift in their perspective will have outsized influence. Axiom Space has had the interiors of their space station curated by the luxury designer Philippe Starck 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 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Starck. Axiom plans to cut the cost of their station at least 10-fold compared with the ISS. There are many countries that want a human space programme but couldn’t previously afford it. Soon they can. Axiom says that they already have </w:t>
      </w:r>
      <w:r w:rsidRPr="002A3A55">
        <w:rPr>
          <w:sz w:val="16"/>
        </w:rPr>
        <w:t xml:space="preserve">more than 20 countries signed up. All three of these new for-profit uses for space – research, </w:t>
      </w:r>
      <w:proofErr w:type="gramStart"/>
      <w:r w:rsidRPr="002A3A55">
        <w:rPr>
          <w:sz w:val="16"/>
        </w:rPr>
        <w:t>manufacturing</w:t>
      </w:r>
      <w:proofErr w:type="gramEnd"/>
      <w:r w:rsidRPr="002A3A55">
        <w:rPr>
          <w:sz w:val="16"/>
        </w:rPr>
        <w:t xml:space="preserve">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 Getting resources from space profitably is not a slam dunk. The physics makes sense – the energy needed is far less than to bring them up from Earth – but the economics aren’t obvious. </w:t>
      </w:r>
      <w:r w:rsidRPr="002A3A55">
        <w:rPr>
          <w:rStyle w:val="StyleUnderline"/>
          <w:highlight w:val="yellow"/>
        </w:rPr>
        <w:t>Getting entrepreneurs and venture capitalists interested in a new enterprise always depends on increasing the reward and diminishing the risk</w:t>
      </w:r>
      <w:r w:rsidRPr="002A3A55">
        <w:rPr>
          <w:sz w:val="16"/>
        </w:rPr>
        <w:t xml:space="preserve"> until they reach a threshold where it’s worth taking the leap. Then again, they can’t wait too long or someone else will beat them to it. Historically, governments have done the high-risk, long-term investment needed to seed new markets. And they’re doing so today for space resources. 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08CB2C54" w14:textId="77777777" w:rsidR="000A6A7D" w:rsidRDefault="000A6A7D" w:rsidP="000A6A7D">
      <w:pPr>
        <w:pStyle w:val="Heading4"/>
      </w:pPr>
      <w:r>
        <w:t>Primacy solves arms races and great power war – unipolarity is sustainable, and prevents power vacuums and global escalation</w:t>
      </w:r>
    </w:p>
    <w:p w14:paraId="75705832" w14:textId="77777777" w:rsidR="000A6A7D" w:rsidRDefault="000A6A7D" w:rsidP="000A6A7D">
      <w:r w:rsidRPr="00DD0C14">
        <w:rPr>
          <w:rStyle w:val="StyleUnderline"/>
          <w:b/>
          <w:bCs/>
          <w:sz w:val="26"/>
          <w:szCs w:val="26"/>
          <w:u w:val="none"/>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71F47384" w14:textId="77777777" w:rsidR="000A6A7D" w:rsidRDefault="000A6A7D" w:rsidP="000A6A7D">
      <w:r>
        <w:rPr>
          <w:rStyle w:val="StyleUnderline"/>
        </w:rPr>
        <w:lastRenderedPageBreak/>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4A008ACF" w14:textId="77777777" w:rsidR="000A6A7D" w:rsidRDefault="000A6A7D" w:rsidP="000A6A7D">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11DA0AC8" w14:textId="77777777" w:rsidR="000A6A7D" w:rsidRDefault="000A6A7D" w:rsidP="000A6A7D">
      <w:r>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74DC5D7D" w14:textId="77777777" w:rsidR="000A6A7D" w:rsidRDefault="000A6A7D" w:rsidP="000A6A7D">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44FB8583" w14:textId="77777777" w:rsidR="000A6A7D" w:rsidRDefault="000A6A7D" w:rsidP="000A6A7D">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6AD223E" w14:textId="77777777" w:rsidR="00536547" w:rsidRDefault="000A6A7D" w:rsidP="000A6A7D">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w:t>
      </w:r>
    </w:p>
    <w:p w14:paraId="45B3538F" w14:textId="77777777" w:rsidR="00536547" w:rsidRDefault="00536547" w:rsidP="000A6A7D"/>
    <w:p w14:paraId="160B8647" w14:textId="77777777" w:rsidR="00536547" w:rsidRDefault="00536547" w:rsidP="000A6A7D"/>
    <w:p w14:paraId="34171E02" w14:textId="77777777" w:rsidR="00536547" w:rsidRDefault="00536547" w:rsidP="000A6A7D"/>
    <w:p w14:paraId="003DCB3C" w14:textId="532B02CC" w:rsidR="000A6A7D" w:rsidRDefault="000A6A7D" w:rsidP="000A6A7D">
      <w:pPr>
        <w:rPr>
          <w:rStyle w:val="StyleUnderline"/>
        </w:rPr>
      </w:pP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5DAA6BB3" w14:textId="77777777" w:rsidR="000A6A7D" w:rsidRDefault="000A6A7D" w:rsidP="000A6A7D">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6DF2A6FD" w14:textId="77777777" w:rsidR="000A6A7D" w:rsidRDefault="000A6A7D" w:rsidP="000A6A7D">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3806C9">
        <w:rPr>
          <w:rStyle w:val="StyleUnderline"/>
          <w:highlight w:val="yellow"/>
        </w:rPr>
        <w:t xml:space="preserve">a major military </w:t>
      </w:r>
      <w:r w:rsidRPr="003806C9">
        <w:rPr>
          <w:rStyle w:val="Emphasis"/>
          <w:highlight w:val="yellow"/>
        </w:rPr>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74D2AA5B" w14:textId="77777777" w:rsidR="000A6A7D" w:rsidRDefault="000A6A7D" w:rsidP="00F43AF4">
      <w:pPr>
        <w:rPr>
          <w:sz w:val="16"/>
        </w:rPr>
      </w:pPr>
    </w:p>
    <w:p w14:paraId="63F6EA61" w14:textId="4B004591" w:rsidR="00F43AF4" w:rsidRDefault="00F43AF4" w:rsidP="00F43AF4">
      <w:pPr>
        <w:pStyle w:val="Heading3"/>
      </w:pPr>
      <w:r>
        <w:lastRenderedPageBreak/>
        <w:t>3</w:t>
      </w:r>
    </w:p>
    <w:p w14:paraId="128A6EBF" w14:textId="77777777" w:rsidR="00F43AF4" w:rsidRDefault="00F43AF4" w:rsidP="00F43AF4">
      <w:pPr>
        <w:pStyle w:val="Heading4"/>
      </w:pPr>
      <w:r>
        <w:t xml:space="preserve">The plan is a </w:t>
      </w:r>
      <w:r w:rsidRPr="00F7795D">
        <w:rPr>
          <w:u w:val="single"/>
        </w:rPr>
        <w:t>space shock</w:t>
      </w:r>
      <w:r>
        <w:t xml:space="preserve"> that causes Asian arms races</w:t>
      </w:r>
    </w:p>
    <w:p w14:paraId="63C75141" w14:textId="77777777" w:rsidR="00F43AF4" w:rsidRDefault="00F43AF4" w:rsidP="00F43AF4">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70850978" w14:textId="77777777" w:rsidR="00F43AF4" w:rsidRPr="006B623F" w:rsidRDefault="00F43AF4" w:rsidP="00F43AF4">
      <w:pPr>
        <w:rPr>
          <w:sz w:val="16"/>
        </w:rPr>
      </w:pPr>
      <w:r w:rsidRPr="006B623F">
        <w:rPr>
          <w:sz w:val="16"/>
        </w:rPr>
        <w:t>Broader International Implications</w:t>
      </w:r>
    </w:p>
    <w:p w14:paraId="3AC93F26" w14:textId="77777777" w:rsidR="00F43AF4" w:rsidRPr="00FC68DA" w:rsidRDefault="00F43AF4" w:rsidP="00F43AF4">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558866B3" w14:textId="77777777" w:rsidR="00F43AF4" w:rsidRDefault="00F43AF4" w:rsidP="00F43AF4">
      <w:pPr>
        <w:rPr>
          <w:sz w:val="16"/>
        </w:rPr>
      </w:pPr>
    </w:p>
    <w:p w14:paraId="6CD8CF52" w14:textId="77777777" w:rsidR="00F43AF4" w:rsidRPr="00E42D5E" w:rsidRDefault="00F43AF4" w:rsidP="00F43AF4">
      <w:pPr>
        <w:pStyle w:val="Heading4"/>
        <w:rPr>
          <w:u w:val="single"/>
        </w:rPr>
      </w:pPr>
      <w:r>
        <w:lastRenderedPageBreak/>
        <w:t xml:space="preserve">Japan will develop </w:t>
      </w:r>
      <w:r>
        <w:rPr>
          <w:u w:val="single"/>
        </w:rPr>
        <w:t>offensive strike</w:t>
      </w:r>
      <w:r>
        <w:t>---</w:t>
      </w:r>
      <w:r w:rsidRPr="009942AD">
        <w:t>nuclear war</w:t>
      </w:r>
    </w:p>
    <w:p w14:paraId="54966503" w14:textId="77777777" w:rsidR="00F43AF4" w:rsidRDefault="00F43AF4" w:rsidP="00F43AF4">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28AE1768" w14:textId="77777777" w:rsidR="00F43AF4" w:rsidRPr="00FC68DA" w:rsidRDefault="00F43AF4" w:rsidP="00F43AF4">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 xml:space="preserve">Countries in </w:t>
      </w:r>
      <w:r w:rsidRPr="00733371">
        <w:rPr>
          <w:rStyle w:val="StyleUnderline"/>
        </w:rPr>
        <w:lastRenderedPageBreak/>
        <w:t>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5F67CFD7" w14:textId="77777777" w:rsidR="00F43AF4" w:rsidRPr="00AD2468" w:rsidRDefault="00F43AF4" w:rsidP="00F43AF4"/>
    <w:p w14:paraId="5DFBE419" w14:textId="6C8D1B79" w:rsidR="00E42E4C" w:rsidRDefault="00F43AF4" w:rsidP="00F43AF4">
      <w:pPr>
        <w:pStyle w:val="Heading1"/>
      </w:pPr>
      <w:r>
        <w:lastRenderedPageBreak/>
        <w:t>CASE</w:t>
      </w:r>
    </w:p>
    <w:p w14:paraId="5BDE4883" w14:textId="76C61B35" w:rsidR="00F43AF4" w:rsidRDefault="00F43AF4" w:rsidP="00F43AF4">
      <w:pPr>
        <w:pStyle w:val="Heading3"/>
      </w:pPr>
      <w:r>
        <w:lastRenderedPageBreak/>
        <w:t>UV</w:t>
      </w:r>
    </w:p>
    <w:p w14:paraId="1A29B8E0" w14:textId="493EE6DE" w:rsidR="00F43AF4" w:rsidRDefault="00F43AF4" w:rsidP="00F43AF4">
      <w:pPr>
        <w:pStyle w:val="Heading4"/>
        <w:rPr>
          <w:rFonts w:cs="Times New Roman"/>
        </w:rPr>
      </w:pPr>
      <w:r>
        <w:rPr>
          <w:rFonts w:cs="Times New Roman"/>
        </w:rPr>
        <w:t xml:space="preserve">1AR theory is not automatically drop the debater </w:t>
      </w:r>
      <w:r>
        <w:rPr>
          <w:rFonts w:cs="Times New Roman"/>
        </w:rPr>
        <w:t xml:space="preserve">– </w:t>
      </w:r>
      <w:r>
        <w:rPr>
          <w:rFonts w:cs="Times New Roman"/>
        </w:rPr>
        <w:t xml:space="preserve">they </w:t>
      </w:r>
      <w:proofErr w:type="gramStart"/>
      <w:r>
        <w:rPr>
          <w:rFonts w:cs="Times New Roman"/>
        </w:rPr>
        <w:t>have to</w:t>
      </w:r>
      <w:proofErr w:type="gramEnd"/>
      <w:r>
        <w:rPr>
          <w:rFonts w:cs="Times New Roman"/>
        </w:rPr>
        <w:t xml:space="preserve"> prove why the violation </w:t>
      </w:r>
      <w:r>
        <w:rPr>
          <w:rFonts w:cs="Times New Roman"/>
        </w:rPr>
        <w:t>irreparably skewed</w:t>
      </w:r>
      <w:r>
        <w:rPr>
          <w:rFonts w:cs="Times New Roman"/>
        </w:rPr>
        <w:t xml:space="preserve"> the round</w:t>
      </w:r>
      <w:r>
        <w:rPr>
          <w:rFonts w:cs="Times New Roman"/>
        </w:rPr>
        <w:t>; anything else encourages frivolous theory shells</w:t>
      </w:r>
      <w:r>
        <w:rPr>
          <w:rFonts w:cs="Times New Roman"/>
        </w:rPr>
        <w:t xml:space="preserve"> and crowds out substance</w:t>
      </w:r>
    </w:p>
    <w:p w14:paraId="290EC614" w14:textId="77777777" w:rsidR="00F43AF4" w:rsidRPr="00F43AF4" w:rsidRDefault="00F43AF4" w:rsidP="00F43AF4"/>
    <w:p w14:paraId="23BA266D" w14:textId="288A474E" w:rsidR="00F43AF4" w:rsidRDefault="00F43AF4" w:rsidP="00F43AF4">
      <w:pPr>
        <w:pStyle w:val="Heading3"/>
      </w:pPr>
      <w:r>
        <w:lastRenderedPageBreak/>
        <w:t>General</w:t>
      </w:r>
    </w:p>
    <w:p w14:paraId="65D4ED92" w14:textId="50F397ED" w:rsidR="000A6A7D" w:rsidRDefault="000A6A7D" w:rsidP="000A6A7D">
      <w:pPr>
        <w:pStyle w:val="Heading4"/>
      </w:pPr>
      <w:r>
        <w:t xml:space="preserve">No solvency - </w:t>
      </w:r>
      <w:r>
        <w:t>the non-Appropriation principle does not apply to resource extraction. International consensus and rejection of the Moon Treaty support the distinction between sovereign ownership and resource extraction</w:t>
      </w:r>
    </w:p>
    <w:p w14:paraId="34AAD9A6" w14:textId="77777777" w:rsidR="000A6A7D" w:rsidRDefault="000A6A7D" w:rsidP="000A6A7D">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4" w:history="1">
        <w:r w:rsidRPr="00E65A09">
          <w:rPr>
            <w:rStyle w:val="Hyperlink"/>
          </w:rPr>
          <w:t>https://scholarlycommons.law.case.edu/cgi/viewcontent.cgi?article=2546&amp;context=jil</w:t>
        </w:r>
      </w:hyperlink>
      <w:r>
        <w:t>, 2019 RE</w:t>
      </w:r>
    </w:p>
    <w:p w14:paraId="196C8674" w14:textId="77777777" w:rsidR="000A6A7D" w:rsidRDefault="000A6A7D" w:rsidP="000A6A7D">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736EDF1D" w14:textId="77777777" w:rsidR="000A6A7D" w:rsidRDefault="000A6A7D" w:rsidP="000A6A7D">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4F575E99" w14:textId="77777777" w:rsidR="000A6A7D" w:rsidRDefault="000A6A7D" w:rsidP="00F43AF4">
      <w:pPr>
        <w:pStyle w:val="Heading4"/>
        <w:rPr>
          <w:rFonts w:cs="Calibri"/>
        </w:rPr>
      </w:pPr>
    </w:p>
    <w:p w14:paraId="700C8A09" w14:textId="339DFF49" w:rsidR="00F43AF4" w:rsidRPr="000832CC" w:rsidRDefault="00F43AF4" w:rsidP="00F43AF4">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C186718" w14:textId="77777777" w:rsidR="00F43AF4" w:rsidRPr="000832CC" w:rsidRDefault="00F43AF4" w:rsidP="00F43AF4">
      <w:pPr>
        <w:rPr>
          <w:szCs w:val="22"/>
        </w:rPr>
      </w:pPr>
      <w:r w:rsidRPr="000832CC">
        <w:rPr>
          <w:szCs w:val="22"/>
        </w:rPr>
        <w:t>Chris Taylor [journalist], 19 - ("How asteroid mining will save the Earth — and mint trillionaires," Mashable, 2019, accessed 12-13-2021, https://mashable.com/feature/asteroid-mining-space-economy)//ML</w:t>
      </w:r>
    </w:p>
    <w:p w14:paraId="3F37C5E1" w14:textId="77777777" w:rsidR="00F43AF4" w:rsidRPr="0097088D" w:rsidRDefault="00F43AF4" w:rsidP="00F43AF4">
      <w:pPr>
        <w:rPr>
          <w:sz w:val="12"/>
          <w:szCs w:val="22"/>
        </w:rPr>
      </w:pPr>
      <w:r w:rsidRPr="000832CC">
        <w:rPr>
          <w:sz w:val="12"/>
          <w:szCs w:val="22"/>
        </w:rPr>
        <w:t>How much, exactly? We’re only just beginning to guess</w:t>
      </w:r>
      <w:r w:rsidRPr="000832CC">
        <w:rPr>
          <w:rStyle w:val="StyleUnderline"/>
        </w:rPr>
        <w:t>. </w:t>
      </w:r>
      <w:hyperlink r:id="rId15"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w:t>
      </w:r>
      <w:r w:rsidRPr="000832CC">
        <w:rPr>
          <w:sz w:val="12"/>
          <w:szCs w:val="22"/>
        </w:rPr>
        <w:lastRenderedPageBreak/>
        <w:t xml:space="preserve">full scope of this future space economy right now. Just as hard as it would have been in 1945, when an engineer named Vannevar Bush first proposed </w:t>
      </w:r>
      <w:hyperlink r:id="rId16"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7"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8" w:tgtFrame="_blank" w:history="1">
        <w:r w:rsidRPr="000832CC">
          <w:rPr>
            <w:rStyle w:val="StyleUnderline"/>
            <w:rFonts w:eastAsiaTheme="majorEastAsia"/>
          </w:rPr>
          <w:t>tiny hopping robot rovers</w:t>
        </w:r>
      </w:hyperlink>
      <w:r w:rsidRPr="000832CC">
        <w:rPr>
          <w:rStyle w:val="StyleUnderline"/>
        </w:rPr>
        <w:t xml:space="preserve"> and a </w:t>
      </w:r>
      <w:hyperlink r:id="rId19"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0"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21"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2"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3"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4"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5"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6"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 xml:space="preserve">startups back on Earth will get rich in the new economy: designing and </w:t>
      </w:r>
      <w:r w:rsidRPr="00CF21B1">
        <w:rPr>
          <w:rStyle w:val="StyleUnderline"/>
          <w:highlight w:val="yellow"/>
        </w:rPr>
        <w:lastRenderedPageBreak/>
        <w:t>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7"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8"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9"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30"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1"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2"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3"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9EAE0D7" w14:textId="77777777" w:rsidR="00F43AF4" w:rsidRPr="00287B2B" w:rsidRDefault="00F43AF4" w:rsidP="00F43AF4">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2C08007" w14:textId="77777777" w:rsidR="00F43AF4" w:rsidRPr="00287B2B" w:rsidRDefault="00F43AF4" w:rsidP="00F43AF4">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5DFC8A45" w14:textId="77777777" w:rsidR="00F43AF4" w:rsidRDefault="00F43AF4" w:rsidP="00F43AF4">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w:t>
      </w:r>
      <w:r>
        <w:lastRenderedPageBreak/>
        <w:t xml:space="preserve">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C51717A" w14:textId="77777777" w:rsidR="00F43AF4" w:rsidRPr="00F75C0E" w:rsidRDefault="00F43AF4" w:rsidP="00F43AF4"/>
    <w:p w14:paraId="72C44EB6" w14:textId="77777777" w:rsidR="00F43AF4" w:rsidRPr="00F43AF4" w:rsidRDefault="00F43AF4" w:rsidP="00F43AF4"/>
    <w:p w14:paraId="6526704E" w14:textId="6EC8ADA3" w:rsidR="00F43AF4" w:rsidRPr="008612C5" w:rsidRDefault="00F43AF4" w:rsidP="00F43AF4">
      <w:pPr>
        <w:pStyle w:val="Heading3"/>
      </w:pPr>
      <w:r>
        <w:lastRenderedPageBreak/>
        <w:t>Debris</w:t>
      </w:r>
    </w:p>
    <w:p w14:paraId="421C7156" w14:textId="078442D3" w:rsidR="00F43AF4" w:rsidRDefault="00F43AF4" w:rsidP="00F43AF4">
      <w:pPr>
        <w:pStyle w:val="Heading4"/>
      </w:pPr>
      <w:r>
        <w:t>Alt causes - satellites</w:t>
      </w:r>
    </w:p>
    <w:p w14:paraId="0EAF5347" w14:textId="09B36453" w:rsidR="00F43AF4" w:rsidRPr="0089747E" w:rsidRDefault="00F43AF4" w:rsidP="00F43AF4">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771A96B1" w14:textId="77777777" w:rsidR="00F43AF4" w:rsidRPr="0089747E" w:rsidRDefault="00F43AF4" w:rsidP="00F43AF4">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2140494" w14:textId="77777777" w:rsidR="00F43AF4" w:rsidRPr="0089747E" w:rsidRDefault="00F43AF4" w:rsidP="00F43AF4">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5007A67" w14:textId="77777777" w:rsidR="00F43AF4" w:rsidRPr="0089747E" w:rsidRDefault="00F43AF4" w:rsidP="00F43AF4">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5E64BD0C" w14:textId="77777777" w:rsidR="00F43AF4" w:rsidRPr="0089747E" w:rsidRDefault="00F43AF4" w:rsidP="00F43AF4">
      <w:pPr>
        <w:rPr>
          <w:rFonts w:eastAsia="Calibri"/>
        </w:rPr>
      </w:pPr>
      <w:bookmarkStart w:id="0"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0"/>
    <w:p w14:paraId="59B56A52" w14:textId="77777777" w:rsidR="00F43AF4" w:rsidRPr="000578F6" w:rsidRDefault="00F43AF4" w:rsidP="00F43AF4">
      <w:pPr>
        <w:rPr>
          <w:rFonts w:eastAsia="Calibri"/>
          <w:sz w:val="16"/>
        </w:rPr>
      </w:pPr>
      <w:r w:rsidRPr="000578F6">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FBCBA63" w14:textId="77777777" w:rsidR="00F43AF4" w:rsidRPr="0089747E" w:rsidRDefault="00F43AF4" w:rsidP="00F43AF4">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26471F57" w14:textId="77777777" w:rsidR="00F43AF4" w:rsidRPr="00093FC9" w:rsidRDefault="00F43AF4" w:rsidP="00F43AF4">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lastRenderedPageBreak/>
        <w:t xml:space="preserve">Space debris is hype---there are thousands of satellites and only 15 debris collisions </w:t>
      </w:r>
      <w:r w:rsidRPr="00093FC9">
        <w:rPr>
          <w:rFonts w:eastAsia="MS Gothic"/>
          <w:b/>
          <w:iCs/>
          <w:sz w:val="26"/>
          <w:u w:val="single"/>
        </w:rPr>
        <w:t>ever</w:t>
      </w:r>
    </w:p>
    <w:p w14:paraId="118A0900" w14:textId="77777777" w:rsidR="00F43AF4" w:rsidRPr="00093FC9" w:rsidRDefault="00F43AF4" w:rsidP="00F43AF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778807E8" w14:textId="77777777" w:rsidR="00F43AF4" w:rsidRPr="00093FC9" w:rsidRDefault="00F43AF4" w:rsidP="00F43AF4">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38A4575A" w14:textId="77777777" w:rsidR="00F43AF4" w:rsidRPr="00093FC9" w:rsidRDefault="00F43AF4" w:rsidP="00F43AF4">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13B7EC24" w14:textId="77777777" w:rsidR="00F43AF4" w:rsidRPr="00093FC9" w:rsidRDefault="00F43AF4" w:rsidP="00F43AF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11EAEFC2" w14:textId="77777777" w:rsidR="00F43AF4" w:rsidRPr="00093FC9" w:rsidRDefault="00F43AF4" w:rsidP="00F43AF4">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CFC8E4F" w14:textId="77777777" w:rsidR="00F43AF4" w:rsidRPr="00093FC9" w:rsidRDefault="00F43AF4" w:rsidP="00F43AF4">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2E1A1389" w14:textId="77777777" w:rsidR="00070F70" w:rsidRDefault="00F43AF4" w:rsidP="00F43AF4">
      <w:pPr>
        <w:rPr>
          <w:rFonts w:eastAsia="Cambria"/>
          <w:u w:val="single"/>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p>
    <w:p w14:paraId="0A91D5B1" w14:textId="77777777" w:rsidR="00070F70" w:rsidRDefault="00070F70" w:rsidP="00F43AF4">
      <w:pPr>
        <w:rPr>
          <w:rFonts w:eastAsia="Cambria"/>
          <w:u w:val="single"/>
        </w:rPr>
      </w:pPr>
    </w:p>
    <w:p w14:paraId="2D53CDF3" w14:textId="77777777" w:rsidR="00070F70" w:rsidRDefault="00070F70" w:rsidP="00F43AF4">
      <w:pPr>
        <w:rPr>
          <w:rFonts w:eastAsia="Cambria"/>
          <w:u w:val="single"/>
        </w:rPr>
      </w:pPr>
    </w:p>
    <w:p w14:paraId="3057260F" w14:textId="77777777" w:rsidR="00070F70" w:rsidRDefault="00070F70" w:rsidP="00F43AF4">
      <w:pPr>
        <w:rPr>
          <w:rFonts w:eastAsia="Cambria"/>
          <w:u w:val="single"/>
        </w:rPr>
      </w:pPr>
    </w:p>
    <w:p w14:paraId="7FEC6CAC" w14:textId="0310A358" w:rsidR="00F43AF4" w:rsidRPr="00093FC9" w:rsidRDefault="00F43AF4" w:rsidP="00F43AF4">
      <w:pPr>
        <w:rPr>
          <w:rFonts w:eastAsia="Cambria"/>
          <w:b/>
          <w:iCs/>
          <w:u w:val="single"/>
          <w:bdr w:val="single" w:sz="8" w:space="0" w:color="auto"/>
        </w:rPr>
      </w:pP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2C120BFB" w14:textId="77777777" w:rsidR="00F43AF4" w:rsidRPr="00BB6B55" w:rsidRDefault="00F43AF4" w:rsidP="00F43AF4">
      <w:pPr>
        <w:pStyle w:val="Heading4"/>
      </w:pPr>
      <w:r w:rsidRPr="00BB6B55">
        <w:rPr>
          <w:u w:val="single"/>
        </w:rPr>
        <w:lastRenderedPageBreak/>
        <w:t>No debris cascades</w:t>
      </w:r>
      <w:r>
        <w:t>—This ev answers all aff warrants</w:t>
      </w:r>
    </w:p>
    <w:p w14:paraId="4B625BA6" w14:textId="77777777" w:rsidR="00F43AF4" w:rsidRDefault="00F43AF4" w:rsidP="00F43AF4">
      <w:r w:rsidRPr="007160E2">
        <w:rPr>
          <w:rStyle w:val="Style13ptBold"/>
        </w:rPr>
        <w:t>Fange 2017</w:t>
      </w:r>
      <w:r w:rsidRPr="007160E2">
        <w:t xml:space="preserve"> </w:t>
      </w:r>
      <w:r>
        <w:t xml:space="preserve">(Daniel </w:t>
      </w:r>
      <w:r w:rsidRPr="007160E2">
        <w:t>Von Fange, Web Application</w:t>
      </w:r>
      <w:r>
        <w:t xml:space="preserve"> Engineer, Founder and Owner of LeanCoder, Full Stack, Polyglot Web Developer, “Kessler Syndrome is Over Hyped”, 5/21/2017, http://braino.org/essays/kessler_syndrome_is_over_hyped/)</w:t>
      </w:r>
    </w:p>
    <w:p w14:paraId="1762C361" w14:textId="77777777" w:rsidR="00F43AF4" w:rsidRPr="00FA1819" w:rsidRDefault="00F43AF4" w:rsidP="00F43AF4">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42EE0C12" w14:textId="77777777" w:rsidR="00F43AF4" w:rsidRPr="00FA1819" w:rsidRDefault="00F43AF4" w:rsidP="00F43AF4">
      <w:pPr>
        <w:rPr>
          <w:sz w:val="16"/>
        </w:rPr>
      </w:pPr>
      <w:r w:rsidRPr="00FA1819">
        <w:rPr>
          <w:sz w:val="16"/>
        </w:rPr>
        <w:t>What is Kessler Syndrome?</w:t>
      </w:r>
    </w:p>
    <w:p w14:paraId="4151F258" w14:textId="77777777" w:rsidR="00F43AF4" w:rsidRPr="00FA1819" w:rsidRDefault="00F43AF4" w:rsidP="00F43AF4">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FCAF1B5" w14:textId="77777777" w:rsidR="00F43AF4" w:rsidRPr="00FA1819" w:rsidRDefault="00F43AF4" w:rsidP="00F43AF4">
      <w:pPr>
        <w:rPr>
          <w:sz w:val="16"/>
        </w:rPr>
      </w:pPr>
      <w:r w:rsidRPr="00FA1819">
        <w:rPr>
          <w:sz w:val="16"/>
        </w:rPr>
        <w:t>It is a dark picture.</w:t>
      </w:r>
    </w:p>
    <w:p w14:paraId="27A7A17E" w14:textId="77777777" w:rsidR="00F43AF4" w:rsidRPr="00AB73EE" w:rsidRDefault="00F43AF4" w:rsidP="00F43AF4">
      <w:pPr>
        <w:rPr>
          <w:rStyle w:val="StyleUnderline"/>
        </w:rPr>
      </w:pPr>
      <w:r w:rsidRPr="00AB73EE">
        <w:rPr>
          <w:rStyle w:val="StyleUnderline"/>
        </w:rPr>
        <w:t>Is Kessler Syndrome likely to happen?</w:t>
      </w:r>
    </w:p>
    <w:p w14:paraId="64EB389C" w14:textId="77777777" w:rsidR="00F43AF4" w:rsidRPr="00FA1819" w:rsidRDefault="00F43AF4" w:rsidP="00F43AF4">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EE7B0B5" w14:textId="77777777" w:rsidR="00F43AF4" w:rsidRPr="00AB73EE" w:rsidRDefault="00F43AF4" w:rsidP="00F43AF4">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392AE742" w14:textId="77777777" w:rsidR="00536547" w:rsidRDefault="00F43AF4" w:rsidP="00F43AF4">
      <w:pPr>
        <w:rPr>
          <w:rStyle w:val="StyleUnderline"/>
        </w:rPr>
      </w:pPr>
      <w:r w:rsidRPr="006C1BDE">
        <w:rPr>
          <w:rStyle w:val="Emphasis"/>
          <w:highlight w:val="cyan"/>
        </w:rPr>
        <w:t>Low LEO</w:t>
      </w:r>
      <w:r w:rsidRPr="00AB73EE">
        <w:rPr>
          <w:rStyle w:val="StyleUnderline"/>
        </w:rPr>
        <w:t xml:space="preserve"> </w:t>
      </w:r>
    </w:p>
    <w:p w14:paraId="38C8C1D8" w14:textId="77777777" w:rsidR="00536547" w:rsidRDefault="00536547" w:rsidP="00F43AF4">
      <w:pPr>
        <w:rPr>
          <w:rStyle w:val="StyleUnderline"/>
        </w:rPr>
      </w:pPr>
    </w:p>
    <w:p w14:paraId="78DEECCE" w14:textId="77777777" w:rsidR="00536547" w:rsidRDefault="00536547" w:rsidP="00F43AF4">
      <w:pPr>
        <w:rPr>
          <w:rStyle w:val="StyleUnderline"/>
        </w:rPr>
      </w:pPr>
    </w:p>
    <w:p w14:paraId="0908C6AA" w14:textId="77777777" w:rsidR="00536547" w:rsidRDefault="00536547" w:rsidP="00F43AF4">
      <w:pPr>
        <w:rPr>
          <w:rStyle w:val="StyleUnderline"/>
        </w:rPr>
      </w:pPr>
    </w:p>
    <w:p w14:paraId="6E82C0AA" w14:textId="77777777" w:rsidR="00536547" w:rsidRDefault="00536547" w:rsidP="00F43AF4">
      <w:pPr>
        <w:rPr>
          <w:rStyle w:val="StyleUnderline"/>
        </w:rPr>
      </w:pPr>
    </w:p>
    <w:p w14:paraId="0972E926" w14:textId="30BA19F6" w:rsidR="00F43AF4" w:rsidRPr="00FA1819" w:rsidRDefault="00F43AF4" w:rsidP="00F43AF4">
      <w:pPr>
        <w:rPr>
          <w:sz w:val="16"/>
        </w:rPr>
      </w:pPr>
      <w:r w:rsidRPr="00AB73EE">
        <w:rPr>
          <w:rStyle w:val="StyleUnderline"/>
        </w:rPr>
        <w:t xml:space="preserve">-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866FEAB" w14:textId="77777777" w:rsidR="00F43AF4" w:rsidRPr="00FA1819" w:rsidRDefault="00F43AF4" w:rsidP="00F43AF4">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4244B1E0" w14:textId="77777777" w:rsidR="00F43AF4" w:rsidRPr="00FA1819" w:rsidRDefault="00F43AF4" w:rsidP="00F43AF4">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6068AA5A" w14:textId="77777777" w:rsidR="00F43AF4" w:rsidRPr="00FA1819" w:rsidRDefault="00F43AF4" w:rsidP="00F43AF4">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 xml:space="preserve">GEO </w:t>
      </w:r>
      <w:r w:rsidRPr="006C1BDE">
        <w:rPr>
          <w:rStyle w:val="StyleUnderline"/>
          <w:highlight w:val="cyan"/>
        </w:rPr>
        <w:lastRenderedPageBreak/>
        <w:t>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2A5C1F94" w14:textId="77777777" w:rsidR="00F43AF4" w:rsidRPr="00FA1819" w:rsidRDefault="00F43AF4" w:rsidP="00F43AF4">
      <w:pPr>
        <w:rPr>
          <w:sz w:val="16"/>
        </w:rPr>
      </w:pPr>
      <w:r w:rsidRPr="00FA1819">
        <w:rPr>
          <w:sz w:val="16"/>
        </w:rPr>
        <w:t>How bad could Kessler Syndrome in High LEO be?</w:t>
      </w:r>
    </w:p>
    <w:p w14:paraId="2B344549" w14:textId="77777777" w:rsidR="00F43AF4" w:rsidRPr="00FA1819" w:rsidRDefault="00F43AF4" w:rsidP="00F43AF4">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0F52D72A" w14:textId="77777777" w:rsidR="00F43AF4" w:rsidRPr="00AB73EE" w:rsidRDefault="00F43AF4" w:rsidP="00F43AF4">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8153155" w14:textId="77777777" w:rsidR="00F43AF4" w:rsidRPr="00FA1819" w:rsidRDefault="00F43AF4" w:rsidP="00F43AF4">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60128A3B" w14:textId="77777777" w:rsidR="00F43AF4" w:rsidRPr="00FA1819" w:rsidRDefault="00F43AF4" w:rsidP="00F43AF4">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424DD91E" w14:textId="77777777" w:rsidR="00F43AF4" w:rsidRPr="00FA1819" w:rsidRDefault="00F43AF4" w:rsidP="00F43AF4">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F8F2C04" w14:textId="77777777" w:rsidR="00F43AF4" w:rsidRPr="00FA1819" w:rsidRDefault="00F43AF4" w:rsidP="00F43AF4">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7298604E" w14:textId="77777777" w:rsidR="00F43AF4" w:rsidRPr="00FA1819" w:rsidRDefault="00F43AF4" w:rsidP="00F43AF4">
      <w:pPr>
        <w:pStyle w:val="ListParagraph"/>
        <w:numPr>
          <w:ilvl w:val="0"/>
          <w:numId w:val="12"/>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5AB37BC8" w14:textId="77777777" w:rsidR="00F43AF4" w:rsidRPr="00FA1819" w:rsidRDefault="00F43AF4" w:rsidP="00F43AF4">
      <w:pPr>
        <w:pStyle w:val="ListParagraph"/>
        <w:numPr>
          <w:ilvl w:val="0"/>
          <w:numId w:val="12"/>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32A093C7" w14:textId="77777777" w:rsidR="00F43AF4" w:rsidRPr="00FA1819" w:rsidRDefault="00F43AF4" w:rsidP="00F43AF4">
      <w:pPr>
        <w:pStyle w:val="ListParagraph"/>
        <w:numPr>
          <w:ilvl w:val="0"/>
          <w:numId w:val="12"/>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55521741" w14:textId="77777777" w:rsidR="00F43AF4" w:rsidRPr="00FA1819" w:rsidRDefault="00F43AF4" w:rsidP="00F43AF4">
      <w:pPr>
        <w:pStyle w:val="ListParagraph"/>
        <w:numPr>
          <w:ilvl w:val="0"/>
          <w:numId w:val="12"/>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952E9E9" w14:textId="77777777" w:rsidR="00F43AF4" w:rsidRPr="00FA1819" w:rsidRDefault="00F43AF4" w:rsidP="00F43AF4">
      <w:pPr>
        <w:pStyle w:val="ListParagraph"/>
        <w:numPr>
          <w:ilvl w:val="0"/>
          <w:numId w:val="12"/>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0CE46C8F" w14:textId="77777777" w:rsidR="00F43AF4" w:rsidRPr="00FA1819" w:rsidRDefault="00F43AF4" w:rsidP="00F43AF4">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225666B" w14:textId="77777777" w:rsidR="00F43AF4" w:rsidRDefault="00F43AF4" w:rsidP="00F43AF4">
      <w:pPr>
        <w:rPr>
          <w:sz w:val="16"/>
        </w:rPr>
      </w:pPr>
      <w:r w:rsidRPr="00FA1819">
        <w:rPr>
          <w:sz w:val="16"/>
        </w:rPr>
        <w:t>I’m removing Kessler Syndrome from my list of things to worry about.</w:t>
      </w:r>
    </w:p>
    <w:p w14:paraId="7C63CFAA" w14:textId="77777777" w:rsidR="00F43AF4" w:rsidRPr="00F43AF4" w:rsidRDefault="00F43AF4" w:rsidP="00F43AF4"/>
    <w:sectPr w:rsidR="00F43AF4" w:rsidRPr="00F43A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627EFF"/>
    <w:multiLevelType w:val="hybridMultilevel"/>
    <w:tmpl w:val="7708D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0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F70"/>
    <w:rsid w:val="00072718"/>
    <w:rsid w:val="0007381E"/>
    <w:rsid w:val="00076094"/>
    <w:rsid w:val="0008785F"/>
    <w:rsid w:val="00090CBE"/>
    <w:rsid w:val="00094DEC"/>
    <w:rsid w:val="000A15A4"/>
    <w:rsid w:val="000A2D8A"/>
    <w:rsid w:val="000A6A7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01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EC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54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AF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7929"/>
  <w14:defaultImageDpi w14:val="300"/>
  <w15:docId w15:val="{B2738BB3-FD25-0042-B5A6-ED243069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10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31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10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2310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2310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1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01B"/>
  </w:style>
  <w:style w:type="character" w:customStyle="1" w:styleId="Heading1Char">
    <w:name w:val="Heading 1 Char"/>
    <w:aliases w:val="Pocket Char"/>
    <w:basedOn w:val="DefaultParagraphFont"/>
    <w:link w:val="Heading1"/>
    <w:uiPriority w:val="9"/>
    <w:rsid w:val="002310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101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2310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2310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101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S"/>
    <w:basedOn w:val="DefaultParagraphFont"/>
    <w:uiPriority w:val="1"/>
    <w:qFormat/>
    <w:rsid w:val="0023101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2310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101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T"/>
    <w:basedOn w:val="DefaultParagraphFont"/>
    <w:link w:val="Card"/>
    <w:uiPriority w:val="99"/>
    <w:unhideWhenUsed/>
    <w:rsid w:val="0023101B"/>
    <w:rPr>
      <w:color w:val="auto"/>
      <w:u w:val="none"/>
    </w:rPr>
  </w:style>
  <w:style w:type="paragraph" w:styleId="DocumentMap">
    <w:name w:val="Document Map"/>
    <w:basedOn w:val="Normal"/>
    <w:link w:val="DocumentMapChar"/>
    <w:uiPriority w:val="99"/>
    <w:semiHidden/>
    <w:unhideWhenUsed/>
    <w:rsid w:val="002310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101B"/>
    <w:rPr>
      <w:rFonts w:ascii="Lucida Grande" w:hAnsi="Lucida Grande" w:cs="Lucida Grande"/>
    </w:rPr>
  </w:style>
  <w:style w:type="paragraph" w:customStyle="1" w:styleId="Emphasis1">
    <w:name w:val="Emphasis1"/>
    <w:basedOn w:val="Normal"/>
    <w:link w:val="Emphasis"/>
    <w:autoRedefine/>
    <w:uiPriority w:val="20"/>
    <w:qFormat/>
    <w:rsid w:val="00F43A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F43AF4"/>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43AF4"/>
    <w:pPr>
      <w:ind w:left="720"/>
      <w:contextualSpacing/>
    </w:pPr>
  </w:style>
  <w:style w:type="paragraph" w:customStyle="1" w:styleId="textbold">
    <w:name w:val="text bold"/>
    <w:basedOn w:val="Normal"/>
    <w:uiPriority w:val="20"/>
    <w:qFormat/>
    <w:rsid w:val="00F43AF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autoRedefine/>
    <w:uiPriority w:val="99"/>
    <w:qFormat/>
    <w:rsid w:val="00F43A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eon.co/essays/asteroid-mining-could-pay-for-space-exploration-and-adventure" TargetMode="External"/><Relationship Id="rId18" Type="http://schemas.openxmlformats.org/officeDocument/2006/relationships/hyperlink" Target="https://www.space.com/41941-hayabusa2-asteroid-rovers-hopping-tech.html" TargetMode="External"/><Relationship Id="rId26" Type="http://schemas.openxmlformats.org/officeDocument/2006/relationships/hyperlink" Target="https://medium.com/fitch-blog/why-is-big-pharma-interested-in-the-space-economy-c078ac1bf67c" TargetMode="External"/><Relationship Id="rId3" Type="http://schemas.openxmlformats.org/officeDocument/2006/relationships/customXml" Target="../customXml/item3.xml"/><Relationship Id="rId21" Type="http://schemas.openxmlformats.org/officeDocument/2006/relationships/hyperlink" Target="https://www.amazon.com/dp/B003QP4NPE/ref=dp-kindle-redirect?_encoding=UTF8&amp;btkr=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iu.mil/news-events" TargetMode="External"/><Relationship Id="rId17" Type="http://schemas.openxmlformats.org/officeDocument/2006/relationships/hyperlink" Target="http://www.thespacereview.com/article/3633/1" TargetMode="External"/><Relationship Id="rId25" Type="http://schemas.openxmlformats.org/officeDocument/2006/relationships/hyperlink" Target="https://www.forbes.com/sites/scottsnowden/2019/03/12/solar-power-stations-in-space-could-supply-the-world-with-limitless-energy/" TargetMode="External"/><Relationship Id="rId33" Type="http://schemas.openxmlformats.org/officeDocument/2006/relationships/hyperlink" Target="https://mashable.com/category/space-junk" TargetMode="External"/><Relationship Id="rId2" Type="http://schemas.openxmlformats.org/officeDocument/2006/relationships/customXml" Target="../customXml/item2.xml"/><Relationship Id="rId16" Type="http://schemas.openxmlformats.org/officeDocument/2006/relationships/hyperlink" Target="https://en.wikipedia.org/wiki/Memex" TargetMode="External"/><Relationship Id="rId20" Type="http://schemas.openxmlformats.org/officeDocument/2006/relationships/hyperlink" Target="https://www.nasa.gov/directorates/spacetech/niac/2017_Phase_I_Phase_II/Sustainable_Human_Exploration/" TargetMode="External"/><Relationship Id="rId29" Type="http://schemas.openxmlformats.org/officeDocument/2006/relationships/hyperlink" Target="https://space.nss.org/technologies-for-asteroid-capture-into-earth-orb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4/02/beijing-is-taking-the-final-frontier-space-china/" TargetMode="External"/><Relationship Id="rId24" Type="http://schemas.openxmlformats.org/officeDocument/2006/relationships/hyperlink" Target="https://en.wikipedia.org/wiki/Space-based_solar_power" TargetMode="External"/><Relationship Id="rId32" Type="http://schemas.openxmlformats.org/officeDocument/2006/relationships/hyperlink" Target="https://www.nbcnews.com/science/space/neil-degrasse-tyson-says-space-ventures-will-spawn-first-trillionaire-n352271" TargetMode="External"/><Relationship Id="rId5" Type="http://schemas.openxmlformats.org/officeDocument/2006/relationships/numbering" Target="numbering.xml"/><Relationship Id="rId15" Type="http://schemas.openxmlformats.org/officeDocument/2006/relationships/hyperlink" Target="http://www.asterank.com/" TargetMode="External"/><Relationship Id="rId23" Type="http://schemas.openxmlformats.org/officeDocument/2006/relationships/hyperlink" Target="https://www.washingtonpost.com/opinions/the-247-trillion-global-debt-bomb/2018/07/15/64c5bbaa-86c2-11e8-8f6c-46cb43e3f306_story.html?noredirect=on&amp;utm_term=.5fb3ff1155d9" TargetMode="External"/><Relationship Id="rId28" Type="http://schemas.openxmlformats.org/officeDocument/2006/relationships/hyperlink" Target="https://mashable.com/article/armageddon-asteroid-threat" TargetMode="External"/><Relationship Id="rId10" Type="http://schemas.openxmlformats.org/officeDocument/2006/relationships/hyperlink" Target="https://www.whitehouse.gov/briefings-statements/remarks-president-trump-meeting-national-space-council-signing-space-policy-directive-3/" TargetMode="External"/><Relationship Id="rId19" Type="http://schemas.openxmlformats.org/officeDocument/2006/relationships/hyperlink" Target="https://www.space.com/japan-hayabusa2-asteroid-bomb-video.html" TargetMode="External"/><Relationship Id="rId31" Type="http://schemas.openxmlformats.org/officeDocument/2006/relationships/hyperlink" Target="https://www.nationalgeographic.com/science/phenomena/2014/06/24/diamond-the-size-of-earth/"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scholarlycommons.law.case.edu/cgi/viewcontent.cgi?article=2546&amp;context=jil" TargetMode="External"/><Relationship Id="rId2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7" Type="http://schemas.openxmlformats.org/officeDocument/2006/relationships/hyperlink" Target="https://en.wikipedia.org/wiki/O%27Neill_cylinder" TargetMode="External"/><Relationship Id="rId30" Type="http://schemas.openxmlformats.org/officeDocument/2006/relationships/hyperlink" Target="https://www.space.com/asteroid-apophis-2029-flyby-planetary-defense.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12222</Words>
  <Characters>69670</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6</cp:revision>
  <dcterms:created xsi:type="dcterms:W3CDTF">2021-12-18T17:23:00Z</dcterms:created>
  <dcterms:modified xsi:type="dcterms:W3CDTF">2021-12-18T17:58:00Z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