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C503" w14:textId="77777777" w:rsidR="0013670D" w:rsidRPr="00EE7CF4" w:rsidRDefault="0013670D" w:rsidP="0013670D">
      <w:pPr>
        <w:pStyle w:val="Heading3"/>
        <w:rPr>
          <w:rFonts w:cs="Calibri"/>
        </w:rPr>
      </w:pPr>
      <w:r w:rsidRPr="00EE7CF4">
        <w:rPr>
          <w:rFonts w:cs="Calibri"/>
        </w:rPr>
        <w:t>1</w:t>
      </w:r>
    </w:p>
    <w:p w14:paraId="28E1D7DD" w14:textId="77777777" w:rsidR="0013670D" w:rsidRPr="00EE7CF4" w:rsidRDefault="0013670D" w:rsidP="0013670D">
      <w:pPr>
        <w:pStyle w:val="Heading4"/>
        <w:rPr>
          <w:rFonts w:cs="Calibri"/>
        </w:rPr>
      </w:pPr>
      <w:r w:rsidRPr="00EE7CF4">
        <w:rPr>
          <w:rFonts w:cs="Calibri"/>
        </w:rPr>
        <w:t xml:space="preserve">Interpretation: the affirmative must only defend the hypothetical implementation of the resolution or a subset thereof – </w:t>
      </w:r>
    </w:p>
    <w:p w14:paraId="7B22EF9B" w14:textId="77777777" w:rsidR="0013670D" w:rsidRPr="00EE7CF4" w:rsidRDefault="0013670D" w:rsidP="0013670D">
      <w:pPr>
        <w:pStyle w:val="Heading4"/>
        <w:tabs>
          <w:tab w:val="num" w:pos="1440"/>
        </w:tabs>
        <w:rPr>
          <w:rFonts w:cs="Calibri"/>
        </w:rPr>
      </w:pPr>
      <w:r w:rsidRPr="00EE7CF4">
        <w:rPr>
          <w:rFonts w:cs="Calibri"/>
        </w:rPr>
        <w:t>Appropriation includes making space unusable.</w:t>
      </w:r>
    </w:p>
    <w:p w14:paraId="064F019A" w14:textId="77777777" w:rsidR="0013670D" w:rsidRPr="00EE7CF4" w:rsidRDefault="0013670D" w:rsidP="0013670D">
      <w:pPr>
        <w:rPr>
          <w:rStyle w:val="Hyperlink"/>
        </w:rPr>
      </w:pPr>
      <w:r w:rsidRPr="00EE7CF4">
        <w:t xml:space="preserve">Stephen </w:t>
      </w:r>
      <w:proofErr w:type="spellStart"/>
      <w:r w:rsidRPr="00EE7CF4">
        <w:rPr>
          <w:b/>
          <w:bCs/>
          <w:sz w:val="26"/>
          <w:szCs w:val="26"/>
        </w:rPr>
        <w:t>Gorove</w:t>
      </w:r>
      <w:proofErr w:type="spellEnd"/>
      <w:r w:rsidRPr="00EE7CF4">
        <w:rPr>
          <w:b/>
          <w:bCs/>
          <w:sz w:val="26"/>
          <w:szCs w:val="26"/>
        </w:rPr>
        <w:t>, 69</w:t>
      </w:r>
      <w:r w:rsidRPr="00EE7CF4">
        <w:t xml:space="preserve"> - ("Interpreting Article II of the Outer Space Treaty" 1969, 12-10-2021 https://ir.lawnet.fordham.edu/cgi/viewcontent.cgi?article=1966&amp;context=flr)//AW</w:t>
      </w:r>
    </w:p>
    <w:p w14:paraId="1FFD20D4" w14:textId="77777777" w:rsidR="0013670D" w:rsidRPr="00EE7CF4" w:rsidRDefault="0013670D" w:rsidP="0013670D">
      <w:pPr>
        <w:rPr>
          <w:u w:val="single"/>
        </w:rPr>
      </w:pPr>
      <w:r w:rsidRPr="00EE7CF4">
        <w:rPr>
          <w:sz w:val="12"/>
        </w:rPr>
        <w:t xml:space="preserve">With respect to the concept of appropriation the basic question is what constitutes "appropriation," as used in the Treaty, especially in contradistinction to casual or temporary use. </w:t>
      </w:r>
      <w:r w:rsidRPr="00EE7CF4">
        <w:rPr>
          <w:u w:val="single"/>
        </w:rPr>
        <w:t>The term "</w:t>
      </w:r>
      <w:r w:rsidRPr="00EE7CF4">
        <w:rPr>
          <w:highlight w:val="yellow"/>
          <w:u w:val="single"/>
        </w:rPr>
        <w:t>appropriation" is used</w:t>
      </w:r>
      <w:r w:rsidRPr="00EE7CF4">
        <w:rPr>
          <w:sz w:val="12"/>
        </w:rPr>
        <w:t xml:space="preserve"> most frequently </w:t>
      </w:r>
      <w:r w:rsidRPr="00EE7CF4">
        <w:rPr>
          <w:highlight w:val="yellow"/>
          <w:u w:val="single"/>
        </w:rPr>
        <w:t>to denote</w:t>
      </w:r>
      <w:r w:rsidRPr="00EE7CF4">
        <w:rPr>
          <w:sz w:val="12"/>
        </w:rPr>
        <w:t xml:space="preserve"> the </w:t>
      </w:r>
      <w:r w:rsidRPr="00EE7CF4">
        <w:rPr>
          <w:highlight w:val="yellow"/>
          <w:u w:val="single"/>
        </w:rPr>
        <w:t>taking</w:t>
      </w:r>
      <w:r w:rsidRPr="00EE7CF4">
        <w:rPr>
          <w:u w:val="single"/>
        </w:rPr>
        <w:t xml:space="preserve"> of </w:t>
      </w:r>
      <w:r w:rsidRPr="00EE7CF4">
        <w:rPr>
          <w:highlight w:val="yellow"/>
          <w:u w:val="single"/>
        </w:rPr>
        <w:t>property for</w:t>
      </w:r>
      <w:r w:rsidRPr="00EE7CF4">
        <w:rPr>
          <w:sz w:val="12"/>
        </w:rPr>
        <w:t xml:space="preserve"> one's own or </w:t>
      </w:r>
      <w:r w:rsidRPr="00EE7CF4">
        <w:rPr>
          <w:highlight w:val="yellow"/>
          <w:u w:val="single"/>
        </w:rPr>
        <w:t>exclusive use</w:t>
      </w:r>
      <w:r w:rsidRPr="00EE7CF4">
        <w:rPr>
          <w:u w:val="single"/>
        </w:rPr>
        <w:t xml:space="preserve"> with</w:t>
      </w:r>
      <w:r w:rsidRPr="00EE7CF4">
        <w:rPr>
          <w:sz w:val="12"/>
        </w:rPr>
        <w:t xml:space="preserve"> a sense of </w:t>
      </w:r>
      <w:r w:rsidRPr="00EE7CF4">
        <w:rPr>
          <w:u w:val="single"/>
        </w:rPr>
        <w:t>permanence.</w:t>
      </w:r>
      <w:r w:rsidRPr="00EE7CF4">
        <w:rPr>
          <w:sz w:val="12"/>
        </w:rPr>
        <w:t xml:space="preserve"> Under such interpretation the establishment of a permanent settlement or the </w:t>
      </w:r>
      <w:r w:rsidRPr="00EE7CF4">
        <w:rPr>
          <w:highlight w:val="yellow"/>
          <w:u w:val="single"/>
        </w:rPr>
        <w:t>carrying out of commercial activities</w:t>
      </w:r>
      <w:r w:rsidRPr="00EE7CF4">
        <w:rPr>
          <w:sz w:val="12"/>
        </w:rPr>
        <w:t xml:space="preserve"> by nationals of a country on a celestial body </w:t>
      </w:r>
      <w:r w:rsidRPr="00EE7CF4">
        <w:rPr>
          <w:highlight w:val="yellow"/>
          <w:u w:val="single"/>
        </w:rPr>
        <w:t>may constitute</w:t>
      </w:r>
      <w:r w:rsidRPr="00EE7CF4">
        <w:rPr>
          <w:sz w:val="12"/>
        </w:rPr>
        <w:t xml:space="preserve"> national </w:t>
      </w:r>
      <w:r w:rsidRPr="00EE7CF4">
        <w:rPr>
          <w:u w:val="single"/>
        </w:rPr>
        <w:t xml:space="preserve">appropriation </w:t>
      </w:r>
      <w:r w:rsidRPr="00EE7CF4">
        <w:rPr>
          <w:sz w:val="12"/>
        </w:rPr>
        <w:t xml:space="preserve">if the activities take place under the supreme authority (sovereignty) of the state. Short of this, if the state wields no exclusive authority or jurisdiction in relation to the area in question, the answer </w:t>
      </w:r>
      <w:proofErr w:type="gramStart"/>
      <w:r w:rsidRPr="00EE7CF4">
        <w:rPr>
          <w:sz w:val="12"/>
        </w:rPr>
        <w:t>would</w:t>
      </w:r>
      <w:proofErr w:type="gramEnd"/>
      <w:r w:rsidRPr="00EE7CF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E7CF4">
        <w:rPr>
          <w:sz w:val="12"/>
        </w:rPr>
        <w:t>Thus</w:t>
      </w:r>
      <w:proofErr w:type="gramEnd"/>
      <w:r w:rsidRPr="00EE7CF4">
        <w:rPr>
          <w:sz w:val="12"/>
        </w:rPr>
        <w:t xml:space="preserve"> a temporary occupation of a landing site or other area, just like the temporary or nonexclusive use of property, would not constitute appropriation. By the same token, </w:t>
      </w:r>
      <w:r w:rsidRPr="00EE7CF4">
        <w:rPr>
          <w:u w:val="single"/>
        </w:rPr>
        <w:t xml:space="preserve">any </w:t>
      </w:r>
      <w:r w:rsidRPr="00EE7CF4">
        <w:rPr>
          <w:highlight w:val="yellow"/>
          <w:u w:val="single"/>
        </w:rPr>
        <w:t>use involving consumption</w:t>
      </w:r>
      <w:r w:rsidRPr="00EE7CF4">
        <w:rPr>
          <w:u w:val="single"/>
        </w:rPr>
        <w:t xml:space="preserve"> </w:t>
      </w:r>
      <w:r w:rsidRPr="00EE7CF4">
        <w:rPr>
          <w:highlight w:val="yellow"/>
          <w:u w:val="single"/>
        </w:rPr>
        <w:t>or</w:t>
      </w:r>
      <w:r w:rsidRPr="00EE7CF4">
        <w:rPr>
          <w:u w:val="single"/>
        </w:rPr>
        <w:t xml:space="preserve"> taking with intention of </w:t>
      </w:r>
      <w:r w:rsidRPr="00EE7CF4">
        <w:rPr>
          <w:highlight w:val="yellow"/>
          <w:u w:val="single"/>
        </w:rPr>
        <w:t>keeping for one's own</w:t>
      </w:r>
      <w:r w:rsidRPr="00EE7CF4">
        <w:rPr>
          <w:sz w:val="12"/>
        </w:rPr>
        <w:t xml:space="preserve"> exclusive </w:t>
      </w:r>
      <w:r w:rsidRPr="00EE7CF4">
        <w:rPr>
          <w:highlight w:val="yellow"/>
          <w:u w:val="single"/>
        </w:rPr>
        <w:t>use would amount to appropriation</w:t>
      </w:r>
    </w:p>
    <w:p w14:paraId="4CE11B1D" w14:textId="77777777" w:rsidR="0013670D" w:rsidRPr="00EE7CF4" w:rsidRDefault="0013670D" w:rsidP="0013670D">
      <w:pPr>
        <w:pStyle w:val="Heading4"/>
        <w:rPr>
          <w:rFonts w:cs="Calibri"/>
        </w:rPr>
      </w:pPr>
      <w:r w:rsidRPr="00EE7CF4">
        <w:rPr>
          <w:rFonts w:cs="Calibri"/>
        </w:rPr>
        <w:t>Outer space begins at one hundred kilometers above sea level.</w:t>
      </w:r>
    </w:p>
    <w:p w14:paraId="72DA06EB" w14:textId="77777777" w:rsidR="0013670D" w:rsidRPr="00EE7CF4" w:rsidRDefault="0013670D" w:rsidP="0013670D">
      <w:pPr>
        <w:rPr>
          <w:rStyle w:val="Style13ptBold"/>
        </w:rPr>
      </w:pPr>
      <w:r w:rsidRPr="00EE7CF4">
        <w:rPr>
          <w:rStyle w:val="Style13ptBold"/>
        </w:rPr>
        <w:t>Pershing 19</w:t>
      </w:r>
    </w:p>
    <w:p w14:paraId="314847FA" w14:textId="77777777" w:rsidR="0013670D" w:rsidRPr="00EE7CF4" w:rsidRDefault="0013670D" w:rsidP="0013670D">
      <w:pPr>
        <w:rPr>
          <w:sz w:val="16"/>
        </w:rPr>
      </w:pPr>
      <w:r w:rsidRPr="00EE7CF4">
        <w:rPr>
          <w:sz w:val="16"/>
        </w:rPr>
        <w:t xml:space="preserve">Abigail Pershing (J.D. Candidate @ Yale, B.A. </w:t>
      </w:r>
      <w:proofErr w:type="spellStart"/>
      <w:r w:rsidRPr="00EE7CF4">
        <w:rPr>
          <w:sz w:val="16"/>
        </w:rPr>
        <w:t>UChicago</w:t>
      </w:r>
      <w:proofErr w:type="spellEnd"/>
      <w:r w:rsidRPr="00EE7CF4">
        <w:rPr>
          <w:sz w:val="16"/>
        </w:rPr>
        <w:t>). “Interpreting the Outer Space Treaty’s Non-Appropriation Principle: Customary International Law from 1967 to Today.” Yale Journal of International Law 44, no. 1. 2019. JDN. https://digitalcommons.law.yale.edu/cgi/viewcontent.cgi?article=1697&amp;context=yjil</w:t>
      </w:r>
    </w:p>
    <w:p w14:paraId="3CFE1D29" w14:textId="77777777" w:rsidR="0013670D" w:rsidRPr="00EE7CF4" w:rsidRDefault="0013670D" w:rsidP="0013670D">
      <w:pPr>
        <w:rPr>
          <w:sz w:val="12"/>
        </w:rPr>
      </w:pPr>
      <w:r w:rsidRPr="00EE7CF4">
        <w:rPr>
          <w:sz w:val="12"/>
        </w:rPr>
        <w:t xml:space="preserve">A. An Introduction to the Outer Space Treaty ¶ Even </w:t>
      </w:r>
      <w:r w:rsidRPr="00EE7CF4">
        <w:rPr>
          <w:rStyle w:val="StyleUnderline"/>
          <w:highlight w:val="yellow"/>
        </w:rPr>
        <w:t>defining “space” is</w:t>
      </w:r>
      <w:r w:rsidRPr="00EE7CF4">
        <w:rPr>
          <w:rStyle w:val="StyleUnderline"/>
        </w:rPr>
        <w:t xml:space="preserve"> itself a legally </w:t>
      </w:r>
      <w:r w:rsidRPr="00EE7CF4">
        <w:rPr>
          <w:rStyle w:val="StyleUnderline"/>
          <w:highlight w:val="yellow"/>
        </w:rPr>
        <w:t>fraught</w:t>
      </w:r>
      <w:r w:rsidRPr="00EE7CF4">
        <w:rPr>
          <w:rStyle w:val="StyleUnderline"/>
        </w:rPr>
        <w:t xml:space="preserve"> exercise</w:t>
      </w:r>
      <w:r w:rsidRPr="00EE7CF4">
        <w:rPr>
          <w:sz w:val="12"/>
        </w:rPr>
        <w:t xml:space="preserve">—where does the Earth’s atmosphere end and space begin? Various legal theories have been advanced to demarcate this limit.11 There is no universally accepted boundary, but </w:t>
      </w:r>
      <w:r w:rsidRPr="00EE7CF4">
        <w:rPr>
          <w:rStyle w:val="Emphasis"/>
          <w:highlight w:val="yellow"/>
        </w:rPr>
        <w:t>the Kármán line, at an altitude of one hundred kilometers</w:t>
      </w:r>
      <w:r w:rsidRPr="00EE7CF4">
        <w:rPr>
          <w:sz w:val="12"/>
        </w:rPr>
        <w:t xml:space="preserve"> (sixty-two miles) </w:t>
      </w:r>
      <w:r w:rsidRPr="00EE7CF4">
        <w:rPr>
          <w:rStyle w:val="Emphasis"/>
          <w:highlight w:val="yellow"/>
        </w:rPr>
        <w:t>above sea level, is the most widely recognized.</w:t>
      </w:r>
      <w:r w:rsidRPr="00EE7CF4">
        <w:rPr>
          <w:sz w:val="12"/>
        </w:rPr>
        <w:t>12</w:t>
      </w:r>
    </w:p>
    <w:p w14:paraId="7BB1717A" w14:textId="77777777" w:rsidR="0013670D" w:rsidRPr="00EE7CF4" w:rsidRDefault="0013670D" w:rsidP="0013670D">
      <w:pPr>
        <w:rPr>
          <w:sz w:val="12"/>
        </w:rPr>
      </w:pPr>
    </w:p>
    <w:p w14:paraId="615B4F60" w14:textId="77777777" w:rsidR="0013670D" w:rsidRPr="00EE7CF4" w:rsidRDefault="0013670D" w:rsidP="0013670D">
      <w:pPr>
        <w:pStyle w:val="Heading4"/>
        <w:rPr>
          <w:rFonts w:cs="Calibri"/>
        </w:rPr>
      </w:pPr>
      <w:r w:rsidRPr="00EE7CF4">
        <w:rPr>
          <w:rFonts w:cs="Calibri"/>
        </w:rPr>
        <w:t>Private entities mean commercial groups. Cornell Law:</w:t>
      </w:r>
    </w:p>
    <w:p w14:paraId="07011209" w14:textId="77777777" w:rsidR="0013670D" w:rsidRPr="00EE7CF4" w:rsidRDefault="0013670D" w:rsidP="0013670D">
      <w:r w:rsidRPr="00EE7CF4">
        <w:t>https://www.law.cornell.edu/definitions/uscode.php?width=840&amp;height=800&amp;iframe=true&amp;def_id=6-USC-625312480-168358316&amp;term_occur=999&amp;term_src=title:6:chapter:6:subchapter:I:section:1501</w:t>
      </w:r>
    </w:p>
    <w:p w14:paraId="4F1D95EC" w14:textId="77777777" w:rsidR="0013670D" w:rsidRPr="00EE7CF4" w:rsidRDefault="0013670D" w:rsidP="0013670D">
      <w:pPr>
        <w:rPr>
          <w:sz w:val="12"/>
        </w:rPr>
      </w:pPr>
      <w:r w:rsidRPr="00EE7CF4">
        <w:rPr>
          <w:sz w:val="12"/>
        </w:rPr>
        <w:t xml:space="preserve">(A) In </w:t>
      </w:r>
      <w:proofErr w:type="gramStart"/>
      <w:r w:rsidRPr="00EE7CF4">
        <w:rPr>
          <w:sz w:val="12"/>
        </w:rPr>
        <w:t>general</w:t>
      </w:r>
      <w:proofErr w:type="gramEnd"/>
      <w:r w:rsidRPr="00EE7CF4">
        <w:rPr>
          <w:sz w:val="12"/>
        </w:rPr>
        <w:t xml:space="preserve"> Except as otherwise provided in this paragraph, the term “</w:t>
      </w:r>
      <w:r w:rsidRPr="00EE7CF4">
        <w:rPr>
          <w:rStyle w:val="StyleUnderline"/>
          <w:highlight w:val="yellow"/>
        </w:rPr>
        <w:t>private entity</w:t>
      </w:r>
      <w:r w:rsidRPr="00EE7CF4">
        <w:rPr>
          <w:sz w:val="12"/>
        </w:rPr>
        <w:t xml:space="preserve">” </w:t>
      </w:r>
      <w:r w:rsidRPr="00EE7CF4">
        <w:rPr>
          <w:rStyle w:val="StyleUnderline"/>
          <w:highlight w:val="yellow"/>
        </w:rPr>
        <w:t>means any person or private group, organization, proprietorship, partnership, trust, cooperative, corporation, or other commercial or nonprofit entity</w:t>
      </w:r>
      <w:r w:rsidRPr="00EE7CF4">
        <w:rPr>
          <w:sz w:val="12"/>
        </w:rPr>
        <w:t>, including an officer, employee, or agent thereof.</w:t>
      </w:r>
    </w:p>
    <w:p w14:paraId="3D0D507B" w14:textId="77777777" w:rsidR="0013670D" w:rsidRPr="00EE7CF4" w:rsidRDefault="0013670D" w:rsidP="0013670D">
      <w:pPr>
        <w:rPr>
          <w:bdr w:val="none" w:sz="0" w:space="0" w:color="auto" w:frame="1"/>
          <w:shd w:val="clear" w:color="auto" w:fill="FFFFFF"/>
        </w:rPr>
      </w:pPr>
    </w:p>
    <w:p w14:paraId="42D55F0B" w14:textId="77777777" w:rsidR="0013670D" w:rsidRPr="00EE7CF4" w:rsidRDefault="0013670D" w:rsidP="0013670D">
      <w:pPr>
        <w:pStyle w:val="Heading4"/>
        <w:rPr>
          <w:rFonts w:cs="Calibri"/>
        </w:rPr>
      </w:pPr>
      <w:r w:rsidRPr="00EE7CF4">
        <w:rPr>
          <w:rFonts w:cs="Calibri"/>
          <w:color w:val="212529"/>
          <w:spacing w:val="3"/>
          <w:sz w:val="27"/>
          <w:szCs w:val="27"/>
          <w:bdr w:val="none" w:sz="0" w:space="0" w:color="auto" w:frame="1"/>
          <w:shd w:val="clear" w:color="auto" w:fill="FFFFFF"/>
        </w:rPr>
        <w:t>Unjust is the opposite of right or in violation of somebody else’s rights.</w:t>
      </w:r>
      <w:r w:rsidRPr="00EE7CF4">
        <w:rPr>
          <w:rFonts w:cs="Calibri"/>
          <w:color w:val="212529"/>
          <w:spacing w:val="3"/>
          <w:sz w:val="27"/>
          <w:szCs w:val="27"/>
          <w:bdr w:val="none" w:sz="0" w:space="0" w:color="auto" w:frame="1"/>
          <w:shd w:val="clear" w:color="auto" w:fill="FFFFFF"/>
        </w:rPr>
        <w:br/>
      </w:r>
      <w:r w:rsidRPr="00EE7CF4">
        <w:rPr>
          <w:rStyle w:val="Style13ptBold"/>
          <w:rFonts w:cs="Calibri"/>
        </w:rPr>
        <w:t>Black Laws No Date</w:t>
      </w:r>
      <w:r w:rsidRPr="00EE7CF4">
        <w:rPr>
          <w:rFonts w:cs="Calibri"/>
        </w:rPr>
        <w:t xml:space="preserve"> "What is Unjust?" </w:t>
      </w:r>
      <w:hyperlink r:id="rId9" w:history="1">
        <w:r w:rsidRPr="00EE7CF4">
          <w:rPr>
            <w:rStyle w:val="Hyperlink"/>
            <w:rFonts w:cs="Calibri"/>
          </w:rPr>
          <w:t>https://thelawdictionary.org/unjust/</w:t>
        </w:r>
      </w:hyperlink>
      <w:r w:rsidRPr="00EE7CF4">
        <w:rPr>
          <w:rFonts w:cs="Calibri"/>
        </w:rPr>
        <w:t xml:space="preserve"> //Elmer</w:t>
      </w:r>
    </w:p>
    <w:p w14:paraId="0EABF31A" w14:textId="77777777" w:rsidR="0013670D" w:rsidRPr="00EE7CF4" w:rsidRDefault="0013670D" w:rsidP="0013670D">
      <w:pPr>
        <w:rPr>
          <w:sz w:val="14"/>
        </w:rPr>
      </w:pPr>
      <w:r w:rsidRPr="00EE7CF4">
        <w:rPr>
          <w:rStyle w:val="Emphasis"/>
          <w:highlight w:val="yellow"/>
        </w:rPr>
        <w:t>Contrary to right and justice</w:t>
      </w:r>
      <w:r w:rsidRPr="00EE7CF4">
        <w:rPr>
          <w:sz w:val="14"/>
          <w:highlight w:val="yellow"/>
        </w:rPr>
        <w:t>,</w:t>
      </w:r>
      <w:r w:rsidRPr="00EE7CF4">
        <w:rPr>
          <w:sz w:val="14"/>
        </w:rPr>
        <w:t xml:space="preserve"> </w:t>
      </w:r>
      <w:r w:rsidRPr="00EE7CF4">
        <w:rPr>
          <w:rStyle w:val="StyleUnderline"/>
          <w:highlight w:val="yellow"/>
        </w:rPr>
        <w:t>or to the enjoyment of his rights by another</w:t>
      </w:r>
      <w:r w:rsidRPr="00EE7CF4">
        <w:rPr>
          <w:sz w:val="14"/>
        </w:rPr>
        <w:t>, or to the standards of conduct furnished by the laws.</w:t>
      </w:r>
    </w:p>
    <w:p w14:paraId="7599F892" w14:textId="77777777" w:rsidR="0013670D" w:rsidRPr="00EE7CF4" w:rsidRDefault="0013670D" w:rsidP="0013670D"/>
    <w:p w14:paraId="2EE1E7DC" w14:textId="77777777" w:rsidR="0013670D" w:rsidRPr="00EE7CF4" w:rsidRDefault="0013670D" w:rsidP="0013670D">
      <w:pPr>
        <w:pStyle w:val="Heading4"/>
        <w:rPr>
          <w:rFonts w:cs="Calibri"/>
        </w:rPr>
      </w:pPr>
      <w:r w:rsidRPr="00EE7CF4">
        <w:rPr>
          <w:rFonts w:cs="Calibri"/>
        </w:rPr>
        <w:lastRenderedPageBreak/>
        <w:t xml:space="preserve">Vote negative – there is a distinction between debate as an institution and debate as a game, and while the </w:t>
      </w:r>
      <w:proofErr w:type="spellStart"/>
      <w:r w:rsidRPr="00EE7CF4">
        <w:rPr>
          <w:rFonts w:cs="Calibri"/>
        </w:rPr>
        <w:t>affs</w:t>
      </w:r>
      <w:proofErr w:type="spellEnd"/>
      <w:r w:rsidRPr="00EE7CF4">
        <w:rPr>
          <w:rFonts w:cs="Calibri"/>
        </w:rPr>
        <w:t xml:space="preserve"> intervention may or may not be effective on an institutional level, the ballot only signifies a win or loss within debate as a game </w:t>
      </w:r>
    </w:p>
    <w:p w14:paraId="2B88AF46" w14:textId="77777777" w:rsidR="0013670D" w:rsidRPr="00EE7CF4" w:rsidRDefault="0013670D" w:rsidP="0013670D">
      <w:pPr>
        <w:pStyle w:val="Heading4"/>
        <w:rPr>
          <w:rFonts w:cs="Calibri"/>
        </w:rPr>
      </w:pPr>
      <w:r w:rsidRPr="00EE7CF4">
        <w:rPr>
          <w:rFonts w:cs="Calibri"/>
        </w:rPr>
        <w:t xml:space="preserve">We are both in this round primarily to get a win - its why we all adhere to other rules of the game like speech times and prep time, even if breaking those norms might make the debate “better” – its why you would vote neg if they read a </w:t>
      </w:r>
      <w:proofErr w:type="gramStart"/>
      <w:r w:rsidRPr="00EE7CF4">
        <w:rPr>
          <w:rFonts w:cs="Calibri"/>
        </w:rPr>
        <w:t>10 hour</w:t>
      </w:r>
      <w:proofErr w:type="gramEnd"/>
      <w:r w:rsidRPr="00EE7CF4">
        <w:rPr>
          <w:rFonts w:cs="Calibri"/>
        </w:rPr>
        <w:t xml:space="preserve"> long AC about why speech time constraints are bad</w:t>
      </w:r>
    </w:p>
    <w:p w14:paraId="35B8EDCB" w14:textId="77777777" w:rsidR="0013670D" w:rsidRPr="00EE7CF4" w:rsidRDefault="0013670D" w:rsidP="0013670D">
      <w:pPr>
        <w:pStyle w:val="Heading4"/>
        <w:rPr>
          <w:rFonts w:cs="Calibri"/>
        </w:rPr>
      </w:pPr>
      <w:r w:rsidRPr="00EE7CF4">
        <w:rPr>
          <w:rFonts w:cs="Calibri"/>
        </w:rPr>
        <w:t xml:space="preserve">Not reading a topical </w:t>
      </w:r>
      <w:proofErr w:type="spellStart"/>
      <w:r w:rsidRPr="00EE7CF4">
        <w:rPr>
          <w:rFonts w:cs="Calibri"/>
        </w:rPr>
        <w:t>aff</w:t>
      </w:r>
      <w:proofErr w:type="spellEnd"/>
      <w:r w:rsidRPr="00EE7CF4">
        <w:rPr>
          <w:rFonts w:cs="Calibri"/>
        </w:rPr>
        <w:t xml:space="preserve"> creates incredible structural advantages for the </w:t>
      </w:r>
      <w:proofErr w:type="spellStart"/>
      <w:r w:rsidRPr="00EE7CF4">
        <w:rPr>
          <w:rFonts w:cs="Calibri"/>
        </w:rPr>
        <w:t>aff</w:t>
      </w:r>
      <w:proofErr w:type="spellEnd"/>
      <w:r w:rsidRPr="00EE7CF4">
        <w:rPr>
          <w:rFonts w:cs="Calibri"/>
        </w:rPr>
        <w:t xml:space="preserve"> – they get first and last speech and perms which means without a stable advocacy they get to morph their </w:t>
      </w:r>
      <w:proofErr w:type="spellStart"/>
      <w:r w:rsidRPr="00EE7CF4">
        <w:rPr>
          <w:rFonts w:cs="Calibri"/>
        </w:rPr>
        <w:t>aff</w:t>
      </w:r>
      <w:proofErr w:type="spellEnd"/>
      <w:r w:rsidRPr="00EE7CF4">
        <w:rPr>
          <w:rFonts w:cs="Calibri"/>
        </w:rPr>
        <w:t xml:space="preserve"> into whatever minimizes direct clash, and allows for a retreat to moral high ground</w:t>
      </w:r>
    </w:p>
    <w:p w14:paraId="128744AA" w14:textId="77777777" w:rsidR="0013670D" w:rsidRPr="00EE7CF4" w:rsidRDefault="0013670D" w:rsidP="0013670D">
      <w:pPr>
        <w:pStyle w:val="Heading4"/>
        <w:rPr>
          <w:rFonts w:cs="Calibri"/>
        </w:rPr>
      </w:pPr>
      <w:r w:rsidRPr="00EE7CF4">
        <w:rPr>
          <w:rFonts w:cs="Calibri"/>
        </w:rPr>
        <w:t xml:space="preserve">You don’t have to disagree with the </w:t>
      </w:r>
      <w:proofErr w:type="spellStart"/>
      <w:r w:rsidRPr="00EE7CF4">
        <w:rPr>
          <w:rFonts w:cs="Calibri"/>
        </w:rPr>
        <w:t>aff</w:t>
      </w:r>
      <w:proofErr w:type="spellEnd"/>
      <w:r w:rsidRPr="00EE7CF4">
        <w:rPr>
          <w:rFonts w:cs="Calibri"/>
        </w:rPr>
        <w:t xml:space="preserve"> to vote neg. </w:t>
      </w:r>
      <w:proofErr w:type="gramStart"/>
      <w:r w:rsidRPr="00EE7CF4">
        <w:rPr>
          <w:rFonts w:cs="Calibri"/>
        </w:rPr>
        <w:t>But,</w:t>
      </w:r>
      <w:proofErr w:type="gramEnd"/>
      <w:r w:rsidRPr="00EE7CF4">
        <w:rPr>
          <w:rFonts w:cs="Calibri"/>
        </w:rPr>
        <w:t xml:space="preserve"> the ballot is fundamentally tied to the structure of the </w:t>
      </w:r>
      <w:r w:rsidRPr="00EE7CF4">
        <w:rPr>
          <w:rFonts w:cs="Calibri"/>
          <w:i/>
          <w:u w:val="single"/>
        </w:rPr>
        <w:t>game</w:t>
      </w:r>
      <w:r w:rsidRPr="00EE7CF4">
        <w:rPr>
          <w:rFonts w:cs="Calibri"/>
        </w:rPr>
        <w:t xml:space="preserve"> of debate, not the </w:t>
      </w:r>
      <w:r w:rsidRPr="00EE7CF4">
        <w:rPr>
          <w:rFonts w:cs="Calibri"/>
          <w:i/>
          <w:u w:val="single"/>
        </w:rPr>
        <w:t>institution</w:t>
      </w:r>
      <w:r w:rsidRPr="00EE7CF4">
        <w:rPr>
          <w:rFonts w:cs="Calibri"/>
        </w:rPr>
        <w:t>, which means that your ballot can only ascribe who did a better job playing the game that we agreed upon before the start of the tournament.</w:t>
      </w:r>
    </w:p>
    <w:p w14:paraId="6A61DEE9" w14:textId="77777777" w:rsidR="0013670D" w:rsidRPr="00EE7CF4" w:rsidRDefault="0013670D" w:rsidP="0013670D"/>
    <w:p w14:paraId="47B1707A" w14:textId="77777777" w:rsidR="0013670D" w:rsidRPr="00EE7CF4" w:rsidRDefault="0013670D" w:rsidP="0013670D">
      <w:pPr>
        <w:pStyle w:val="Heading4"/>
        <w:rPr>
          <w:rFonts w:cs="Calibri"/>
        </w:rPr>
      </w:pPr>
      <w:r w:rsidRPr="00EE7CF4">
        <w:rPr>
          <w:rFonts w:cs="Calibri"/>
        </w:rPr>
        <w:lastRenderedPageBreak/>
        <w:t xml:space="preserve">There’s two Impacts – </w:t>
      </w:r>
    </w:p>
    <w:p w14:paraId="7D34DE5F" w14:textId="77777777" w:rsidR="0013670D" w:rsidRPr="00EE7CF4" w:rsidRDefault="0013670D" w:rsidP="0013670D">
      <w:pPr>
        <w:pStyle w:val="Heading4"/>
        <w:numPr>
          <w:ilvl w:val="0"/>
          <w:numId w:val="12"/>
        </w:numPr>
        <w:tabs>
          <w:tab w:val="num" w:pos="360"/>
        </w:tabs>
        <w:ind w:left="360" w:firstLine="0"/>
        <w:rPr>
          <w:rFonts w:cs="Calibri"/>
        </w:rPr>
      </w:pPr>
      <w:r w:rsidRPr="00EE7CF4">
        <w:rPr>
          <w:rFonts w:cs="Calibri"/>
        </w:rPr>
        <w:t xml:space="preserve">Clash – Non-T </w:t>
      </w:r>
      <w:proofErr w:type="spellStart"/>
      <w:r w:rsidRPr="00EE7CF4">
        <w:rPr>
          <w:rFonts w:cs="Calibri"/>
        </w:rPr>
        <w:t>affs</w:t>
      </w:r>
      <w:proofErr w:type="spellEnd"/>
      <w:r w:rsidRPr="00EE7CF4">
        <w:rPr>
          <w:rFonts w:cs="Calibri"/>
        </w:rPr>
        <w:t xml:space="preserve"> avoid meaningful objections by preventing effective prep. This is supercharged by the </w:t>
      </w:r>
      <w:proofErr w:type="spellStart"/>
      <w:r w:rsidRPr="00EE7CF4">
        <w:rPr>
          <w:rFonts w:cs="Calibri"/>
        </w:rPr>
        <w:t>Aff</w:t>
      </w:r>
      <w:proofErr w:type="spellEnd"/>
      <w:r w:rsidRPr="00EE7CF4">
        <w:rPr>
          <w:rFonts w:cs="Calibri"/>
        </w:rPr>
        <w:t xml:space="preserve">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7043CB7C" w14:textId="77777777" w:rsidR="0013670D" w:rsidRPr="00EE7CF4" w:rsidRDefault="0013670D" w:rsidP="0013670D">
      <w:pPr>
        <w:pStyle w:val="Heading4"/>
        <w:numPr>
          <w:ilvl w:val="0"/>
          <w:numId w:val="12"/>
        </w:numPr>
        <w:tabs>
          <w:tab w:val="num" w:pos="360"/>
        </w:tabs>
        <w:ind w:left="360" w:firstLine="0"/>
        <w:rPr>
          <w:rFonts w:cs="Calibri"/>
        </w:rPr>
      </w:pPr>
      <w:r w:rsidRPr="00EE7CF4">
        <w:rPr>
          <w:rFonts w:cs="Calibri"/>
        </w:rPr>
        <w:t xml:space="preserve">Iterative argumentative testing – for example, think about how the India </w:t>
      </w:r>
      <w:proofErr w:type="spellStart"/>
      <w:r w:rsidRPr="00EE7CF4">
        <w:rPr>
          <w:rFonts w:cs="Calibri"/>
        </w:rPr>
        <w:t>aff</w:t>
      </w:r>
      <w:proofErr w:type="spellEnd"/>
      <w:r w:rsidRPr="00EE7CF4">
        <w:rPr>
          <w:rFonts w:cs="Calibri"/>
        </w:rPr>
        <w:t xml:space="preserve">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worth potential substantive tradeoff. Limits produce a rigorous </w:t>
      </w:r>
      <w:r w:rsidRPr="00EE7CF4">
        <w:rPr>
          <w:rFonts w:cs="Calibri"/>
          <w:i/>
        </w:rPr>
        <w:t xml:space="preserve">culture of justification </w:t>
      </w:r>
      <w:r w:rsidRPr="00EE7CF4">
        <w:rPr>
          <w:rFonts w:cs="Calibri"/>
        </w:rPr>
        <w:t xml:space="preserve">instead of a culture of </w:t>
      </w:r>
      <w:r w:rsidRPr="00EE7CF4">
        <w:rPr>
          <w:rFonts w:cs="Calibri"/>
          <w:i/>
        </w:rPr>
        <w:t>assertion</w:t>
      </w:r>
      <w:r w:rsidRPr="00EE7CF4">
        <w:rPr>
          <w:rFonts w:cs="Calibri"/>
        </w:rPr>
        <w:t xml:space="preserve"> or </w:t>
      </w:r>
      <w:r w:rsidRPr="00EE7CF4">
        <w:rPr>
          <w:rFonts w:cs="Calibri"/>
          <w:i/>
        </w:rPr>
        <w:t>presumption</w:t>
      </w:r>
      <w:r w:rsidRPr="00EE7CF4">
        <w:rPr>
          <w:rFonts w:cs="Calibri"/>
        </w:rPr>
        <w:t xml:space="preserve">.  Without a bridge for subjecting beliefs to a rigorous test, we are left with might-makes-right. This link turns the </w:t>
      </w:r>
      <w:proofErr w:type="spellStart"/>
      <w:r w:rsidRPr="00EE7CF4">
        <w:rPr>
          <w:rFonts w:cs="Calibri"/>
        </w:rPr>
        <w:t>Aff</w:t>
      </w:r>
      <w:proofErr w:type="spellEnd"/>
      <w:r w:rsidRPr="00EE7CF4">
        <w:rPr>
          <w:rFonts w:cs="Calibri"/>
        </w:rPr>
        <w:t xml:space="preserve"> again, because our ability to develop critical subjectivities that can </w:t>
      </w:r>
      <w:r w:rsidRPr="00EE7CF4">
        <w:rPr>
          <w:rFonts w:cs="Calibri"/>
          <w:i/>
        </w:rPr>
        <w:t>strategically</w:t>
      </w:r>
      <w:r w:rsidRPr="00EE7CF4">
        <w:rPr>
          <w:rFonts w:cs="Calibri"/>
        </w:rPr>
        <w:t xml:space="preserve"> challenge power structures necessitates this type of argument culture.</w:t>
      </w:r>
    </w:p>
    <w:p w14:paraId="73E24051" w14:textId="77777777" w:rsidR="0013670D" w:rsidRPr="00EE7CF4" w:rsidRDefault="0013670D" w:rsidP="0013670D">
      <w:pPr>
        <w:rPr>
          <w:sz w:val="16"/>
        </w:rPr>
      </w:pPr>
      <w:r w:rsidRPr="00EE7CF4">
        <w:rPr>
          <w:sz w:val="16"/>
        </w:rPr>
        <w:t xml:space="preserve">Cheryl </w:t>
      </w:r>
      <w:r w:rsidRPr="00EE7CF4">
        <w:rPr>
          <w:rStyle w:val="Style13ptBold"/>
        </w:rPr>
        <w:t>MISAK</w:t>
      </w:r>
      <w:r w:rsidRPr="00EE7CF4">
        <w:rPr>
          <w:sz w:val="16"/>
        </w:rPr>
        <w:t xml:space="preserve"> Philosophy @ Toronto </w:t>
      </w:r>
      <w:r w:rsidRPr="00EE7CF4">
        <w:rPr>
          <w:rStyle w:val="Style13ptBold"/>
        </w:rPr>
        <w:t>‘8</w:t>
      </w:r>
      <w:r w:rsidRPr="00EE7CF4">
        <w:rPr>
          <w:sz w:val="16"/>
        </w:rPr>
        <w:t xml:space="preserve"> “A Culture of Justification: The Pragmatist's Epistemic Argument for Democracy” </w:t>
      </w:r>
      <w:r w:rsidRPr="00EE7CF4">
        <w:rPr>
          <w:i/>
          <w:sz w:val="16"/>
        </w:rPr>
        <w:t>Episteme</w:t>
      </w:r>
      <w:r w:rsidRPr="00EE7CF4">
        <w:rPr>
          <w:sz w:val="16"/>
        </w:rPr>
        <w:t xml:space="preserve"> 5 (1) p. 100-104</w:t>
      </w:r>
    </w:p>
    <w:p w14:paraId="49CA4F66" w14:textId="77777777" w:rsidR="0013670D" w:rsidRPr="00EE7CF4" w:rsidRDefault="0013670D" w:rsidP="0013670D">
      <w:pPr>
        <w:rPr>
          <w:sz w:val="16"/>
        </w:rPr>
      </w:pPr>
      <w:r w:rsidRPr="00EE7CF4">
        <w:rPr>
          <w:sz w:val="16"/>
        </w:rPr>
        <w:t xml:space="preserve">The charge that </w:t>
      </w:r>
      <w:proofErr w:type="spellStart"/>
      <w:r w:rsidRPr="00EE7CF4">
        <w:rPr>
          <w:rStyle w:val="StyleUnderline"/>
        </w:rPr>
        <w:t>Rorty</w:t>
      </w:r>
      <w:proofErr w:type="spellEnd"/>
      <w:r w:rsidRPr="00EE7CF4">
        <w:rPr>
          <w:sz w:val="16"/>
        </w:rPr>
        <w:t xml:space="preserve"> has had to face again and again </w:t>
      </w:r>
      <w:r w:rsidRPr="00EE7CF4">
        <w:rPr>
          <w:rStyle w:val="StyleUnderline"/>
        </w:rPr>
        <w:t>is</w:t>
      </w:r>
      <w:r w:rsidRPr="00EE7CF4">
        <w:rPr>
          <w:sz w:val="16"/>
        </w:rPr>
        <w:t xml:space="preserve"> that he </w:t>
      </w:r>
      <w:r w:rsidRPr="00EE7CF4">
        <w:rPr>
          <w:rStyle w:val="StyleUnderline"/>
        </w:rPr>
        <w:t>really</w:t>
      </w:r>
      <w:r w:rsidRPr="00EE7CF4">
        <w:rPr>
          <w:sz w:val="16"/>
        </w:rPr>
        <w:t xml:space="preserve"> is </w:t>
      </w:r>
      <w:r w:rsidRPr="00EE7CF4">
        <w:rPr>
          <w:rStyle w:val="StyleUnderline"/>
        </w:rPr>
        <w:t>a relativist,</w:t>
      </w:r>
      <w:r w:rsidRPr="00EE7CF4">
        <w:rPr>
          <w:sz w:val="16"/>
        </w:rPr>
        <w:t xml:space="preserve"> </w:t>
      </w:r>
      <w:r w:rsidRPr="00EE7CF4">
        <w:rPr>
          <w:rStyle w:val="StyleUnderline"/>
        </w:rPr>
        <w:t xml:space="preserve">holding </w:t>
      </w:r>
      <w:r w:rsidRPr="00EE7CF4">
        <w:rPr>
          <w:sz w:val="16"/>
        </w:rPr>
        <w:t xml:space="preserve">that one belief is no better than another, and that </w:t>
      </w:r>
      <w:r w:rsidRPr="00EE7CF4">
        <w:rPr>
          <w:rStyle w:val="StyleUnderline"/>
        </w:rPr>
        <w:t>one must “treat the epistemic standards of any and every epistemic community as on a par</w:t>
      </w:r>
      <w:r w:rsidRPr="00EE7CF4">
        <w:rPr>
          <w:sz w:val="16"/>
        </w:rPr>
        <w:t xml:space="preserve">” (Haack 1995, 136). </w:t>
      </w:r>
      <w:proofErr w:type="spellStart"/>
      <w:r w:rsidRPr="00EE7CF4">
        <w:rPr>
          <w:rStyle w:val="StyleUnderline"/>
        </w:rPr>
        <w:t>Rorty</w:t>
      </w:r>
      <w:proofErr w:type="spellEnd"/>
      <w:r w:rsidRPr="00EE7CF4">
        <w:rPr>
          <w:sz w:val="16"/>
        </w:rPr>
        <w:t xml:space="preserve">, that is, </w:t>
      </w:r>
      <w:r w:rsidRPr="00EE7CF4">
        <w:rPr>
          <w:rStyle w:val="StyleUnderline"/>
        </w:rPr>
        <w:t xml:space="preserve">leaves us with no way of adjudicating claims that arise in different communities. </w:t>
      </w:r>
      <w:r w:rsidRPr="00EE7CF4">
        <w:rPr>
          <w:sz w:val="16"/>
        </w:rPr>
        <w:t xml:space="preserve">It is argued that this is not only an unsatisfactory view, but </w:t>
      </w:r>
      <w:r w:rsidRPr="00EE7CF4">
        <w:rPr>
          <w:rStyle w:val="StyleUnderline"/>
        </w:rPr>
        <w:t>it is incompatible with his commitment to his own set of beliefs and with his practice of arguing or giving reasons for them.</w:t>
      </w:r>
      <w:r w:rsidRPr="00EE7CF4">
        <w:rPr>
          <w:sz w:val="16"/>
        </w:rPr>
        <w:t xml:space="preserve"> Peirce would join in this charge, arguing that </w:t>
      </w:r>
      <w:r w:rsidRPr="00EE7CF4">
        <w:rPr>
          <w:rStyle w:val="StyleUnderline"/>
        </w:rPr>
        <w:t>it is the community of inquirers or reasoners that matter, not this or that local community</w:t>
      </w:r>
      <w:r w:rsidRPr="00EE7CF4">
        <w:rPr>
          <w:sz w:val="16"/>
        </w:rPr>
        <w:t xml:space="preserve">. </w:t>
      </w:r>
      <w:r w:rsidRPr="00EE7CF4">
        <w:rPr>
          <w:rStyle w:val="StyleUnderline"/>
        </w:rPr>
        <w:t xml:space="preserve">One of </w:t>
      </w:r>
      <w:proofErr w:type="spellStart"/>
      <w:r w:rsidRPr="00EE7CF4">
        <w:rPr>
          <w:rStyle w:val="StyleUnderline"/>
        </w:rPr>
        <w:t>Rorty’s</w:t>
      </w:r>
      <w:proofErr w:type="spellEnd"/>
      <w:r w:rsidRPr="00EE7CF4">
        <w:rPr>
          <w:rStyle w:val="StyleUnderline"/>
        </w:rPr>
        <w:t xml:space="preserve"> responses</w:t>
      </w:r>
      <w:r w:rsidRPr="00EE7CF4">
        <w:rPr>
          <w:sz w:val="16"/>
        </w:rPr>
        <w:t xml:space="preserve"> to this clutch of objections </w:t>
      </w:r>
      <w:r w:rsidRPr="00EE7CF4">
        <w:rPr>
          <w:rStyle w:val="StyleUnderline"/>
        </w:rPr>
        <w:t xml:space="preserve">is </w:t>
      </w:r>
      <w:r w:rsidRPr="00EE7CF4">
        <w:rPr>
          <w:rStyle w:val="StyleUnderline"/>
          <w:highlight w:val="cyan"/>
        </w:rPr>
        <w:t>to say</w:t>
      </w:r>
      <w:r w:rsidRPr="00EE7CF4">
        <w:rPr>
          <w:sz w:val="16"/>
        </w:rPr>
        <w:t xml:space="preserve"> that he doesn’t have to treat the epistemic standards of every community as on a par: “I prize communities which share more background beliefs with me above those which share fewer” (</w:t>
      </w:r>
      <w:proofErr w:type="spellStart"/>
      <w:r w:rsidRPr="00EE7CF4">
        <w:rPr>
          <w:sz w:val="16"/>
        </w:rPr>
        <w:t>Rorty</w:t>
      </w:r>
      <w:proofErr w:type="spellEnd"/>
      <w:r w:rsidRPr="00EE7CF4">
        <w:rPr>
          <w:sz w:val="16"/>
        </w:rPr>
        <w:t xml:space="preserve"> 1995b, 153). </w:t>
      </w:r>
      <w:r w:rsidRPr="00EE7CF4">
        <w:rPr>
          <w:rStyle w:val="StyleUnderline"/>
          <w:highlight w:val="cyan"/>
        </w:rPr>
        <w:t>There is nothing incoherent about asserting</w:t>
      </w:r>
      <w:r w:rsidRPr="00EE7CF4">
        <w:rPr>
          <w:rStyle w:val="StyleUnderline"/>
        </w:rPr>
        <w:t xml:space="preserve"> that </w:t>
      </w:r>
      <w:r w:rsidRPr="00EE7CF4">
        <w:rPr>
          <w:rStyle w:val="StyleUnderline"/>
          <w:highlight w:val="cyan"/>
        </w:rPr>
        <w:t xml:space="preserve">your community has it right, </w:t>
      </w:r>
      <w:r w:rsidRPr="00EE7CF4">
        <w:rPr>
          <w:rStyle w:val="StyleUnderline"/>
        </w:rPr>
        <w:t xml:space="preserve">for all “right” amounts to is what your community </w:t>
      </w:r>
      <w:r w:rsidRPr="00EE7CF4">
        <w:rPr>
          <w:rStyle w:val="StyleUnderline"/>
        </w:rPr>
        <w:lastRenderedPageBreak/>
        <w:t>agrees upon</w:t>
      </w:r>
      <w:r w:rsidRPr="00EE7CF4">
        <w:rPr>
          <w:sz w:val="16"/>
        </w:rPr>
        <w:t xml:space="preserve">. I have argued (2000, 12ff) that this kind of comeback puts </w:t>
      </w:r>
      <w:proofErr w:type="spellStart"/>
      <w:r w:rsidRPr="00EE7CF4">
        <w:rPr>
          <w:sz w:val="16"/>
        </w:rPr>
        <w:t>Rorty</w:t>
      </w:r>
      <w:proofErr w:type="spellEnd"/>
      <w:r w:rsidRPr="00EE7CF4">
        <w:rPr>
          <w:sz w:val="16"/>
        </w:rPr>
        <w:t xml:space="preserve"> in a very difficult position, </w:t>
      </w:r>
      <w:r w:rsidRPr="00EE7CF4">
        <w:rPr>
          <w:rStyle w:val="StyleUnderline"/>
          <w:highlight w:val="cyan"/>
        </w:rPr>
        <w:t>giving him nothing to say against</w:t>
      </w:r>
      <w:r w:rsidRPr="00EE7CF4">
        <w:rPr>
          <w:rStyle w:val="StyleUnderline"/>
        </w:rPr>
        <w:t xml:space="preserve"> the likes of Carl </w:t>
      </w:r>
      <w:r w:rsidRPr="00EE7CF4">
        <w:rPr>
          <w:rStyle w:val="StyleUnderline"/>
          <w:highlight w:val="cyan"/>
        </w:rPr>
        <w:t>Schmitt</w:t>
      </w:r>
      <w:r w:rsidRPr="00EE7CF4">
        <w:rPr>
          <w:rStyle w:val="StyleUnderline"/>
        </w:rPr>
        <w:t xml:space="preserve">, the fascist legal philosopher </w:t>
      </w:r>
      <w:r w:rsidRPr="00EE7CF4">
        <w:rPr>
          <w:rStyle w:val="StyleUnderline"/>
          <w:highlight w:val="cyan"/>
        </w:rPr>
        <w:t>who</w:t>
      </w:r>
      <w:r w:rsidRPr="00EE7CF4">
        <w:rPr>
          <w:rStyle w:val="StyleUnderline"/>
        </w:rPr>
        <w:t xml:space="preserve"> found it natural to join the Nazi bandwagon</w:t>
      </w:r>
      <w:r w:rsidRPr="00EE7CF4">
        <w:rPr>
          <w:sz w:val="16"/>
        </w:rPr>
        <w:t xml:space="preserve">. </w:t>
      </w:r>
      <w:r w:rsidRPr="00EE7CF4">
        <w:rPr>
          <w:rStyle w:val="StyleUnderline"/>
        </w:rPr>
        <w:t>Schmitt</w:t>
      </w:r>
      <w:r w:rsidRPr="00EE7CF4">
        <w:rPr>
          <w:sz w:val="16"/>
        </w:rPr>
        <w:t xml:space="preserve">, like </w:t>
      </w:r>
      <w:proofErr w:type="spellStart"/>
      <w:r w:rsidRPr="00EE7CF4">
        <w:rPr>
          <w:sz w:val="16"/>
        </w:rPr>
        <w:t>Rorty</w:t>
      </w:r>
      <w:proofErr w:type="spellEnd"/>
      <w:r w:rsidRPr="00EE7CF4">
        <w:rPr>
          <w:sz w:val="16"/>
        </w:rPr>
        <w:t xml:space="preserve">, </w:t>
      </w:r>
      <w:r w:rsidRPr="00EE7CF4">
        <w:rPr>
          <w:rStyle w:val="StyleUnderline"/>
          <w:highlight w:val="cyan"/>
        </w:rPr>
        <w:t>argued</w:t>
      </w:r>
      <w:r w:rsidRPr="00EE7CF4">
        <w:rPr>
          <w:rStyle w:val="StyleUnderline"/>
        </w:rPr>
        <w:t xml:space="preserve"> that </w:t>
      </w:r>
      <w:r w:rsidRPr="00EE7CF4">
        <w:rPr>
          <w:rStyle w:val="StyleUnderline"/>
          <w:highlight w:val="cyan"/>
        </w:rPr>
        <w:t>there is no truth</w:t>
      </w:r>
      <w:r w:rsidRPr="00EE7CF4">
        <w:rPr>
          <w:rStyle w:val="StyleUnderline"/>
        </w:rPr>
        <w:t xml:space="preserve"> and rationality </w:t>
      </w:r>
      <w:r w:rsidRPr="00EE7CF4">
        <w:rPr>
          <w:rStyle w:val="StyleUnderline"/>
          <w:highlight w:val="cyan"/>
        </w:rPr>
        <w:t>in politics</w:t>
      </w:r>
      <w:r w:rsidRPr="00EE7CF4">
        <w:rPr>
          <w:sz w:val="16"/>
        </w:rPr>
        <w:t xml:space="preserve">. Rather, </w:t>
      </w:r>
      <w:r w:rsidRPr="00EE7CF4">
        <w:rPr>
          <w:rStyle w:val="StyleUnderline"/>
          <w:highlight w:val="cyan"/>
        </w:rPr>
        <w:t>politics is the arena in which groups assert themselves</w:t>
      </w:r>
      <w:r w:rsidRPr="00EE7CF4">
        <w:rPr>
          <w:sz w:val="16"/>
        </w:rPr>
        <w:t xml:space="preserve">, with the strongest coming out on top and the weaker groups disappearing. </w:t>
      </w:r>
      <w:r w:rsidRPr="00EE7CF4">
        <w:rPr>
          <w:rStyle w:val="StyleUnderline"/>
        </w:rPr>
        <w:t>One makes an existential choice – opts for a conception of the good – and then tries to attain “substantive homogeneity” in the population</w:t>
      </w:r>
      <w:r w:rsidRPr="00EE7CF4">
        <w:rPr>
          <w:sz w:val="16"/>
        </w:rPr>
        <w:t xml:space="preserve">. </w:t>
      </w:r>
      <w:r w:rsidRPr="00EE7CF4">
        <w:rPr>
          <w:rStyle w:val="StyleUnderline"/>
          <w:highlight w:val="cyan"/>
        </w:rPr>
        <w:t>Might ends up being right and the elimination of those who disagree</w:t>
      </w:r>
      <w:r w:rsidRPr="00EE7CF4">
        <w:rPr>
          <w:rStyle w:val="StyleUnderline"/>
        </w:rPr>
        <w:t xml:space="preserve"> with us </w:t>
      </w:r>
      <w:r w:rsidRPr="00EE7CF4">
        <w:rPr>
          <w:rStyle w:val="StyleUnderline"/>
          <w:highlight w:val="cyan"/>
        </w:rPr>
        <w:t>ends up being a fine method of reaching</w:t>
      </w:r>
      <w:r w:rsidRPr="00EE7CF4">
        <w:rPr>
          <w:rStyle w:val="StyleUnderline"/>
        </w:rPr>
        <w:t xml:space="preserve"> our political </w:t>
      </w:r>
      <w:r w:rsidRPr="00EE7CF4">
        <w:rPr>
          <w:rStyle w:val="StyleUnderline"/>
          <w:highlight w:val="cyan"/>
        </w:rPr>
        <w:t>decisions</w:t>
      </w:r>
      <w:r w:rsidRPr="00EE7CF4">
        <w:rPr>
          <w:sz w:val="16"/>
        </w:rPr>
        <w:t xml:space="preserve">. A democrat or liberal like </w:t>
      </w:r>
      <w:proofErr w:type="spellStart"/>
      <w:r w:rsidRPr="00EE7CF4">
        <w:rPr>
          <w:sz w:val="16"/>
        </w:rPr>
        <w:t>Rorty</w:t>
      </w:r>
      <w:proofErr w:type="spellEnd"/>
      <w:r w:rsidRPr="00EE7CF4">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EE7CF4">
        <w:rPr>
          <w:sz w:val="16"/>
        </w:rPr>
        <w:t>Rortian</w:t>
      </w:r>
      <w:proofErr w:type="spellEnd"/>
      <w:r w:rsidRPr="00EE7CF4">
        <w:rPr>
          <w:sz w:val="16"/>
        </w:rPr>
        <w:t xml:space="preserve"> pragmatist, is that mixing truth and politics is dangerous. One of the points I want to make is </w:t>
      </w:r>
      <w:proofErr w:type="gramStart"/>
      <w:r w:rsidRPr="00EE7CF4">
        <w:rPr>
          <w:sz w:val="16"/>
        </w:rPr>
        <w:t>that,</w:t>
      </w:r>
      <w:proofErr w:type="gramEnd"/>
      <w:r w:rsidRPr="00EE7CF4">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EE7CF4">
        <w:rPr>
          <w:sz w:val="16"/>
        </w:rPr>
        <w:t>Schmittian</w:t>
      </w:r>
      <w:proofErr w:type="spellEnd"/>
      <w:r w:rsidRPr="00EE7CF4">
        <w:rPr>
          <w:sz w:val="16"/>
        </w:rPr>
        <w:t xml:space="preserve"> worldview. Another point is that </w:t>
      </w:r>
      <w:r w:rsidRPr="00EE7CF4">
        <w:rPr>
          <w:rStyle w:val="StyleUnderline"/>
          <w:highlight w:val="cyan"/>
        </w:rPr>
        <w:t>the pragmatist view</w:t>
      </w:r>
      <w:r w:rsidRPr="00EE7CF4">
        <w:rPr>
          <w:rStyle w:val="StyleUnderline"/>
        </w:rPr>
        <w:t xml:space="preserve"> </w:t>
      </w:r>
      <w:r w:rsidRPr="00EE7CF4">
        <w:rPr>
          <w:rStyle w:val="StyleUnderline"/>
          <w:highlight w:val="cyan"/>
        </w:rPr>
        <w:t>encourages</w:t>
      </w:r>
      <w:r w:rsidRPr="00EE7CF4">
        <w:rPr>
          <w:sz w:val="16"/>
        </w:rPr>
        <w:t xml:space="preserve"> something which is downright salutary, not dangerous at all. It encourages </w:t>
      </w:r>
      <w:r w:rsidRPr="00EE7CF4">
        <w:rPr>
          <w:rStyle w:val="StyleUnderline"/>
          <w:highlight w:val="cyan"/>
        </w:rPr>
        <w:t xml:space="preserve">a </w:t>
      </w:r>
      <w:r w:rsidRPr="00EE7CF4">
        <w:rPr>
          <w:rStyle w:val="Emphasis"/>
          <w:highlight w:val="cyan"/>
        </w:rPr>
        <w:t>culture of justification</w:t>
      </w:r>
      <w:r w:rsidRPr="00EE7CF4">
        <w:rPr>
          <w:sz w:val="16"/>
          <w:highlight w:val="cyan"/>
        </w:rPr>
        <w:t xml:space="preserve">, </w:t>
      </w:r>
      <w:r w:rsidRPr="00EE7CF4">
        <w:rPr>
          <w:rStyle w:val="StyleUnderline"/>
          <w:highlight w:val="cyan"/>
        </w:rPr>
        <w:t>a culture the importance of which grows as we face the challenges of living in a global society with worldviews struggling against each other</w:t>
      </w:r>
      <w:r w:rsidRPr="00EE7CF4">
        <w:rPr>
          <w:rStyle w:val="StyleUnderline"/>
        </w:rPr>
        <w:t>.</w:t>
      </w:r>
      <w:r w:rsidRPr="00EE7CF4">
        <w:rPr>
          <w:sz w:val="16"/>
        </w:rPr>
        <w:t xml:space="preserve"> </w:t>
      </w:r>
      <w:r w:rsidRPr="00EE7CF4">
        <w:rPr>
          <w:rStyle w:val="StyleUnderline"/>
        </w:rPr>
        <w:t>This thought was prominent in the debate about how the new democratic order in South Africa should be conceived</w:t>
      </w:r>
      <w:r w:rsidRPr="00EE7CF4">
        <w:rPr>
          <w:sz w:val="16"/>
        </w:rPr>
        <w:t xml:space="preserve">. Here is how Etienne </w:t>
      </w:r>
      <w:proofErr w:type="spellStart"/>
      <w:r w:rsidRPr="00EE7CF4">
        <w:rPr>
          <w:sz w:val="16"/>
        </w:rPr>
        <w:t>Murienik</w:t>
      </w:r>
      <w:proofErr w:type="spellEnd"/>
      <w:r w:rsidRPr="00EE7CF4">
        <w:rPr>
          <w:sz w:val="16"/>
        </w:rPr>
        <w:t xml:space="preserve"> put it: If </w:t>
      </w:r>
      <w:r w:rsidRPr="00EE7CF4">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EE7CF4">
        <w:rPr>
          <w:sz w:val="16"/>
        </w:rPr>
        <w:t xml:space="preserve">. </w:t>
      </w:r>
      <w:r w:rsidRPr="00EE7CF4">
        <w:rPr>
          <w:rStyle w:val="StyleUnderline"/>
          <w:highlight w:val="cyan"/>
        </w:rPr>
        <w:t>The new order must be</w:t>
      </w:r>
      <w:r w:rsidRPr="00EE7CF4">
        <w:rPr>
          <w:rStyle w:val="StyleUnderline"/>
        </w:rPr>
        <w:t xml:space="preserve"> a community </w:t>
      </w:r>
      <w:r w:rsidRPr="00EE7CF4">
        <w:rPr>
          <w:rStyle w:val="StyleUnderline"/>
          <w:highlight w:val="cyan"/>
        </w:rPr>
        <w:t>built on persuasion</w:t>
      </w:r>
      <w:r w:rsidRPr="00EE7CF4">
        <w:rPr>
          <w:rStyle w:val="StyleUnderline"/>
        </w:rPr>
        <w:t>,</w:t>
      </w:r>
      <w:r w:rsidRPr="00EE7CF4">
        <w:rPr>
          <w:sz w:val="16"/>
        </w:rPr>
        <w:t xml:space="preserve"> not on coercion.4 A final point rests on the nature of the kinds of answers the pragmatist envisions. </w:t>
      </w:r>
      <w:proofErr w:type="spellStart"/>
      <w:r w:rsidRPr="00EE7CF4">
        <w:rPr>
          <w:sz w:val="16"/>
        </w:rPr>
        <w:t>Rorty</w:t>
      </w:r>
      <w:proofErr w:type="spellEnd"/>
      <w:r w:rsidRPr="00EE7CF4">
        <w:rPr>
          <w:sz w:val="16"/>
        </w:rPr>
        <w:t xml:space="preserve"> and Rawls seem to think that any view of truth carries with it the idea that there is one and only one true answer to every question. It is important to see that, </w:t>
      </w:r>
      <w:r w:rsidRPr="00EE7CF4">
        <w:rPr>
          <w:rStyle w:val="StyleUnderline"/>
        </w:rPr>
        <w:t xml:space="preserve">whatever the case might be for other views of truth, the pragmatist’s view of truth does not entail anything about the precise nature of right answers. </w:t>
      </w:r>
      <w:r w:rsidRPr="00EE7CF4">
        <w:rPr>
          <w:sz w:val="16"/>
        </w:rPr>
        <w:t xml:space="preserve">On the Peircean view of truth, it might be true that the best solution to a problem is to compromise in a certain way. Or a question might have </w:t>
      </w:r>
      <w:proofErr w:type="gramStart"/>
      <w:r w:rsidRPr="00EE7CF4">
        <w:rPr>
          <w:sz w:val="16"/>
        </w:rPr>
        <w:t>a number of</w:t>
      </w:r>
      <w:proofErr w:type="gramEnd"/>
      <w:r w:rsidRPr="00EE7CF4">
        <w:rPr>
          <w:sz w:val="16"/>
        </w:rPr>
        <w:t xml:space="preserve"> equally right answers: it might be true that either A or B or C is an acceptable solution to a problem. That is, </w:t>
      </w:r>
      <w:r w:rsidRPr="00EE7CF4">
        <w:rPr>
          <w:rStyle w:val="StyleUnderline"/>
          <w:highlight w:val="cyan"/>
        </w:rPr>
        <w:t>bringing truth into politics need not result in a view on which one theory of the good triumphs over the other</w:t>
      </w:r>
      <w:r w:rsidRPr="00EE7CF4">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EE7CF4">
        <w:rPr>
          <w:sz w:val="16"/>
        </w:rPr>
        <w:t>see</w:t>
      </w:r>
      <w:proofErr w:type="gramEnd"/>
      <w:r w:rsidRPr="00EE7CF4">
        <w:rPr>
          <w:sz w:val="16"/>
        </w:rPr>
        <w:t xml:space="preserve"> is right. </w:t>
      </w:r>
      <w:r w:rsidRPr="00EE7CF4">
        <w:rPr>
          <w:rStyle w:val="StyleUnderline"/>
          <w:highlight w:val="cyan"/>
        </w:rPr>
        <w:t>A right answer is the one that would be best</w:t>
      </w:r>
      <w:r w:rsidRPr="00EE7CF4">
        <w:rPr>
          <w:rStyle w:val="StyleUnderline"/>
        </w:rPr>
        <w:t xml:space="preserve"> – would stand up to the evidence and arguments – </w:t>
      </w:r>
      <w:r w:rsidRPr="00EE7CF4">
        <w:rPr>
          <w:rStyle w:val="StyleUnderline"/>
          <w:highlight w:val="cyan"/>
        </w:rPr>
        <w:t>were we to inquire into the matter as far as we</w:t>
      </w:r>
      <w:r w:rsidRPr="00EE7CF4">
        <w:rPr>
          <w:rStyle w:val="StyleUnderline"/>
        </w:rPr>
        <w:t xml:space="preserve"> fruitfully </w:t>
      </w:r>
      <w:r w:rsidRPr="00EE7CF4">
        <w:rPr>
          <w:rStyle w:val="StyleUnderline"/>
          <w:highlight w:val="cyan"/>
        </w:rPr>
        <w:t>could</w:t>
      </w:r>
      <w:r w:rsidRPr="00EE7CF4">
        <w:rPr>
          <w:sz w:val="16"/>
        </w:rPr>
        <w:t xml:space="preserve">. That is, </w:t>
      </w:r>
      <w:r w:rsidRPr="00EE7CF4">
        <w:rPr>
          <w:rStyle w:val="StyleUnderline"/>
          <w:highlight w:val="cyan"/>
        </w:rPr>
        <w:t>we are not</w:t>
      </w:r>
      <w:r w:rsidRPr="00EE7CF4">
        <w:rPr>
          <w:rStyle w:val="StyleUnderline"/>
        </w:rPr>
        <w:t xml:space="preserve"> primarily </w:t>
      </w:r>
      <w:r w:rsidRPr="00EE7CF4">
        <w:rPr>
          <w:rStyle w:val="StyleUnderline"/>
          <w:highlight w:val="cyan"/>
        </w:rPr>
        <w:t xml:space="preserve">aiming at agreement in deliberation </w:t>
      </w:r>
      <w:r w:rsidRPr="00EE7CF4">
        <w:rPr>
          <w:sz w:val="16"/>
          <w:highlight w:val="cyan"/>
        </w:rPr>
        <w:t xml:space="preserve">– </w:t>
      </w:r>
      <w:r w:rsidRPr="00EE7CF4">
        <w:rPr>
          <w:rStyle w:val="StyleUnderline"/>
          <w:highlight w:val="cyan"/>
        </w:rPr>
        <w:t>we are aiming at getting a view that will stand up to</w:t>
      </w:r>
      <w:r w:rsidRPr="00EE7CF4">
        <w:rPr>
          <w:rStyle w:val="StyleUnderline"/>
        </w:rPr>
        <w:t xml:space="preserve"> reasons and </w:t>
      </w:r>
      <w:r w:rsidRPr="00EE7CF4">
        <w:rPr>
          <w:rStyle w:val="StyleUnderline"/>
          <w:highlight w:val="cyan"/>
        </w:rPr>
        <w:t>evidence</w:t>
      </w:r>
      <w:r w:rsidRPr="00EE7CF4">
        <w:rPr>
          <w:b/>
          <w:sz w:val="16"/>
        </w:rPr>
        <w:t>.</w:t>
      </w:r>
      <w:r w:rsidRPr="00EE7CF4">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EE7CF4">
        <w:rPr>
          <w:sz w:val="16"/>
        </w:rPr>
        <w:t>off of</w:t>
      </w:r>
      <w:proofErr w:type="gramEnd"/>
      <w:r w:rsidRPr="00EE7CF4">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EE7CF4">
        <w:rPr>
          <w:sz w:val="16"/>
        </w:rPr>
        <w:t>take into account</w:t>
      </w:r>
      <w:proofErr w:type="gramEnd"/>
      <w:r w:rsidRPr="00EE7CF4">
        <w:rPr>
          <w:sz w:val="16"/>
        </w:rPr>
        <w:t xml:space="preserve"> the views of all. </w:t>
      </w:r>
      <w:proofErr w:type="gramStart"/>
      <w:r w:rsidRPr="00EE7CF4">
        <w:rPr>
          <w:sz w:val="16"/>
        </w:rPr>
        <w:t>6 .</w:t>
      </w:r>
      <w:proofErr w:type="gramEnd"/>
      <w:r w:rsidRPr="00EE7CF4">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EE7CF4">
        <w:rPr>
          <w:rStyle w:val="StyleUnderline"/>
        </w:rPr>
        <w:t xml:space="preserve">Everyone engages in moral and political </w:t>
      </w:r>
      <w:proofErr w:type="gramStart"/>
      <w:r w:rsidRPr="00EE7CF4">
        <w:rPr>
          <w:rStyle w:val="StyleUnderline"/>
        </w:rPr>
        <w:t>deliberation</w:t>
      </w:r>
      <w:proofErr w:type="gramEnd"/>
      <w:r w:rsidRPr="00EE7CF4">
        <w:rPr>
          <w:rStyle w:val="StyleUnderline"/>
        </w:rPr>
        <w:t xml:space="preserve"> and it is not obvious that having special education makes you better at it</w:t>
      </w:r>
      <w:r w:rsidRPr="00EE7CF4">
        <w:rPr>
          <w:sz w:val="16"/>
        </w:rPr>
        <w:t xml:space="preserve"> – </w:t>
      </w:r>
      <w:r w:rsidRPr="00EE7CF4">
        <w:rPr>
          <w:sz w:val="16"/>
        </w:rPr>
        <w:lastRenderedPageBreak/>
        <w:t xml:space="preserve">just look at priests, politicians, and moral philosophers/political theorists and ask yourself if they seem especially decent or especially wise when it comes to practical matters. Some people are good at examining moral and </w:t>
      </w:r>
      <w:proofErr w:type="spellStart"/>
      <w:r w:rsidRPr="00EE7CF4">
        <w:rPr>
          <w:sz w:val="16"/>
        </w:rPr>
        <w:t>politi</w:t>
      </w:r>
      <w:proofErr w:type="spellEnd"/>
      <w:r w:rsidRPr="00EE7CF4">
        <w:rPr>
          <w:sz w:val="16"/>
        </w:rPr>
        <w:t>\</w:t>
      </w:r>
      <w:proofErr w:type="spellStart"/>
      <w:r w:rsidRPr="00EE7CF4">
        <w:rPr>
          <w:sz w:val="16"/>
        </w:rPr>
        <w:t>cal</w:t>
      </w:r>
      <w:proofErr w:type="spellEnd"/>
      <w:r w:rsidRPr="00EE7CF4">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EE7CF4">
        <w:rPr>
          <w:rStyle w:val="StyleUnderline"/>
          <w:highlight w:val="cyan"/>
        </w:rPr>
        <w:t xml:space="preserve">how do we distinguish deliberating well and </w:t>
      </w:r>
      <w:r w:rsidRPr="00EE7CF4">
        <w:rPr>
          <w:rStyle w:val="StyleUnderline"/>
        </w:rPr>
        <w:t xml:space="preserve">deliberating </w:t>
      </w:r>
      <w:r w:rsidRPr="00EE7CF4">
        <w:rPr>
          <w:rStyle w:val="StyleUnderline"/>
          <w:highlight w:val="cyan"/>
        </w:rPr>
        <w:t>badly if we cannot appeal to education and training?</w:t>
      </w:r>
      <w:r w:rsidRPr="00EE7CF4">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EE7CF4">
        <w:rPr>
          <w:sz w:val="16"/>
        </w:rPr>
        <w:t>Talisse</w:t>
      </w:r>
      <w:proofErr w:type="spellEnd"/>
      <w:r w:rsidRPr="00EE7CF4">
        <w:rPr>
          <w:sz w:val="16"/>
        </w:rPr>
        <w:t xml:space="preserve"> that the way forward is to focus on an epistemic justification of the whole range of deliberative virtues. Some of the </w:t>
      </w:r>
      <w:r w:rsidRPr="00EE7CF4">
        <w:rPr>
          <w:rStyle w:val="StyleUnderline"/>
          <w:highlight w:val="cyan"/>
        </w:rPr>
        <w:t>virtues</w:t>
      </w:r>
      <w:r w:rsidRPr="00EE7CF4">
        <w:rPr>
          <w:sz w:val="16"/>
        </w:rPr>
        <w:t xml:space="preserve"> we think </w:t>
      </w:r>
      <w:r w:rsidRPr="00EE7CF4">
        <w:rPr>
          <w:rStyle w:val="StyleUnderline"/>
          <w:highlight w:val="cyan"/>
        </w:rPr>
        <w:t>important in inquiry are open-mindedness</w:t>
      </w:r>
      <w:r w:rsidRPr="00EE7CF4">
        <w:rPr>
          <w:sz w:val="16"/>
        </w:rPr>
        <w:t xml:space="preserve">, </w:t>
      </w:r>
      <w:r w:rsidRPr="00EE7CF4">
        <w:rPr>
          <w:rStyle w:val="StyleUnderline"/>
        </w:rPr>
        <w:t xml:space="preserve">courage, </w:t>
      </w:r>
      <w:r w:rsidRPr="00EE7CF4">
        <w:rPr>
          <w:rStyle w:val="StyleUnderline"/>
          <w:highlight w:val="cyan"/>
        </w:rPr>
        <w:t>honesty</w:t>
      </w:r>
      <w:r w:rsidRPr="00EE7CF4">
        <w:rPr>
          <w:rStyle w:val="StyleUnderline"/>
        </w:rPr>
        <w:t xml:space="preserve">, integrity, rigor, </w:t>
      </w:r>
      <w:r w:rsidRPr="00EE7CF4">
        <w:rPr>
          <w:rStyle w:val="StyleUnderline"/>
          <w:highlight w:val="cyan"/>
        </w:rPr>
        <w:t>willingness to listen</w:t>
      </w:r>
      <w:r w:rsidRPr="00EE7CF4">
        <w:rPr>
          <w:rStyle w:val="StyleUnderline"/>
        </w:rPr>
        <w:t xml:space="preserve"> to the views of others </w:t>
      </w:r>
      <w:r w:rsidRPr="00EE7CF4">
        <w:rPr>
          <w:rStyle w:val="StyleUnderline"/>
          <w:highlight w:val="cyan"/>
        </w:rPr>
        <w:t>and to</w:t>
      </w:r>
      <w:r w:rsidRPr="00EE7CF4">
        <w:rPr>
          <w:rStyle w:val="StyleUnderline"/>
        </w:rPr>
        <w:t xml:space="preserve"> seriously </w:t>
      </w:r>
      <w:r w:rsidRPr="00EE7CF4">
        <w:rPr>
          <w:rStyle w:val="StyleUnderline"/>
          <w:highlight w:val="cyan"/>
        </w:rPr>
        <w:t>entertain challenges to one’s own views</w:t>
      </w:r>
      <w:r w:rsidRPr="00EE7CF4">
        <w:rPr>
          <w:rStyle w:val="StyleUnderline"/>
        </w:rPr>
        <w:t>, willingness to put oneself in another’s shoes</w:t>
      </w:r>
      <w:r w:rsidRPr="00EE7CF4">
        <w:rPr>
          <w:sz w:val="16"/>
        </w:rPr>
        <w:t xml:space="preserve">, and the like. These virtues may well have </w:t>
      </w:r>
      <w:proofErr w:type="gramStart"/>
      <w:r w:rsidRPr="00EE7CF4">
        <w:rPr>
          <w:sz w:val="16"/>
        </w:rPr>
        <w:t>a number of</w:t>
      </w:r>
      <w:proofErr w:type="gramEnd"/>
      <w:r w:rsidRPr="00EE7CF4">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EE7CF4">
        <w:rPr>
          <w:sz w:val="16"/>
        </w:rPr>
        <w:t>. . . )</w:t>
      </w:r>
      <w:proofErr w:type="gramEnd"/>
      <w:r w:rsidRPr="00EE7CF4">
        <w:rPr>
          <w:sz w:val="16"/>
        </w:rPr>
        <w:t xml:space="preserve">, for </w:t>
      </w:r>
      <w:proofErr w:type="spellStart"/>
      <w:r w:rsidRPr="00EE7CF4">
        <w:rPr>
          <w:sz w:val="16"/>
        </w:rPr>
        <w:t>instance,may</w:t>
      </w:r>
      <w:proofErr w:type="spellEnd"/>
      <w:r w:rsidRPr="00EE7CF4">
        <w:rPr>
          <w:sz w:val="16"/>
        </w:rPr>
        <w:t xml:space="preserve"> both dictate that we should listen to the views of others. But this kind of justification doesn’t break out of the circle of local practices. </w:t>
      </w:r>
      <w:proofErr w:type="spellStart"/>
      <w:r w:rsidRPr="00EE7CF4">
        <w:rPr>
          <w:sz w:val="16"/>
        </w:rPr>
        <w:t>Talisse</w:t>
      </w:r>
      <w:proofErr w:type="spellEnd"/>
      <w:r w:rsidRPr="00EE7CF4">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EE7CF4">
        <w:rPr>
          <w:rStyle w:val="StyleUnderline"/>
        </w:rPr>
        <w:t xml:space="preserve">we need to expose our beliefs to the views of others if we are to follow a method that will get us good or better or true beliefs. </w:t>
      </w:r>
      <w:proofErr w:type="spellStart"/>
      <w:r w:rsidRPr="00EE7CF4">
        <w:rPr>
          <w:sz w:val="16"/>
        </w:rPr>
        <w:t>Talisse</w:t>
      </w:r>
      <w:proofErr w:type="spellEnd"/>
      <w:r w:rsidRPr="00EE7CF4">
        <w:rPr>
          <w:sz w:val="16"/>
        </w:rPr>
        <w:t xml:space="preserve"> takes us the next step – there are other characteristics that make one an inquirer who aims at the truth. </w:t>
      </w:r>
      <w:r w:rsidRPr="00EE7CF4">
        <w:rPr>
          <w:rStyle w:val="StyleUnderline"/>
        </w:rPr>
        <w:t>Honesty is the trait of following reasons and evidence, rather than self-interest. Modesty is the trait of taking your views to be fallible</w:t>
      </w:r>
      <w:r w:rsidRPr="00EE7CF4">
        <w:rPr>
          <w:sz w:val="16"/>
        </w:rPr>
        <w:t xml:space="preserve">. </w:t>
      </w:r>
      <w:r w:rsidRPr="00EE7CF4">
        <w:rPr>
          <w:rStyle w:val="StyleUnderline"/>
        </w:rPr>
        <w:t>Charity is willingness to listen to the views of others. Integrity is willingness to uphold the deliberative process, no matter the difficulties encountered</w:t>
      </w:r>
      <w:r w:rsidRPr="00EE7CF4">
        <w:rPr>
          <w:sz w:val="16"/>
        </w:rPr>
        <w:t xml:space="preserve">. </w:t>
      </w:r>
      <w:r w:rsidRPr="00EE7CF4">
        <w:rPr>
          <w:rStyle w:val="StyleUnderline"/>
          <w:highlight w:val="cyan"/>
        </w:rPr>
        <w:t>The distinction between deliberating well</w:t>
      </w:r>
      <w:r w:rsidRPr="00EE7CF4">
        <w:rPr>
          <w:sz w:val="16"/>
        </w:rPr>
        <w:t xml:space="preserve"> (having deliberative virtues) </w:t>
      </w:r>
      <w:r w:rsidRPr="00EE7CF4">
        <w:rPr>
          <w:rStyle w:val="StyleUnderline"/>
          <w:highlight w:val="cyan"/>
        </w:rPr>
        <w:t>and deliberating badly</w:t>
      </w:r>
      <w:r w:rsidRPr="00EE7CF4">
        <w:rPr>
          <w:sz w:val="16"/>
        </w:rPr>
        <w:t xml:space="preserve"> (having deliberative vices), that is, </w:t>
      </w:r>
      <w:r w:rsidRPr="00EE7CF4">
        <w:rPr>
          <w:rStyle w:val="StyleUnderline"/>
          <w:highlight w:val="cyan"/>
        </w:rPr>
        <w:t>is drawn in terms of whether a method promotes beliefs which are responsive to and fit with the reasons and evidence</w:t>
      </w:r>
      <w:r w:rsidRPr="00EE7CF4">
        <w:rPr>
          <w:sz w:val="16"/>
        </w:rPr>
        <w:t xml:space="preserve">. </w:t>
      </w:r>
      <w:proofErr w:type="gramStart"/>
      <w:r w:rsidRPr="00EE7CF4">
        <w:rPr>
          <w:sz w:val="16"/>
        </w:rPr>
        <w:t>7 .</w:t>
      </w:r>
      <w:proofErr w:type="gramEnd"/>
      <w:r w:rsidRPr="00EE7CF4">
        <w:rPr>
          <w:sz w:val="16"/>
        </w:rPr>
        <w:t xml:space="preserve"> THE SOURCE OF AUTHORITY The pragmatist has offered us a compelling reason to take the views of others seriously and encourage the values associated with deliberative democratic politics. For </w:t>
      </w:r>
      <w:r w:rsidRPr="00EE7CF4">
        <w:rPr>
          <w:rStyle w:val="StyleUnderline"/>
          <w:highlight w:val="cyan"/>
        </w:rPr>
        <w:t>inquirers must engage in the ongoing project of continually subjecting their beliefs to the tests of further experience and argument</w:t>
      </w:r>
      <w:r w:rsidRPr="00EE7CF4">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EE7CF4">
        <w:rPr>
          <w:sz w:val="16"/>
        </w:rPr>
        <w:t>questions.</w:t>
      </w:r>
      <w:r w:rsidRPr="00EE7CF4">
        <w:rPr>
          <w:rStyle w:val="StyleUnderline"/>
        </w:rPr>
        <w:t>We</w:t>
      </w:r>
      <w:proofErr w:type="spellEnd"/>
      <w:proofErr w:type="gramEnd"/>
      <w:r w:rsidRPr="00EE7CF4">
        <w:rPr>
          <w:rStyle w:val="StyleUnderline"/>
        </w:rPr>
        <w:t xml:space="preserve"> are not after mere agreement and we are not after the transformation of initial preferences into something that others can accept</w:t>
      </w:r>
      <w:r w:rsidRPr="00EE7CF4">
        <w:rPr>
          <w:sz w:val="16"/>
        </w:rPr>
        <w:t xml:space="preserve">. </w:t>
      </w:r>
      <w:r w:rsidRPr="00EE7CF4">
        <w:rPr>
          <w:rStyle w:val="StyleUnderline"/>
          <w:highlight w:val="cyan"/>
        </w:rPr>
        <w:t>We aim at</w:t>
      </w:r>
      <w:r w:rsidRPr="00EE7CF4">
        <w:rPr>
          <w:rStyle w:val="StyleUnderline"/>
        </w:rPr>
        <w:t xml:space="preserve"> </w:t>
      </w:r>
      <w:r w:rsidRPr="00EE7CF4">
        <w:rPr>
          <w:sz w:val="16"/>
        </w:rPr>
        <w:t xml:space="preserve">getting things right – at </w:t>
      </w:r>
      <w:r w:rsidRPr="00EE7CF4">
        <w:rPr>
          <w:rStyle w:val="StyleUnderline"/>
          <w:highlight w:val="cyan"/>
        </w:rPr>
        <w:t>getting beliefs that would</w:t>
      </w:r>
      <w:r w:rsidRPr="00EE7CF4">
        <w:rPr>
          <w:rStyle w:val="StyleUnderline"/>
        </w:rPr>
        <w:t xml:space="preserve"> forever </w:t>
      </w:r>
      <w:r w:rsidRPr="00EE7CF4">
        <w:rPr>
          <w:rStyle w:val="StyleUnderline"/>
          <w:highlight w:val="cyan"/>
        </w:rPr>
        <w:t>stand up to scrutiny</w:t>
      </w:r>
      <w:r w:rsidRPr="00EE7CF4">
        <w:rPr>
          <w:rStyle w:val="StyleUnderline"/>
        </w:rPr>
        <w:t>.</w:t>
      </w:r>
      <w:r w:rsidRPr="00EE7CF4">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EE7CF4">
        <w:rPr>
          <w:sz w:val="16"/>
        </w:rPr>
        <w:t>has to</w:t>
      </w:r>
      <w:proofErr w:type="gramEnd"/>
      <w:r w:rsidRPr="00EE7CF4">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7154CC26" w14:textId="77777777" w:rsidR="0013670D" w:rsidRPr="00EE7CF4" w:rsidRDefault="0013670D" w:rsidP="0013670D">
      <w:pPr>
        <w:pStyle w:val="Heading4"/>
        <w:rPr>
          <w:rFonts w:cs="Calibri"/>
        </w:rPr>
      </w:pPr>
      <w:r w:rsidRPr="00EE7CF4">
        <w:rPr>
          <w:rFonts w:cs="Calibri"/>
        </w:rPr>
        <w:lastRenderedPageBreak/>
        <w:t xml:space="preserve">Frame procedural impacts through a lens of optimization – we don’t need to win that they make the game impossible, just relatively less effective. In the same way you would vote </w:t>
      </w:r>
      <w:proofErr w:type="spellStart"/>
      <w:r w:rsidRPr="00EE7CF4">
        <w:rPr>
          <w:rFonts w:cs="Calibri"/>
        </w:rPr>
        <w:t>aff</w:t>
      </w:r>
      <w:proofErr w:type="spellEnd"/>
      <w:r w:rsidRPr="00EE7CF4">
        <w:rPr>
          <w:rFonts w:cs="Calibri"/>
        </w:rPr>
        <w:t xml:space="preserve"> to reject a bad process CP even if there are theoretically solvency deficits based on certainty and immediacy – the fact that we still have some neg ground doesn’t mean that reading the cap k for the 87</w:t>
      </w:r>
      <w:r w:rsidRPr="00EE7CF4">
        <w:rPr>
          <w:rFonts w:cs="Calibri"/>
          <w:vertAlign w:val="superscript"/>
        </w:rPr>
        <w:t>th</w:t>
      </w:r>
      <w:r w:rsidRPr="00EE7CF4">
        <w:rPr>
          <w:rFonts w:cs="Calibri"/>
        </w:rPr>
        <w:t xml:space="preserve"> time against a survival strategy </w:t>
      </w:r>
      <w:proofErr w:type="spellStart"/>
      <w:r w:rsidRPr="00EE7CF4">
        <w:rPr>
          <w:rFonts w:cs="Calibri"/>
        </w:rPr>
        <w:t>aff</w:t>
      </w:r>
      <w:proofErr w:type="spellEnd"/>
      <w:r w:rsidRPr="00EE7CF4">
        <w:rPr>
          <w:rFonts w:cs="Calibri"/>
        </w:rPr>
        <w:t xml:space="preserve"> is a good debate to have for anyone involved </w:t>
      </w:r>
    </w:p>
    <w:p w14:paraId="5D28D4AD" w14:textId="77777777" w:rsidR="0013670D" w:rsidRPr="00EE7CF4" w:rsidRDefault="0013670D" w:rsidP="0013670D"/>
    <w:p w14:paraId="0273C8E4" w14:textId="77777777" w:rsidR="0013670D" w:rsidRPr="00EE7CF4" w:rsidRDefault="0013670D" w:rsidP="0013670D">
      <w:pPr>
        <w:pStyle w:val="Heading4"/>
        <w:rPr>
          <w:rFonts w:cs="Calibri"/>
        </w:rPr>
      </w:pPr>
      <w:r w:rsidRPr="00EE7CF4">
        <w:rPr>
          <w:rFonts w:cs="Calibri"/>
        </w:rPr>
        <w:t xml:space="preserve">They have no offense </w:t>
      </w:r>
    </w:p>
    <w:p w14:paraId="2EEE96B7" w14:textId="77777777" w:rsidR="0013670D" w:rsidRPr="00EE7CF4" w:rsidRDefault="0013670D" w:rsidP="0013670D">
      <w:pPr>
        <w:pStyle w:val="Heading4"/>
        <w:numPr>
          <w:ilvl w:val="0"/>
          <w:numId w:val="13"/>
        </w:numPr>
        <w:tabs>
          <w:tab w:val="num" w:pos="360"/>
          <w:tab w:val="num" w:pos="720"/>
        </w:tabs>
        <w:ind w:left="0" w:firstLine="0"/>
        <w:rPr>
          <w:rFonts w:cs="Calibri"/>
        </w:rPr>
      </w:pPr>
      <w:r w:rsidRPr="00EE7CF4">
        <w:rPr>
          <w:rFonts w:cs="Calibri"/>
        </w:rPr>
        <w:t>View T impacts as a process, not a product – any education impact about their content being important are solved by reading a book – filter impacts through what is unique to the process of debating itself</w:t>
      </w:r>
    </w:p>
    <w:p w14:paraId="1218B3B1" w14:textId="77777777" w:rsidR="0013670D" w:rsidRPr="00EE7CF4" w:rsidRDefault="0013670D" w:rsidP="0013670D">
      <w:pPr>
        <w:pStyle w:val="Heading4"/>
        <w:numPr>
          <w:ilvl w:val="0"/>
          <w:numId w:val="13"/>
        </w:numPr>
        <w:tabs>
          <w:tab w:val="num" w:pos="360"/>
          <w:tab w:val="num" w:pos="720"/>
        </w:tabs>
        <w:ind w:left="0" w:firstLine="0"/>
        <w:rPr>
          <w:rFonts w:cs="Calibri"/>
        </w:rPr>
      </w:pPr>
      <w:r w:rsidRPr="00EE7CF4">
        <w:rPr>
          <w:rFonts w:cs="Calibri"/>
        </w:rPr>
        <w:t xml:space="preserve">They get to read it on the neg – if their k of being topical is true then reading the </w:t>
      </w:r>
      <w:proofErr w:type="spellStart"/>
      <w:r w:rsidRPr="00EE7CF4">
        <w:rPr>
          <w:rFonts w:cs="Calibri"/>
        </w:rPr>
        <w:t>aff</w:t>
      </w:r>
      <w:proofErr w:type="spellEnd"/>
      <w:r w:rsidRPr="00EE7CF4">
        <w:rPr>
          <w:rFonts w:cs="Calibri"/>
        </w:rPr>
        <w:t xml:space="preserve"> as a K on the neg means they get auto-wins, we still access their education</w:t>
      </w:r>
    </w:p>
    <w:p w14:paraId="58B2432C" w14:textId="3160C233" w:rsidR="0013670D" w:rsidRDefault="0013670D" w:rsidP="0013670D">
      <w:pPr>
        <w:pStyle w:val="Heading4"/>
        <w:numPr>
          <w:ilvl w:val="0"/>
          <w:numId w:val="13"/>
        </w:numPr>
        <w:tabs>
          <w:tab w:val="num" w:pos="360"/>
          <w:tab w:val="num" w:pos="720"/>
        </w:tabs>
        <w:ind w:left="0" w:firstLine="0"/>
        <w:rPr>
          <w:rFonts w:cs="Calibri"/>
        </w:rPr>
      </w:pPr>
      <w:r w:rsidRPr="00EE7CF4">
        <w:rPr>
          <w:rFonts w:cs="Calibri"/>
        </w:rPr>
        <w:t xml:space="preserve">The TVA solves – they could have read an </w:t>
      </w:r>
      <w:proofErr w:type="spellStart"/>
      <w:r w:rsidRPr="00EE7CF4">
        <w:rPr>
          <w:rFonts w:cs="Calibri"/>
        </w:rPr>
        <w:t>aff</w:t>
      </w:r>
      <w:proofErr w:type="spellEnd"/>
      <w:r w:rsidRPr="00EE7CF4">
        <w:rPr>
          <w:rFonts w:cs="Calibri"/>
        </w:rPr>
        <w:t xml:space="preserve"> that only advocated for </w:t>
      </w:r>
      <w:r>
        <w:rPr>
          <w:rFonts w:cs="Calibri"/>
        </w:rPr>
        <w:t>the ban of the appropriation of outer space by private entities</w:t>
      </w:r>
      <w:r w:rsidR="00CC5ECA">
        <w:rPr>
          <w:rFonts w:cs="Calibri"/>
        </w:rPr>
        <w:t xml:space="preserve"> or nationalized the space industry</w:t>
      </w:r>
      <w:r w:rsidRPr="00EE7CF4">
        <w:rPr>
          <w:rFonts w:cs="Calibri"/>
        </w:rPr>
        <w:t xml:space="preserve"> - this would allow a discussion of the </w:t>
      </w:r>
      <w:proofErr w:type="spellStart"/>
      <w:r w:rsidRPr="00EE7CF4">
        <w:rPr>
          <w:rFonts w:cs="Calibri"/>
        </w:rPr>
        <w:t>aff</w:t>
      </w:r>
      <w:proofErr w:type="spellEnd"/>
      <w:r w:rsidRPr="00EE7CF4">
        <w:rPr>
          <w:rFonts w:cs="Calibri"/>
        </w:rPr>
        <w:t xml:space="preserve"> in a forum that allows us to have nuanced responses – yes, it isn’t perfect, but those imperfections are neg ground – if they aren’t forced to defend a controversy, then the meaning of any wins they get become hollow anyway which takes out solvency </w:t>
      </w:r>
      <w:r>
        <w:rPr>
          <w:rFonts w:cs="Calibri"/>
        </w:rPr>
        <w:t xml:space="preserve">– only with our TVA can we discuss how the topic interacts with </w:t>
      </w:r>
      <w:r w:rsidR="00CC5ECA">
        <w:rPr>
          <w:rFonts w:cs="Calibri"/>
        </w:rPr>
        <w:t>capitalism</w:t>
      </w:r>
    </w:p>
    <w:p w14:paraId="1CC494B7" w14:textId="0065BDE8" w:rsidR="0020557D" w:rsidRPr="00753E6E" w:rsidRDefault="0020557D" w:rsidP="0020557D">
      <w:pPr>
        <w:rPr>
          <w:rFonts w:eastAsia="Calibri"/>
        </w:rPr>
      </w:pPr>
    </w:p>
    <w:p w14:paraId="3C89ECE0" w14:textId="7534D2E4" w:rsidR="0020557D" w:rsidRPr="00753E6E" w:rsidRDefault="00114B79" w:rsidP="0020557D">
      <w:pPr>
        <w:keepNext/>
        <w:keepLines/>
        <w:spacing w:before="40" w:after="0"/>
        <w:outlineLvl w:val="3"/>
        <w:rPr>
          <w:rFonts w:eastAsia="Times New Roman" w:cs="Times New Roman"/>
          <w:b/>
          <w:iCs/>
          <w:sz w:val="26"/>
        </w:rPr>
      </w:pPr>
      <w:r>
        <w:rPr>
          <w:rFonts w:eastAsia="Times New Roman" w:cs="Times New Roman"/>
          <w:b/>
          <w:iCs/>
          <w:sz w:val="26"/>
        </w:rPr>
        <w:lastRenderedPageBreak/>
        <w:t>4</w:t>
      </w:r>
      <w:r w:rsidR="0020557D" w:rsidRPr="00753E6E">
        <w:rPr>
          <w:rFonts w:eastAsia="Times New Roman" w:cs="Times New Roman"/>
          <w:b/>
          <w:iCs/>
          <w:sz w:val="26"/>
        </w:rPr>
        <w:t xml:space="preserve">. Truth testing is awful. </w:t>
      </w:r>
    </w:p>
    <w:p w14:paraId="1251104A" w14:textId="77777777" w:rsidR="0020557D" w:rsidRPr="00753E6E" w:rsidRDefault="0020557D" w:rsidP="0020557D">
      <w:pPr>
        <w:keepNext/>
        <w:keepLines/>
        <w:spacing w:before="40" w:after="0"/>
        <w:outlineLvl w:val="3"/>
        <w:rPr>
          <w:rFonts w:eastAsia="Times New Roman" w:cs="Times New Roman"/>
          <w:b/>
          <w:iCs/>
          <w:sz w:val="26"/>
        </w:rPr>
      </w:pPr>
    </w:p>
    <w:p w14:paraId="4AEAA23A" w14:textId="77777777" w:rsidR="0020557D" w:rsidRPr="00753E6E" w:rsidRDefault="0020557D" w:rsidP="0020557D">
      <w:pPr>
        <w:keepNext/>
        <w:keepLines/>
        <w:spacing w:before="40" w:after="0"/>
        <w:outlineLvl w:val="3"/>
        <w:rPr>
          <w:rFonts w:eastAsia="Times New Roman" w:cs="Times New Roman"/>
          <w:b/>
          <w:iCs/>
          <w:sz w:val="26"/>
        </w:rPr>
      </w:pPr>
      <w:r w:rsidRPr="00753E6E">
        <w:rPr>
          <w:rFonts w:eastAsia="Times New Roman" w:cs="Times New Roman"/>
          <w:b/>
          <w:iCs/>
          <w:sz w:val="26"/>
        </w:rPr>
        <w:t xml:space="preserve">A) It turns an urgent public policy question into an esoteric question of philosophical labels, which kills real world decision-making skills – </w:t>
      </w:r>
      <w:proofErr w:type="gramStart"/>
      <w:r w:rsidRPr="00753E6E">
        <w:rPr>
          <w:rFonts w:eastAsia="Times New Roman" w:cs="Times New Roman"/>
          <w:b/>
          <w:iCs/>
          <w:sz w:val="26"/>
        </w:rPr>
        <w:t>i.e.</w:t>
      </w:r>
      <w:proofErr w:type="gramEnd"/>
      <w:r w:rsidRPr="00753E6E">
        <w:rPr>
          <w:rFonts w:eastAsia="Times New Roman" w:cs="Times New Roman"/>
          <w:b/>
          <w:iCs/>
          <w:sz w:val="26"/>
        </w:rPr>
        <w:t xml:space="preserve"> without a plan there is no counterplan or </w:t>
      </w:r>
      <w:proofErr w:type="spellStart"/>
      <w:r w:rsidRPr="00753E6E">
        <w:rPr>
          <w:rFonts w:eastAsia="Times New Roman" w:cs="Times New Roman"/>
          <w:b/>
          <w:iCs/>
          <w:sz w:val="26"/>
        </w:rPr>
        <w:t>disad</w:t>
      </w:r>
      <w:proofErr w:type="spellEnd"/>
      <w:r w:rsidRPr="00753E6E">
        <w:rPr>
          <w:rFonts w:eastAsia="Times New Roman" w:cs="Times New Roman"/>
          <w:b/>
          <w:iCs/>
          <w:sz w:val="26"/>
        </w:rPr>
        <w:t xml:space="preserve"> ground; </w:t>
      </w:r>
    </w:p>
    <w:p w14:paraId="265E5F84" w14:textId="77777777" w:rsidR="0020557D" w:rsidRPr="00753E6E" w:rsidRDefault="0020557D" w:rsidP="0020557D">
      <w:pPr>
        <w:keepNext/>
        <w:keepLines/>
        <w:spacing w:before="40" w:after="0"/>
        <w:outlineLvl w:val="3"/>
        <w:rPr>
          <w:rFonts w:eastAsia="Times New Roman" w:cs="Times New Roman"/>
          <w:b/>
          <w:iCs/>
          <w:sz w:val="26"/>
        </w:rPr>
      </w:pPr>
    </w:p>
    <w:p w14:paraId="0D8319A2" w14:textId="77777777" w:rsidR="0020557D" w:rsidRPr="00753E6E" w:rsidRDefault="0020557D" w:rsidP="0020557D">
      <w:pPr>
        <w:keepNext/>
        <w:keepLines/>
        <w:spacing w:before="40" w:after="0"/>
        <w:outlineLvl w:val="3"/>
        <w:rPr>
          <w:rFonts w:eastAsia="Times New Roman" w:cs="Times New Roman"/>
          <w:b/>
          <w:iCs/>
          <w:sz w:val="26"/>
        </w:rPr>
      </w:pPr>
      <w:r w:rsidRPr="00753E6E">
        <w:rPr>
          <w:rFonts w:eastAsia="Times New Roman" w:cs="Times New Roman"/>
          <w:b/>
          <w:iCs/>
          <w:sz w:val="26"/>
        </w:rPr>
        <w:t xml:space="preserve">B) It turns negating into an endless quest for </w:t>
      </w:r>
      <w:proofErr w:type="spellStart"/>
      <w:r w:rsidRPr="00753E6E">
        <w:rPr>
          <w:rFonts w:eastAsia="Times New Roman" w:cs="Times New Roman"/>
          <w:b/>
          <w:iCs/>
          <w:sz w:val="26"/>
        </w:rPr>
        <w:t>counterwarrants</w:t>
      </w:r>
      <w:proofErr w:type="spellEnd"/>
      <w:r w:rsidRPr="00753E6E">
        <w:rPr>
          <w:rFonts w:eastAsia="Times New Roman" w:cs="Times New Roman"/>
          <w:b/>
          <w:iCs/>
          <w:sz w:val="26"/>
        </w:rPr>
        <w:t xml:space="preserve">, which make the debate irresolvable because we don’t know how many </w:t>
      </w:r>
      <w:proofErr w:type="spellStart"/>
      <w:r w:rsidRPr="00753E6E">
        <w:rPr>
          <w:rFonts w:eastAsia="Times New Roman" w:cs="Times New Roman"/>
          <w:b/>
          <w:iCs/>
          <w:sz w:val="26"/>
        </w:rPr>
        <w:t>counterwarrants</w:t>
      </w:r>
      <w:proofErr w:type="spellEnd"/>
      <w:r w:rsidRPr="00753E6E">
        <w:rPr>
          <w:rFonts w:eastAsia="Times New Roman" w:cs="Times New Roman"/>
          <w:b/>
          <w:iCs/>
          <w:sz w:val="26"/>
        </w:rPr>
        <w:t xml:space="preserve"> justify a neg </w:t>
      </w:r>
      <w:proofErr w:type="gramStart"/>
      <w:r w:rsidRPr="00753E6E">
        <w:rPr>
          <w:rFonts w:eastAsia="Times New Roman" w:cs="Times New Roman"/>
          <w:b/>
          <w:iCs/>
          <w:sz w:val="26"/>
        </w:rPr>
        <w:t>ballot, and</w:t>
      </w:r>
      <w:proofErr w:type="gramEnd"/>
      <w:r w:rsidRPr="00753E6E">
        <w:rPr>
          <w:rFonts w:eastAsia="Times New Roman" w:cs="Times New Roman"/>
          <w:b/>
          <w:iCs/>
          <w:sz w:val="26"/>
        </w:rPr>
        <w:t xml:space="preserve"> kills clash because the discussion is about assessing the salience of extreme examples rather than engaging with a competing advocacies. </w:t>
      </w:r>
    </w:p>
    <w:p w14:paraId="797B04AF" w14:textId="77777777" w:rsidR="0020557D" w:rsidRPr="00753E6E" w:rsidRDefault="0020557D" w:rsidP="0020557D">
      <w:pPr>
        <w:keepNext/>
        <w:keepLines/>
        <w:spacing w:before="40" w:after="0"/>
        <w:outlineLvl w:val="3"/>
        <w:rPr>
          <w:rFonts w:eastAsia="Times New Roman" w:cs="Times New Roman"/>
          <w:b/>
          <w:iCs/>
          <w:sz w:val="26"/>
        </w:rPr>
      </w:pPr>
    </w:p>
    <w:p w14:paraId="7F6FAD8C" w14:textId="77777777" w:rsidR="0020557D" w:rsidRPr="00753E6E" w:rsidRDefault="0020557D" w:rsidP="0020557D">
      <w:pPr>
        <w:keepNext/>
        <w:keepLines/>
        <w:spacing w:before="40" w:after="0"/>
        <w:outlineLvl w:val="3"/>
        <w:rPr>
          <w:rFonts w:eastAsia="Times New Roman" w:cs="Times New Roman"/>
          <w:b/>
          <w:iCs/>
          <w:sz w:val="26"/>
        </w:rPr>
      </w:pPr>
      <w:r w:rsidRPr="00753E6E">
        <w:rPr>
          <w:rFonts w:eastAsia="Times New Roman" w:cs="Times New Roman"/>
          <w:b/>
          <w:iCs/>
          <w:sz w:val="26"/>
        </w:rPr>
        <w:t>C) It kills precision by forcing both sides to defend sweeping generalizations that no responsible scholar would ever defend without qualification. Plans require more rigorous scholarship.</w:t>
      </w:r>
    </w:p>
    <w:p w14:paraId="7A61DD59" w14:textId="77777777" w:rsidR="0020557D" w:rsidRPr="00753E6E" w:rsidRDefault="0020557D" w:rsidP="0020557D">
      <w:pPr>
        <w:rPr>
          <w:rFonts w:eastAsia="Calibri"/>
        </w:rPr>
      </w:pPr>
    </w:p>
    <w:p w14:paraId="1775AB87" w14:textId="77777777" w:rsidR="0020557D" w:rsidRPr="00753E6E" w:rsidRDefault="0020557D" w:rsidP="0020557D">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1503B11B" w14:textId="77777777" w:rsidR="0020557D" w:rsidRPr="0020557D" w:rsidRDefault="0020557D" w:rsidP="0020557D"/>
    <w:p w14:paraId="49C7DFD3" w14:textId="3A7A12B7" w:rsidR="00E42E4C" w:rsidRDefault="0013670D" w:rsidP="0013670D">
      <w:pPr>
        <w:pStyle w:val="Heading1"/>
      </w:pPr>
      <w:r>
        <w:lastRenderedPageBreak/>
        <w:t>Case</w:t>
      </w:r>
    </w:p>
    <w:p w14:paraId="7000DEC6" w14:textId="77777777" w:rsidR="0013670D" w:rsidRDefault="0013670D" w:rsidP="00CC5ECA"/>
    <w:p w14:paraId="6A774900" w14:textId="4FA109C6" w:rsidR="0013670D" w:rsidRPr="001A1145" w:rsidRDefault="0013670D" w:rsidP="0013670D">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7D388340" w14:textId="77777777" w:rsidR="0013670D" w:rsidRPr="001A1145" w:rsidRDefault="0013670D" w:rsidP="0013670D">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7C1030EC" w14:textId="77777777" w:rsidR="0013670D" w:rsidRPr="007465A5" w:rsidRDefault="0013670D" w:rsidP="0013670D">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w:t>
      </w:r>
      <w:r w:rsidRPr="001A1145">
        <w:rPr>
          <w:rStyle w:val="StyleUnderline"/>
          <w:rFonts w:asciiTheme="minorHAnsi" w:hAnsiTheme="minorHAnsi" w:cstheme="minorHAnsi"/>
        </w:rPr>
        <w:lastRenderedPageBreak/>
        <w:t xml:space="preserve">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w:t>
      </w:r>
      <w:proofErr w:type="gramStart"/>
      <w:r w:rsidRPr="001A1145">
        <w:rPr>
          <w:rFonts w:asciiTheme="minorHAnsi" w:hAnsiTheme="minorHAnsi" w:cstheme="minorHAnsi"/>
          <w:sz w:val="16"/>
        </w:rPr>
        <w:t>made out of</w:t>
      </w:r>
      <w:proofErr w:type="gramEnd"/>
      <w:r w:rsidRPr="001A1145">
        <w:rPr>
          <w:rFonts w:asciiTheme="minorHAnsi" w:hAnsiTheme="minorHAnsi" w:cstheme="min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1431C58C" w14:textId="77777777" w:rsidR="0013670D" w:rsidRPr="007465A5" w:rsidRDefault="0013670D" w:rsidP="0013670D"/>
    <w:p w14:paraId="5474506B" w14:textId="77777777" w:rsidR="0013670D" w:rsidRPr="00EA2546" w:rsidRDefault="0013670D" w:rsidP="0013670D">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0D3DFA6E" w14:textId="77777777" w:rsidR="0013670D" w:rsidRDefault="0013670D" w:rsidP="0013670D">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1DBD1479" w14:textId="77777777" w:rsidR="0013670D" w:rsidRPr="00935AD6" w:rsidRDefault="0013670D" w:rsidP="0013670D">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79C71682" w14:textId="77777777" w:rsidR="0013670D" w:rsidRDefault="0013670D" w:rsidP="0013670D">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65B76E0A" w14:textId="77777777" w:rsidR="0013670D" w:rsidRDefault="0013670D" w:rsidP="0013670D">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 xml:space="preserve">consumption of </w:t>
      </w:r>
      <w:r>
        <w:rPr>
          <w:rStyle w:val="StyleUnderline"/>
        </w:rPr>
        <w:lastRenderedPageBreak/>
        <w:t>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4905565D" w14:textId="77777777" w:rsidR="0013670D" w:rsidRDefault="0013670D" w:rsidP="0013670D">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CCF1ABA" w14:textId="77777777" w:rsidR="0013670D" w:rsidRDefault="0013670D" w:rsidP="0013670D">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04155D1" w14:textId="77777777" w:rsidR="0013670D" w:rsidRDefault="0013670D" w:rsidP="0013670D">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458623B1" w14:textId="77777777" w:rsidR="0013670D" w:rsidRDefault="0013670D" w:rsidP="0013670D">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4614254D" w14:textId="77777777" w:rsidR="0013670D" w:rsidRDefault="0013670D" w:rsidP="0013670D">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0DE7D950" w14:textId="77777777" w:rsidR="0013670D" w:rsidRDefault="0013670D" w:rsidP="0013670D">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1288797A" w14:textId="77777777" w:rsidR="0013670D" w:rsidRDefault="0013670D" w:rsidP="0013670D">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18A905A1" w14:textId="77777777" w:rsidR="0013670D" w:rsidRDefault="0013670D" w:rsidP="0013670D">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proofErr w:type="gramStart"/>
      <w:r w:rsidRPr="006B5371">
        <w:rPr>
          <w:rStyle w:val="Emphasis"/>
          <w:highlight w:val="green"/>
        </w:rPr>
        <w:t>all</w:t>
      </w:r>
      <w:r>
        <w:rPr>
          <w:rStyle w:val="Emphasis"/>
        </w:rPr>
        <w:t xml:space="preserve"> of</w:t>
      </w:r>
      <w:proofErr w:type="gramEnd"/>
      <w:r>
        <w:rPr>
          <w:rStyle w:val="Emphasis"/>
        </w:rPr>
        <w:t xml:space="preserve">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2749AFD5" w14:textId="77777777" w:rsidR="0013670D" w:rsidRDefault="0013670D" w:rsidP="0013670D">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50EB36A6" w14:textId="77777777" w:rsidR="0013670D" w:rsidRDefault="0013670D" w:rsidP="0013670D">
      <w:pPr>
        <w:rPr>
          <w:sz w:val="16"/>
        </w:rPr>
      </w:pPr>
      <w:r>
        <w:rPr>
          <w:sz w:val="16"/>
        </w:rPr>
        <w:lastRenderedPageBreak/>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6A9C67F4" w14:textId="77777777" w:rsidR="0013670D" w:rsidRDefault="0013670D" w:rsidP="0013670D">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0D4CD9D4" w14:textId="77777777" w:rsidR="0013670D" w:rsidRDefault="0013670D" w:rsidP="0013670D">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584D59DA" w14:textId="77777777" w:rsidR="0013670D" w:rsidRPr="00EA2546" w:rsidRDefault="0013670D" w:rsidP="0013670D">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2A7CF71C" w14:textId="77777777" w:rsidR="0013670D" w:rsidRPr="000065C6" w:rsidRDefault="0013670D" w:rsidP="0013670D"/>
    <w:p w14:paraId="1720AAC4" w14:textId="77777777" w:rsidR="0013670D" w:rsidRDefault="0013670D" w:rsidP="0013670D">
      <w:pPr>
        <w:pStyle w:val="Heading4"/>
      </w:pPr>
      <w:r>
        <w:t>Cap solves---</w:t>
      </w:r>
    </w:p>
    <w:p w14:paraId="5B43E084" w14:textId="77777777" w:rsidR="0013670D" w:rsidRPr="006755E0" w:rsidRDefault="0013670D" w:rsidP="0013670D">
      <w:pPr>
        <w:pStyle w:val="Heading4"/>
      </w:pPr>
      <w:r>
        <w:t>1---War.</w:t>
      </w:r>
    </w:p>
    <w:p w14:paraId="56091473" w14:textId="77777777" w:rsidR="0013670D" w:rsidRDefault="0013670D" w:rsidP="0013670D">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35625A37" w14:textId="77777777" w:rsidR="0013670D" w:rsidRPr="006755E0" w:rsidRDefault="0013670D" w:rsidP="0013670D">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192BD30A" w14:textId="77777777" w:rsidR="0013670D" w:rsidRPr="006755E0" w:rsidRDefault="0013670D" w:rsidP="0013670D">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lastRenderedPageBreak/>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414BDF0E" w14:textId="77777777" w:rsidR="0013670D" w:rsidRPr="004D5D05" w:rsidRDefault="0013670D" w:rsidP="0013670D">
      <w:pPr>
        <w:rPr>
          <w:u w:val="single"/>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16B8ED50" w14:textId="77777777" w:rsidR="0013670D" w:rsidRPr="006755E0" w:rsidRDefault="0013670D" w:rsidP="0013670D">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4F74C5A4" w14:textId="77777777" w:rsidR="0013670D" w:rsidRPr="006755E0" w:rsidRDefault="0013670D" w:rsidP="0013670D">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4DCF0B87" w14:textId="77777777" w:rsidR="0013670D" w:rsidRDefault="0013670D" w:rsidP="0013670D"/>
    <w:p w14:paraId="1AFA29EA" w14:textId="77777777" w:rsidR="0013670D" w:rsidRPr="00FE669F" w:rsidRDefault="0013670D" w:rsidP="0013670D">
      <w:pPr>
        <w:pStyle w:val="Heading4"/>
      </w:pPr>
      <w:r>
        <w:t>2---Inequality and Poverty.</w:t>
      </w:r>
    </w:p>
    <w:p w14:paraId="0A26B0C1" w14:textId="77777777" w:rsidR="0013670D" w:rsidRPr="00C7134A" w:rsidRDefault="0013670D" w:rsidP="0013670D">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10"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09579F2E" w14:textId="77777777" w:rsidR="0013670D" w:rsidRDefault="0013670D" w:rsidP="0013670D">
      <w:pPr>
        <w:rPr>
          <w:sz w:val="16"/>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rPr>
          <w:sz w:val="16"/>
        </w:rPr>
        <w:t>actually work</w:t>
      </w:r>
      <w:proofErr w:type="gramEnd"/>
      <w:r w:rsidRPr="00C7134A">
        <w:rPr>
          <w:sz w:val="16"/>
        </w:rPr>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w:t>
      </w:r>
      <w:proofErr w:type="gramStart"/>
      <w:r w:rsidRPr="00C7134A">
        <w:rPr>
          <w:sz w:val="16"/>
        </w:rPr>
        <w:t>Teixeira;</w:t>
      </w:r>
      <w:proofErr w:type="gramEnd"/>
      <w:r w:rsidRPr="00C7134A">
        <w:rPr>
          <w:sz w:val="16"/>
        </w:rPr>
        <w:t xml:space="preserve">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w:t>
      </w:r>
      <w:proofErr w:type="gramStart"/>
      <w:r w:rsidRPr="00C7134A">
        <w:rPr>
          <w:sz w:val="16"/>
        </w:rPr>
        <w:t>these kind of proposals</w:t>
      </w:r>
      <w:proofErr w:type="gramEnd"/>
      <w:r w:rsidRPr="00C7134A">
        <w:rPr>
          <w:sz w:val="16"/>
        </w:rPr>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w:t>
      </w:r>
      <w:r w:rsidRPr="00C7134A">
        <w:rPr>
          <w:sz w:val="16"/>
        </w:rPr>
        <w:lastRenderedPageBreak/>
        <w:t xml:space="preserve">and capitalist growth would look like. They have thrown in their lot with a much more right-wing approach, beginning with the Third Way in the ’90s. The idea behind it was that capitalism can </w:t>
      </w:r>
      <w:proofErr w:type="gramStart"/>
      <w:r w:rsidRPr="00C7134A">
        <w:rPr>
          <w:sz w:val="16"/>
        </w:rPr>
        <w:t>pretty well</w:t>
      </w:r>
      <w:proofErr w:type="gramEnd"/>
      <w:r w:rsidRPr="00C7134A">
        <w:rPr>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w:t>
      </w:r>
      <w:proofErr w:type="spellStart"/>
      <w:r w:rsidRPr="00C7134A">
        <w:rPr>
          <w:sz w:val="16"/>
        </w:rPr>
        <w:t>Judis</w:t>
      </w:r>
      <w:proofErr w:type="spellEnd"/>
      <w:r w:rsidRPr="00C7134A">
        <w:rPr>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rPr>
          <w:sz w:val="16"/>
        </w:rPr>
        <w:t>1890s;</w:t>
      </w:r>
      <w:proofErr w:type="gramEnd"/>
      <w:r w:rsidRPr="00C7134A">
        <w:rPr>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w:t>
      </w:r>
      <w:proofErr w:type="spellStart"/>
      <w:r w:rsidRPr="00C7134A">
        <w:rPr>
          <w:sz w:val="16"/>
        </w:rPr>
        <w:t>Judis</w:t>
      </w:r>
      <w:proofErr w:type="spellEnd"/>
      <w:r w:rsidRPr="00C7134A">
        <w:rPr>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the Republicans did well in the 1920s because they were really bad times? Teixeira: There was a sense of real uncertainty, real economic paranoia. </w:t>
      </w:r>
      <w:proofErr w:type="spellStart"/>
      <w:r w:rsidRPr="00C7134A">
        <w:rPr>
          <w:sz w:val="16"/>
        </w:rPr>
        <w:t>Judis</w:t>
      </w:r>
      <w:proofErr w:type="spellEnd"/>
      <w:r w:rsidRPr="00C7134A">
        <w:rPr>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w:t>
      </w:r>
      <w:proofErr w:type="spellStart"/>
      <w:r w:rsidRPr="00C7134A">
        <w:rPr>
          <w:sz w:val="16"/>
        </w:rPr>
        <w:t>Judis</w:t>
      </w:r>
      <w:proofErr w:type="spellEnd"/>
      <w:r w:rsidRPr="00C7134A">
        <w:rPr>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7134A">
        <w:rPr>
          <w:sz w:val="16"/>
        </w:rPr>
        <w:t>Judis</w:t>
      </w:r>
      <w:proofErr w:type="spellEnd"/>
      <w:r w:rsidRPr="00C7134A">
        <w:rPr>
          <w:sz w:val="16"/>
        </w:rPr>
        <w:t xml:space="preserve">: You have got Holland, Denmark, Germany, and Austria. Those are all countries that are doing </w:t>
      </w:r>
      <w:proofErr w:type="gramStart"/>
      <w:r w:rsidRPr="00C7134A">
        <w:rPr>
          <w:sz w:val="16"/>
        </w:rPr>
        <w:t>pretty well</w:t>
      </w:r>
      <w:proofErr w:type="gramEnd"/>
      <w:r w:rsidRPr="00C7134A">
        <w:rPr>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rPr>
          <w:sz w:val="16"/>
        </w:rPr>
        <w:t>a number of</w:t>
      </w:r>
      <w:proofErr w:type="gramEnd"/>
      <w:r w:rsidRPr="00C7134A">
        <w:rPr>
          <w:sz w:val="16"/>
        </w:rPr>
        <w:t xml:space="preserve"> cuts in social services, wages haven’t been going up much, there is a lot more insecurity. </w:t>
      </w:r>
      <w:proofErr w:type="spellStart"/>
      <w:r w:rsidRPr="00C7134A">
        <w:rPr>
          <w:sz w:val="16"/>
        </w:rPr>
        <w:t>Judis</w:t>
      </w:r>
      <w:proofErr w:type="spellEnd"/>
      <w:r w:rsidRPr="00C7134A">
        <w:rPr>
          <w:sz w:val="16"/>
        </w:rPr>
        <w:t xml:space="preserve">: Isn’t Germany doing well? </w:t>
      </w:r>
      <w:proofErr w:type="gramStart"/>
      <w:r w:rsidRPr="00C7134A">
        <w:rPr>
          <w:sz w:val="16"/>
        </w:rPr>
        <w:t>Teixeira:.</w:t>
      </w:r>
      <w:proofErr w:type="gramEnd"/>
      <w:r w:rsidRPr="00C7134A">
        <w:rPr>
          <w:sz w:val="16"/>
        </w:rPr>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lastRenderedPageBreak/>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w:t>
      </w:r>
      <w:proofErr w:type="gramStart"/>
      <w:r w:rsidRPr="00D11D62">
        <w:rPr>
          <w:sz w:val="16"/>
        </w:rPr>
        <w:t>So</w:t>
      </w:r>
      <w:proofErr w:type="gramEnd"/>
      <w:r w:rsidRPr="00D11D62">
        <w:rPr>
          <w:sz w:val="16"/>
        </w:rPr>
        <w:t xml:space="preserve">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rPr>
          <w:sz w:val="16"/>
        </w:rPr>
        <w:t>as long as</w:t>
      </w:r>
      <w:proofErr w:type="gramEnd"/>
      <w:r w:rsidRPr="00C7134A">
        <w:rPr>
          <w:sz w:val="16"/>
        </w:rPr>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spellStart"/>
      <w:proofErr w:type="gramStart"/>
      <w:r w:rsidRPr="00C7134A">
        <w:rPr>
          <w:sz w:val="16"/>
        </w:rPr>
        <w:t>Judis</w:t>
      </w:r>
      <w:proofErr w:type="spellEnd"/>
      <w:r w:rsidRPr="00C7134A">
        <w:rPr>
          <w:sz w:val="16"/>
        </w:rPr>
        <w:t>:.</w:t>
      </w:r>
      <w:proofErr w:type="gram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rPr>
          <w:sz w:val="16"/>
        </w:rPr>
        <w:t>Teixeira:.</w:t>
      </w:r>
      <w:proofErr w:type="gramEnd"/>
      <w:r w:rsidRPr="00C7134A">
        <w:rPr>
          <w:sz w:val="16"/>
        </w:rPr>
        <w:t xml:space="preserve">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w:t>
      </w:r>
      <w:proofErr w:type="spellStart"/>
      <w:r w:rsidRPr="00C7134A">
        <w:rPr>
          <w:sz w:val="16"/>
        </w:rPr>
        <w:t>Judis</w:t>
      </w:r>
      <w:proofErr w:type="spellEnd"/>
      <w:r w:rsidRPr="00C7134A">
        <w:rPr>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 xml:space="preserve">eventually we will </w:t>
      </w:r>
      <w:proofErr w:type="gramStart"/>
      <w:r w:rsidRPr="00732E59">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w:t>
      </w:r>
      <w:proofErr w:type="spellStart"/>
      <w:r w:rsidRPr="00C7134A">
        <w:rPr>
          <w:sz w:val="16"/>
        </w:rPr>
        <w:t>Judis</w:t>
      </w:r>
      <w:proofErr w:type="spellEnd"/>
      <w:r w:rsidRPr="00C7134A">
        <w:rPr>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rPr>
          <w:sz w:val="16"/>
        </w:rPr>
        <w:t>Of course</w:t>
      </w:r>
      <w:proofErr w:type="gramEnd"/>
      <w:r w:rsidRPr="00C7134A">
        <w:rPr>
          <w:sz w:val="16"/>
        </w:rPr>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w:t>
      </w:r>
      <w:proofErr w:type="spellStart"/>
      <w:r w:rsidRPr="00D11D62">
        <w:rPr>
          <w:sz w:val="16"/>
        </w:rPr>
        <w:t>Judis</w:t>
      </w:r>
      <w:proofErr w:type="spellEnd"/>
      <w:r w:rsidRPr="00D11D62">
        <w:rPr>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rPr>
          <w:sz w:val="16"/>
        </w:rPr>
        <w:t>a true fact</w:t>
      </w:r>
      <w:proofErr w:type="gramEnd"/>
      <w:r w:rsidRPr="00D11D62">
        <w:rPr>
          <w:sz w:val="16"/>
        </w:rPr>
        <w:t xml:space="preserve">. It’s growing over </w:t>
      </w:r>
      <w:proofErr w:type="gramStart"/>
      <w:r w:rsidRPr="00D11D62">
        <w:rPr>
          <w:sz w:val="16"/>
        </w:rPr>
        <w:t>time</w:t>
      </w:r>
      <w:proofErr w:type="gramEnd"/>
      <w:r w:rsidRPr="00D11D62">
        <w:rPr>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D11D62">
        <w:rPr>
          <w:sz w:val="16"/>
        </w:rPr>
        <w:t>Judis</w:t>
      </w:r>
      <w:proofErr w:type="spellEnd"/>
      <w:r w:rsidRPr="00D11D62">
        <w:rPr>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rPr>
          <w:sz w:val="16"/>
        </w:rPr>
        <w:t>really not</w:t>
      </w:r>
      <w:proofErr w:type="gramEnd"/>
      <w:r w:rsidRPr="00D11D62">
        <w:rPr>
          <w:sz w:val="16"/>
        </w:rPr>
        <w:t xml:space="preserve"> that important and I don’t take your problems seriously, and frankly I don’t have much to offer you. And that’s </w:t>
      </w:r>
      <w:proofErr w:type="gramStart"/>
      <w:r w:rsidRPr="00D11D62">
        <w:rPr>
          <w:sz w:val="16"/>
        </w:rPr>
        <w:t>despite the fact that</w:t>
      </w:r>
      <w:proofErr w:type="gramEnd"/>
      <w:r w:rsidRPr="00D11D62">
        <w:rPr>
          <w:sz w:val="16"/>
        </w:rPr>
        <w:t xml:space="preserve"> her economic program and policies would have actually </w:t>
      </w:r>
      <w:r w:rsidRPr="00D11D62">
        <w:rPr>
          <w:sz w:val="16"/>
        </w:rPr>
        <w:lastRenderedPageBreak/>
        <w:t xml:space="preserve">been very good for these people. There was a study of campaign advertising in 2016 that showed Hillary outspent Trump significantly and that almost none of her advertising was about what she would </w:t>
      </w:r>
      <w:proofErr w:type="gramStart"/>
      <w:r w:rsidRPr="00D11D62">
        <w:rPr>
          <w:sz w:val="16"/>
        </w:rPr>
        <w:t>actually do</w:t>
      </w:r>
      <w:proofErr w:type="gramEnd"/>
      <w:r w:rsidRPr="00D11D62">
        <w:rPr>
          <w:sz w:val="16"/>
        </w:rPr>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w:t>
      </w:r>
      <w:proofErr w:type="gramStart"/>
      <w:r w:rsidRPr="00D11D62">
        <w:rPr>
          <w:sz w:val="16"/>
        </w:rPr>
        <w:t>mind, and</w:t>
      </w:r>
      <w:proofErr w:type="gramEnd"/>
      <w:r w:rsidRPr="00D11D62">
        <w:rPr>
          <w:sz w:val="16"/>
        </w:rPr>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01824AA2" w14:textId="77777777" w:rsidR="0013670D" w:rsidRDefault="0013670D" w:rsidP="0013670D">
      <w:pPr>
        <w:rPr>
          <w:rFonts w:asciiTheme="minorHAnsi" w:hAnsiTheme="minorHAnsi" w:cstheme="minorHAnsi"/>
        </w:rPr>
      </w:pPr>
    </w:p>
    <w:p w14:paraId="7E75CEB0" w14:textId="77777777" w:rsidR="0013670D" w:rsidRDefault="0013670D" w:rsidP="0013670D">
      <w:pPr>
        <w:pStyle w:val="Heading4"/>
      </w:pPr>
      <w:r>
        <w:t>3---Climate.</w:t>
      </w:r>
    </w:p>
    <w:p w14:paraId="08872BBB" w14:textId="77777777" w:rsidR="0013670D" w:rsidRDefault="0013670D" w:rsidP="0013670D">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11"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44A55244" w14:textId="77777777" w:rsidR="0013670D" w:rsidRPr="00245A57" w:rsidRDefault="0013670D" w:rsidP="0013670D">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1551D06D" w14:textId="77777777" w:rsidR="0013670D" w:rsidRPr="00245A57" w:rsidRDefault="0013670D" w:rsidP="0013670D">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7EB59147" w14:textId="77777777" w:rsidR="0013670D" w:rsidRPr="00245A57" w:rsidRDefault="0013670D" w:rsidP="0013670D">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16934D07" w14:textId="77777777" w:rsidR="0013670D" w:rsidRPr="00245A57" w:rsidRDefault="0013670D" w:rsidP="0013670D">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 xml:space="preserve">$569 </w:t>
      </w:r>
      <w:proofErr w:type="spellStart"/>
      <w:r w:rsidRPr="00245A57">
        <w:rPr>
          <w:rStyle w:val="Emphasis"/>
        </w:rPr>
        <w:t>billion</w:t>
      </w:r>
      <w:proofErr w:type="spellEnd"/>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2BFEBF50" w14:textId="77777777" w:rsidR="0013670D" w:rsidRPr="001F4D0D" w:rsidRDefault="0013670D" w:rsidP="0013670D">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66FE3B9F" w14:textId="77777777" w:rsidR="0013670D" w:rsidRPr="00245A57" w:rsidRDefault="0013670D" w:rsidP="0013670D">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4242419E" w14:textId="77777777" w:rsidR="0013670D" w:rsidRPr="00245A57" w:rsidRDefault="0013670D" w:rsidP="0013670D">
      <w:pPr>
        <w:rPr>
          <w:u w:val="single"/>
        </w:rPr>
      </w:pPr>
      <w:r w:rsidRPr="00997DBA">
        <w:rPr>
          <w:rStyle w:val="StyleUnderline"/>
        </w:rPr>
        <w:lastRenderedPageBreak/>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 xml:space="preserve">oil, </w:t>
      </w:r>
      <w:proofErr w:type="gramStart"/>
      <w:r w:rsidRPr="00732E59">
        <w:rPr>
          <w:rStyle w:val="StyleUnderline"/>
          <w:highlight w:val="green"/>
        </w:rPr>
        <w:t>gas</w:t>
      </w:r>
      <w:proofErr w:type="gramEnd"/>
      <w:r w:rsidRPr="00732E59">
        <w:rPr>
          <w:rStyle w:val="StyleUnderline"/>
          <w:highlight w:val="green"/>
        </w:rPr>
        <w:t xml:space="preserve"> and coal</w:t>
      </w:r>
      <w:r w:rsidRPr="001F4D0D">
        <w:rPr>
          <w:rStyle w:val="StyleUnderline"/>
        </w:rPr>
        <w:t>.</w:t>
      </w:r>
    </w:p>
    <w:p w14:paraId="02DC11BC" w14:textId="77777777" w:rsidR="0013670D" w:rsidRDefault="0013670D" w:rsidP="0013670D">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4A7060BF" w14:textId="77777777" w:rsidR="0020557D" w:rsidRPr="006213BA" w:rsidRDefault="0020557D" w:rsidP="0020557D">
      <w:pPr>
        <w:pStyle w:val="Heading4"/>
      </w:pPr>
      <w:r w:rsidRPr="006213BA">
        <w:t>Scholarly discourse and engagement with politics is key to effective structural reform - critique is insufficient.</w:t>
      </w:r>
    </w:p>
    <w:p w14:paraId="543C52DB" w14:textId="77777777" w:rsidR="0020557D" w:rsidRPr="00AD1EE8" w:rsidRDefault="0020557D" w:rsidP="0020557D">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294382BD" w14:textId="77777777" w:rsidR="0020557D" w:rsidRDefault="0020557D" w:rsidP="0020557D">
      <w:pPr>
        <w:ind w:left="720"/>
        <w:rPr>
          <w:rFonts w:eastAsia="Cambria"/>
          <w:sz w:val="8"/>
        </w:rPr>
      </w:pPr>
    </w:p>
    <w:p w14:paraId="6095BF7D" w14:textId="77777777" w:rsidR="00B11A94" w:rsidRDefault="0020557D" w:rsidP="0020557D">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p>
    <w:p w14:paraId="0F53E699" w14:textId="77777777" w:rsidR="00B11A94" w:rsidRDefault="00B11A94" w:rsidP="0020557D">
      <w:pPr>
        <w:ind w:left="720"/>
        <w:rPr>
          <w:rFonts w:eastAsia="Cambria"/>
          <w:b/>
          <w:bCs/>
          <w:highlight w:val="yellow"/>
          <w:u w:val="single"/>
        </w:rPr>
      </w:pPr>
    </w:p>
    <w:p w14:paraId="1DFB44B5" w14:textId="6BE01A0A" w:rsidR="0020557D" w:rsidRPr="00AD1EE8" w:rsidRDefault="0020557D" w:rsidP="0020557D">
      <w:pPr>
        <w:ind w:left="720"/>
        <w:rPr>
          <w:rFonts w:eastAsia="Cambria"/>
          <w:sz w:val="8"/>
        </w:rPr>
      </w:pPr>
      <w:r w:rsidRPr="00542864">
        <w:rPr>
          <w:rFonts w:eastAsia="Cambria"/>
          <w:b/>
          <w:bCs/>
          <w:highlight w:val="yellow"/>
          <w:u w:val="single"/>
        </w:rPr>
        <w:t>;</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B87A87F" w14:textId="77777777" w:rsidR="0020557D" w:rsidRPr="006213BA" w:rsidRDefault="0020557D" w:rsidP="0020557D">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2E57FAB0" w14:textId="77777777" w:rsidR="0020557D" w:rsidRPr="006213BA" w:rsidRDefault="0020557D" w:rsidP="0020557D">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0038F0A8" w14:textId="77777777" w:rsidR="0020557D" w:rsidRPr="006213BA" w:rsidRDefault="0020557D" w:rsidP="0020557D">
      <w:pPr>
        <w:ind w:left="720"/>
        <w:rPr>
          <w:rFonts w:eastAsia="Cambria"/>
          <w:sz w:val="8"/>
          <w:szCs w:val="16"/>
        </w:rPr>
      </w:pPr>
      <w:r w:rsidRPr="006213BA">
        <w:rPr>
          <w:rFonts w:eastAsia="Cambria"/>
          <w:sz w:val="8"/>
          <w:szCs w:val="16"/>
        </w:rPr>
        <w:lastRenderedPageBreak/>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57B3402B" w14:textId="77777777" w:rsidR="00B11A94" w:rsidRDefault="00B11A94" w:rsidP="0020557D">
      <w:pPr>
        <w:keepNext/>
        <w:keepLines/>
        <w:spacing w:before="40" w:after="0"/>
        <w:outlineLvl w:val="3"/>
        <w:rPr>
          <w:rFonts w:eastAsia="MS Gothic" w:cs="Times New Roman"/>
          <w:b/>
          <w:iCs/>
          <w:sz w:val="26"/>
        </w:rPr>
      </w:pPr>
    </w:p>
    <w:p w14:paraId="782CD1BD" w14:textId="77777777" w:rsidR="0013670D" w:rsidRPr="0013670D" w:rsidRDefault="0013670D" w:rsidP="0013670D"/>
    <w:sectPr w:rsidR="0013670D" w:rsidRPr="001367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0824DB"/>
    <w:multiLevelType w:val="hybridMultilevel"/>
    <w:tmpl w:val="14185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7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B79"/>
    <w:rsid w:val="00117316"/>
    <w:rsid w:val="001209B4"/>
    <w:rsid w:val="0013670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57D"/>
    <w:rsid w:val="002059BD"/>
    <w:rsid w:val="00207FD8"/>
    <w:rsid w:val="00210FAF"/>
    <w:rsid w:val="00213B1E"/>
    <w:rsid w:val="00213F51"/>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59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B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A94"/>
    <w:rsid w:val="00B12933"/>
    <w:rsid w:val="00B12B88"/>
    <w:rsid w:val="00B137E0"/>
    <w:rsid w:val="00B13BC8"/>
    <w:rsid w:val="00B24662"/>
    <w:rsid w:val="00B3569C"/>
    <w:rsid w:val="00B43676"/>
    <w:rsid w:val="00B471F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EC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8699A"/>
  <w14:defaultImageDpi w14:val="300"/>
  <w15:docId w15:val="{F971A55E-0AE0-A840-B850-00E551DB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7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67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7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67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1367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67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70D"/>
  </w:style>
  <w:style w:type="character" w:customStyle="1" w:styleId="Heading1Char">
    <w:name w:val="Heading 1 Char"/>
    <w:aliases w:val="Pocket Char"/>
    <w:basedOn w:val="DefaultParagraphFont"/>
    <w:link w:val="Heading1"/>
    <w:uiPriority w:val="9"/>
    <w:rsid w:val="001367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7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670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1367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3670D"/>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13670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1367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67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13670D"/>
    <w:rPr>
      <w:color w:val="auto"/>
      <w:u w:val="none"/>
    </w:rPr>
  </w:style>
  <w:style w:type="paragraph" w:styleId="DocumentMap">
    <w:name w:val="Document Map"/>
    <w:basedOn w:val="Normal"/>
    <w:link w:val="DocumentMapChar"/>
    <w:uiPriority w:val="99"/>
    <w:semiHidden/>
    <w:unhideWhenUsed/>
    <w:rsid w:val="001367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70D"/>
    <w:rPr>
      <w:rFonts w:ascii="Lucida Grande" w:hAnsi="Lucida Grande" w:cs="Lucida Grande"/>
    </w:rPr>
  </w:style>
  <w:style w:type="paragraph" w:customStyle="1" w:styleId="textbold">
    <w:name w:val="text bold"/>
    <w:basedOn w:val="Normal"/>
    <w:link w:val="Emphasis"/>
    <w:uiPriority w:val="20"/>
    <w:qFormat/>
    <w:rsid w:val="0013670D"/>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1367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3670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0-14/capitalism-caused-climate-change-it-must-also-be-the-solution" TargetMode="External"/><Relationship Id="rId5" Type="http://schemas.openxmlformats.org/officeDocument/2006/relationships/numbering" Target="numbering.xml"/><Relationship Id="rId10" Type="http://schemas.openxmlformats.org/officeDocument/2006/relationships/hyperlink" Target="http://talkingpointsmemo.com/cafe/why-left-will-eventually-win-ruy-teixeira"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10341</Words>
  <Characters>58946</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4</cp:revision>
  <dcterms:created xsi:type="dcterms:W3CDTF">2022-02-21T03:16:00Z</dcterms:created>
  <dcterms:modified xsi:type="dcterms:W3CDTF">2022-02-21T04:09:00Z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