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65C82" w14:textId="51095EA1" w:rsidR="00FB57AD" w:rsidRDefault="00FB57AD" w:rsidP="00FB57AD">
      <w:pPr>
        <w:pStyle w:val="Heading1"/>
      </w:pPr>
      <w:r>
        <w:t>WR AC</w:t>
      </w:r>
    </w:p>
    <w:p w14:paraId="214BF50C" w14:textId="77777777" w:rsidR="00052F2A" w:rsidRPr="00DE451A" w:rsidRDefault="00052F2A" w:rsidP="00052F2A">
      <w:pPr>
        <w:pStyle w:val="Heading4"/>
      </w:pPr>
      <w:r w:rsidRPr="00DE451A">
        <w:t xml:space="preserve">Ambiguities in the OST that allow private appropriation </w:t>
      </w:r>
      <w:proofErr w:type="gramStart"/>
      <w:r w:rsidRPr="00DE451A">
        <w:t>have</w:t>
      </w:r>
      <w:proofErr w:type="gramEnd"/>
      <w:r w:rsidRPr="00DE451A">
        <w:t xml:space="preserve"> kicked off a race to develop space, setting the stage for a debris crisis and the domination of space by unaccountable billionaires. Current laws fail due to lax rules and forum shopping.</w:t>
      </w:r>
    </w:p>
    <w:p w14:paraId="199BA5BF" w14:textId="6B1BEC37" w:rsidR="00052F2A" w:rsidRPr="00052F2A" w:rsidRDefault="00052F2A" w:rsidP="00052F2A">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033240DF" w14:textId="77777777" w:rsidR="00052F2A" w:rsidRPr="008B349A" w:rsidRDefault="00052F2A" w:rsidP="00052F2A">
      <w:pPr>
        <w:ind w:left="720"/>
        <w:rPr>
          <w:sz w:val="16"/>
        </w:rPr>
      </w:pPr>
      <w:r w:rsidRPr="00B561AC">
        <w:rPr>
          <w:rStyle w:val="Emphasis"/>
        </w:rPr>
        <w:t>One</w:t>
      </w:r>
      <w:r w:rsidRPr="00B561AC">
        <w:rPr>
          <w:rStyle w:val="StyleUnderline"/>
        </w:rPr>
        <w:t xml:space="preserve"> environmental </w:t>
      </w:r>
      <w:r w:rsidRPr="00B561AC">
        <w:rPr>
          <w:rStyle w:val="Emphasis"/>
        </w:rPr>
        <w:t>risk all</w:t>
      </w:r>
      <w:r w:rsidRPr="00B561AC">
        <w:rPr>
          <w:rStyle w:val="StyleUnderline"/>
        </w:rPr>
        <w:t xml:space="preserve"> stakeholders </w:t>
      </w:r>
      <w:r w:rsidRPr="00B561AC">
        <w:rPr>
          <w:rStyle w:val="Emphasis"/>
        </w:rPr>
        <w:t>agree on is</w:t>
      </w:r>
      <w:r w:rsidRPr="00B561AC">
        <w:rPr>
          <w:rStyle w:val="StyleUnderline"/>
        </w:rPr>
        <w:t xml:space="preserve"> that posed by </w:t>
      </w:r>
      <w:r w:rsidRPr="00B561AC">
        <w:rPr>
          <w:rStyle w:val="Emphasis"/>
        </w:rPr>
        <w:t xml:space="preserve">space debris. </w:t>
      </w:r>
      <w:r w:rsidRPr="0079319E">
        <w:rPr>
          <w:rStyle w:val="Emphasis"/>
          <w:highlight w:val="yellow"/>
        </w:rPr>
        <w:t>There’s</w:t>
      </w:r>
      <w:r w:rsidRPr="00FC7112">
        <w:rPr>
          <w:rStyle w:val="StyleUnderline"/>
        </w:rPr>
        <w:t xml:space="preserve"> already about </w:t>
      </w:r>
      <w:r w:rsidRPr="00B561AC">
        <w:rPr>
          <w:rStyle w:val="Emphasis"/>
        </w:rPr>
        <w:t>5000 satellites in orbit</w:t>
      </w:r>
      <w:r w:rsidRPr="00B561AC">
        <w:rPr>
          <w:rStyle w:val="StyleUnderline"/>
        </w:rPr>
        <w:t xml:space="preserve"> around Earth, of which roughly 2000 are operational, </w:t>
      </w:r>
      <w:r w:rsidRPr="00B561AC">
        <w:rPr>
          <w:rStyle w:val="Emphasis"/>
        </w:rPr>
        <w:t xml:space="preserve">plus </w:t>
      </w:r>
      <w:r w:rsidRPr="0079319E">
        <w:rPr>
          <w:rStyle w:val="Emphasis"/>
          <w:highlight w:val="yellow"/>
        </w:rPr>
        <w:t>hundreds of millions of</w:t>
      </w:r>
      <w:r w:rsidRPr="00FC7112">
        <w:rPr>
          <w:rStyle w:val="StyleUnderline"/>
        </w:rPr>
        <w:t xml:space="preserve"> tiny </w:t>
      </w:r>
      <w:r w:rsidRPr="0079319E">
        <w:rPr>
          <w:rStyle w:val="Emphasis"/>
          <w:highlight w:val="yellow"/>
        </w:rPr>
        <w:t>pieces of debris. Ninety-five per cent of the stuff in low-Earth orbit is</w:t>
      </w:r>
      <w:r w:rsidRPr="00FC7112">
        <w:rPr>
          <w:rStyle w:val="StyleUnderline"/>
        </w:rPr>
        <w:t xml:space="preserve"> classified as ‘space </w:t>
      </w:r>
      <w:r w:rsidRPr="0079319E">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79319E">
        <w:rPr>
          <w:rStyle w:val="Emphasis"/>
          <w:highlight w:val="yellow"/>
        </w:rPr>
        <w:t>the risk of the Kessler effect: a cascade of collisions</w:t>
      </w:r>
      <w:r w:rsidRPr="00FC7112">
        <w:rPr>
          <w:rStyle w:val="StyleUnderline"/>
        </w:rPr>
        <w:t xml:space="preserve">, to the point where the most useful </w:t>
      </w:r>
      <w:r w:rsidRPr="0079319E">
        <w:rPr>
          <w:rStyle w:val="Emphasis"/>
          <w:highlight w:val="yellow"/>
        </w:rPr>
        <w:t>orbital slots become permanently clogged</w:t>
      </w:r>
      <w:r w:rsidRPr="008B349A">
        <w:rPr>
          <w:sz w:val="16"/>
        </w:rPr>
        <w:t xml:space="preserve">. “We are in the process of messing up space, and most people don’t </w:t>
      </w:r>
      <w:proofErr w:type="spellStart"/>
      <w:r w:rsidRPr="008B349A">
        <w:rPr>
          <w:sz w:val="16"/>
        </w:rPr>
        <w:t>realise</w:t>
      </w:r>
      <w:proofErr w:type="spellEnd"/>
      <w:r w:rsidRPr="008B349A">
        <w:rPr>
          <w:sz w:val="16"/>
        </w:rPr>
        <w:t xml:space="preserve"> it because we can’t see it the way we can see fish kills, algal blooms or acid rain,” Michael </w:t>
      </w:r>
      <w:proofErr w:type="spellStart"/>
      <w:r w:rsidRPr="008B349A">
        <w:rPr>
          <w:sz w:val="16"/>
        </w:rPr>
        <w:t>Krepon</w:t>
      </w:r>
      <w:proofErr w:type="spellEnd"/>
      <w:r w:rsidRPr="008B349A">
        <w:rPr>
          <w:sz w:val="16"/>
        </w:rPr>
        <w:t xml:space="preserve">, an expert on nuclear and space issues, said in 2015. Maybe we’ll understand only when it’s too late, “when we can’t get our satellite television and our telecommunications ... when we get knocked back to the 1950s”. </w:t>
      </w:r>
      <w:r w:rsidRPr="00FC7112">
        <w:rPr>
          <w:rStyle w:val="StyleUnderline"/>
        </w:rPr>
        <w:t xml:space="preserve">The </w:t>
      </w:r>
      <w:r w:rsidRPr="0067574D">
        <w:rPr>
          <w:rStyle w:val="Emphasis"/>
        </w:rPr>
        <w:t>current clashes over space are rooted in</w:t>
      </w:r>
      <w:r w:rsidRPr="0067574D">
        <w:rPr>
          <w:rStyle w:val="StyleUnderline"/>
        </w:rPr>
        <w:t xml:space="preserve"> the nitty-gritty of </w:t>
      </w:r>
      <w:r w:rsidRPr="0067574D">
        <w:rPr>
          <w:rStyle w:val="Emphasis"/>
        </w:rPr>
        <w:t>international space law</w:t>
      </w:r>
      <w:r w:rsidRPr="0067574D">
        <w:rPr>
          <w:rStyle w:val="StyleUnderline"/>
        </w:rPr>
        <w:t>.</w:t>
      </w:r>
      <w:r w:rsidRPr="008B349A">
        <w:rPr>
          <w:sz w:val="16"/>
        </w:rPr>
        <w:t xml:space="preserve"> </w:t>
      </w:r>
      <w:r w:rsidRPr="00FC7112">
        <w:rPr>
          <w:rStyle w:val="StyleUnderline"/>
        </w:rPr>
        <w:t>There are five multilateral UN treaties governing space, most importantly the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purposes”. </w:t>
      </w:r>
      <w:r w:rsidRPr="00B561AC">
        <w:rPr>
          <w:rStyle w:val="Emphasis"/>
        </w:rPr>
        <w:t xml:space="preserve">Article II of </w:t>
      </w:r>
      <w:r w:rsidRPr="0079319E">
        <w:rPr>
          <w:rStyle w:val="Emphasis"/>
          <w:highlight w:val="yellow"/>
        </w:rPr>
        <w:t>the OST</w:t>
      </w:r>
      <w:r w:rsidRPr="00B561AC">
        <w:rPr>
          <w:rStyle w:val="Emphasis"/>
        </w:rPr>
        <w:t xml:space="preserve"> has become the</w:t>
      </w:r>
      <w:r w:rsidRPr="00B561AC">
        <w:rPr>
          <w:rStyle w:val="StyleUnderline"/>
        </w:rPr>
        <w:t xml:space="preserve"> major </w:t>
      </w:r>
      <w:r w:rsidRPr="00B561AC">
        <w:rPr>
          <w:rStyle w:val="Emphasis"/>
        </w:rPr>
        <w:t>sticking point in the new space race.</w:t>
      </w:r>
      <w:r w:rsidRPr="00B561AC">
        <w:rPr>
          <w:rStyle w:val="StyleUnderline"/>
        </w:rPr>
        <w:t xml:space="preserve"> </w:t>
      </w:r>
      <w:r w:rsidRPr="00B561AC">
        <w:rPr>
          <w:rStyle w:val="Emphasis"/>
        </w:rPr>
        <w:t xml:space="preserve">It </w:t>
      </w:r>
      <w:r w:rsidRPr="0079319E">
        <w:rPr>
          <w:rStyle w:val="Emphasis"/>
          <w:highlight w:val="yellow"/>
        </w:rPr>
        <w:t>forbids “national appropriation</w:t>
      </w:r>
      <w:r w:rsidRPr="00FC7112">
        <w:rPr>
          <w:rStyle w:val="StyleUnderline"/>
        </w:rPr>
        <w:t xml:space="preserve"> by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79319E">
        <w:rPr>
          <w:rStyle w:val="Emphasis"/>
          <w:highlight w:val="yellow"/>
        </w:rPr>
        <w:t>the OST contains no explicit ban of appropriation by private enterprise</w:t>
      </w:r>
      <w:r w:rsidRPr="008B349A">
        <w:rPr>
          <w:rStyle w:val="StyleUnderline"/>
        </w:rPr>
        <w:t xml:space="preserve">, Steven Freeland, a professor </w:t>
      </w:r>
      <w:proofErr w:type="spellStart"/>
      <w:r w:rsidRPr="008B349A">
        <w:rPr>
          <w:rStyle w:val="StyleUnderline"/>
        </w:rPr>
        <w:t>specialising</w:t>
      </w:r>
      <w:proofErr w:type="spellEnd"/>
      <w:r w:rsidRPr="008B349A">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79319E">
        <w:rPr>
          <w:rStyle w:val="Emphasis"/>
          <w:highlight w:val="yellow"/>
        </w:rPr>
        <w:t xml:space="preserve">this </w:t>
      </w:r>
      <w:r w:rsidRPr="00C544E8">
        <w:rPr>
          <w:rStyle w:val="StyleUnderline"/>
        </w:rPr>
        <w:t>perceived</w:t>
      </w:r>
      <w:r w:rsidRPr="008B349A">
        <w:rPr>
          <w:rStyle w:val="StyleUnderline"/>
        </w:rPr>
        <w:t xml:space="preserve"> legal uncertainty </w:t>
      </w:r>
      <w:r w:rsidRPr="0079319E">
        <w:rPr>
          <w:rStyle w:val="Emphasis"/>
          <w:highlight w:val="yellow"/>
        </w:rPr>
        <w:t>is the loophole that commercial companies are</w:t>
      </w:r>
      <w:r w:rsidRPr="008B349A">
        <w:rPr>
          <w:rStyle w:val="StyleUnderline"/>
        </w:rPr>
        <w:t xml:space="preserve"> now </w:t>
      </w:r>
      <w:r w:rsidRPr="0079319E">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79319E">
        <w:rPr>
          <w:rStyle w:val="Emphasis"/>
          <w:highlight w:val="yellow"/>
        </w:rPr>
        <w:t>the 2015 Commercial Space Launch Competitiveness Act,</w:t>
      </w:r>
      <w:r w:rsidRPr="00F877FE">
        <w:rPr>
          <w:rStyle w:val="StyleUnderline"/>
        </w:rPr>
        <w:t xml:space="preserve"> signed into law by President Obama. Since then, </w:t>
      </w:r>
      <w:r w:rsidRPr="0079319E">
        <w:rPr>
          <w:rStyle w:val="Emphasis"/>
          <w:highlight w:val="yellow"/>
        </w:rPr>
        <w:t>companies</w:t>
      </w:r>
      <w:r w:rsidRPr="00F877FE">
        <w:rPr>
          <w:rStyle w:val="StyleUnderline"/>
        </w:rPr>
        <w:t xml:space="preserve"> owned by US citizens </w:t>
      </w:r>
      <w:r w:rsidRPr="0079319E">
        <w:rPr>
          <w:rStyle w:val="Emphasis"/>
          <w:highlight w:val="yellow"/>
        </w:rPr>
        <w:t>have been given the right to claim ownership of</w:t>
      </w:r>
      <w:r w:rsidRPr="00F877FE">
        <w:rPr>
          <w:rStyle w:val="StyleUnderline"/>
        </w:rPr>
        <w:t xml:space="preserve"> – and sell – any </w:t>
      </w:r>
      <w:r w:rsidRPr="0079319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79319E">
        <w:rPr>
          <w:rStyle w:val="Emphasis"/>
          <w:highlight w:val="yellow"/>
        </w:rPr>
        <w:t>emboldened</w:t>
      </w:r>
      <w:r w:rsidRPr="008B349A">
        <w:rPr>
          <w:rStyle w:val="StyleUnderline"/>
        </w:rPr>
        <w:t xml:space="preserve"> by the Trump administration, the “</w:t>
      </w:r>
      <w:r w:rsidRPr="0079319E">
        <w:rPr>
          <w:rStyle w:val="Emphasis"/>
          <w:highlight w:val="yellow"/>
        </w:rPr>
        <w:t>commercial [space]</w:t>
      </w:r>
      <w:r w:rsidRPr="008B349A">
        <w:rPr>
          <w:rStyle w:val="StyleUnderline"/>
        </w:rPr>
        <w:t xml:space="preserve"> industry </w:t>
      </w:r>
      <w:r w:rsidRPr="0079319E">
        <w:rPr>
          <w:rStyle w:val="Emphasis"/>
          <w:highlight w:val="yellow"/>
        </w:rPr>
        <w:t>is becoming</w:t>
      </w:r>
      <w:r w:rsidRPr="008B349A">
        <w:rPr>
          <w:rStyle w:val="StyleUnderline"/>
        </w:rPr>
        <w:t xml:space="preserve"> far </w:t>
      </w:r>
      <w:r w:rsidRPr="0079319E">
        <w:rPr>
          <w:rStyle w:val="Emphasis"/>
          <w:highlight w:val="yellow"/>
        </w:rPr>
        <w:t xml:space="preserve">more </w:t>
      </w:r>
      <w:r w:rsidRPr="0079319E">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79319E">
        <w:rPr>
          <w:rStyle w:val="Emphasis"/>
          <w:highlight w:val="yellow"/>
        </w:rPr>
        <w:t>a</w:t>
      </w:r>
      <w:r w:rsidRPr="008B349A">
        <w:rPr>
          <w:rStyle w:val="StyleUnderline"/>
        </w:rPr>
        <w:t xml:space="preserve"> corporate space </w:t>
      </w:r>
      <w:r w:rsidRPr="0079319E">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President </w:t>
      </w:r>
      <w:r w:rsidRPr="00B561AC">
        <w:rPr>
          <w:rStyle w:val="Emphasis"/>
        </w:rPr>
        <w:t>Trump’s space</w:t>
      </w:r>
      <w:r w:rsidRPr="00B561AC">
        <w:rPr>
          <w:rStyle w:val="StyleUnderline"/>
        </w:rPr>
        <w:t xml:space="preserve"> law </w:t>
      </w:r>
      <w:r w:rsidRPr="00B561AC">
        <w:rPr>
          <w:rStyle w:val="Emphasis"/>
        </w:rPr>
        <w:t>adviser</w:t>
      </w:r>
      <w:r w:rsidRPr="00B561AC">
        <w:rPr>
          <w:rStyle w:val="StyleUnderline"/>
        </w:rPr>
        <w:t xml:space="preserve"> Scott Pace </w:t>
      </w:r>
      <w:r w:rsidRPr="00B561AC">
        <w:rPr>
          <w:rStyle w:val="Emphasis"/>
        </w:rPr>
        <w:t>said</w:t>
      </w:r>
      <w:r w:rsidRPr="008B349A">
        <w:rPr>
          <w:rStyle w:val="StyleUnderline"/>
        </w:rPr>
        <w:t xml:space="preserve">, “It bears repeating: </w:t>
      </w:r>
      <w:r w:rsidRPr="0079319E">
        <w:rPr>
          <w:rStyle w:val="Emphasis"/>
          <w:highlight w:val="yellow"/>
        </w:rPr>
        <w:t>outer space is not a ‘global commons’</w:t>
      </w:r>
      <w:r w:rsidRPr="008B349A">
        <w:rPr>
          <w:rStyle w:val="StyleUnderline"/>
        </w:rPr>
        <w:t xml:space="preserve">, not the ‘common heritage of mankind’, not </w:t>
      </w:r>
      <w:proofErr w:type="gramStart"/>
      <w:r w:rsidRPr="008B349A">
        <w:rPr>
          <w:rStyle w:val="StyleUnderline"/>
        </w:rPr>
        <w:t>‘ res</w:t>
      </w:r>
      <w:proofErr w:type="gramEnd"/>
      <w:r w:rsidRPr="008B349A">
        <w:rPr>
          <w:rStyle w:val="StyleUnderline"/>
        </w:rPr>
        <w:t xml:space="preserve"> communis’ [area of territory that is not subject to legal title of any state], nor is it a public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8B349A">
        <w:rPr>
          <w:sz w:val="16"/>
        </w:rPr>
        <w:t>Exxon-Mobil</w:t>
      </w:r>
      <w:proofErr w:type="gramEnd"/>
      <w:r w:rsidRPr="008B349A">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9319E">
        <w:rPr>
          <w:rStyle w:val="Emphasis"/>
          <w:highlight w:val="yellow"/>
        </w:rPr>
        <w:t>‘meta-national’ companies</w:t>
      </w:r>
      <w:r w:rsidRPr="008B349A">
        <w:rPr>
          <w:rStyle w:val="StyleUnderline"/>
        </w:rPr>
        <w:t xml:space="preserve"> can </w:t>
      </w:r>
      <w:r w:rsidRPr="0079319E">
        <w:rPr>
          <w:rStyle w:val="Emphasis"/>
          <w:highlight w:val="yellow"/>
        </w:rPr>
        <w:t>accrue</w:t>
      </w:r>
      <w:r w:rsidRPr="008B349A">
        <w:rPr>
          <w:rStyle w:val="StyleUnderline"/>
        </w:rPr>
        <w:t xml:space="preserve"> and exercise </w:t>
      </w:r>
      <w:r w:rsidRPr="0079319E">
        <w:rPr>
          <w:rStyle w:val="Emphasis"/>
          <w:highlight w:val="yellow"/>
        </w:rPr>
        <w:t>more</w:t>
      </w:r>
      <w:r w:rsidRPr="008B349A">
        <w:rPr>
          <w:rStyle w:val="StyleUnderline"/>
        </w:rPr>
        <w:t xml:space="preserve"> wealth </w:t>
      </w:r>
      <w:r w:rsidRPr="00FE5FF2">
        <w:rPr>
          <w:rStyle w:val="Emphasis"/>
        </w:rPr>
        <w:t xml:space="preserve">and </w:t>
      </w:r>
      <w:r w:rsidRPr="0079319E">
        <w:rPr>
          <w:rStyle w:val="Emphasis"/>
          <w:highlight w:val="yellow"/>
        </w:rPr>
        <w:t>power than</w:t>
      </w:r>
      <w:r w:rsidRPr="008B349A">
        <w:rPr>
          <w:rStyle w:val="StyleUnderline"/>
        </w:rPr>
        <w:t xml:space="preserve"> traditional nation-</w:t>
      </w:r>
      <w:r w:rsidRPr="0079319E">
        <w:rPr>
          <w:rStyle w:val="Emphasis"/>
          <w:highlight w:val="yellow"/>
        </w:rPr>
        <w:t>states</w:t>
      </w:r>
      <w:r w:rsidRPr="008B349A">
        <w:rPr>
          <w:rStyle w:val="StyleUnderline"/>
        </w:rPr>
        <w:t xml:space="preserve">. </w:t>
      </w:r>
      <w:r w:rsidRPr="0079319E">
        <w:rPr>
          <w:rStyle w:val="Emphasis"/>
          <w:highlight w:val="yellow"/>
        </w:rPr>
        <w:t>Silicon</w:t>
      </w:r>
      <w:r w:rsidRPr="008B349A">
        <w:rPr>
          <w:rStyle w:val="StyleUnderline"/>
        </w:rPr>
        <w:t xml:space="preserve"> Valley </w:t>
      </w:r>
      <w:r w:rsidRPr="0079319E">
        <w:rPr>
          <w:rStyle w:val="Emphasis"/>
          <w:highlight w:val="yellow"/>
        </w:rPr>
        <w:t>is</w:t>
      </w:r>
      <w:r w:rsidRPr="008B349A">
        <w:rPr>
          <w:rStyle w:val="StyleUnderline"/>
        </w:rPr>
        <w:t xml:space="preserve"> believed to be </w:t>
      </w:r>
      <w:r w:rsidRPr="0079319E">
        <w:rPr>
          <w:rStyle w:val="Emphasis"/>
          <w:highlight w:val="yellow"/>
        </w:rPr>
        <w:t>becoming more powerful</w:t>
      </w:r>
      <w:r w:rsidRPr="0079319E">
        <w:rPr>
          <w:rStyle w:val="StyleUnderline"/>
          <w:highlight w:val="yellow"/>
        </w:rPr>
        <w:t xml:space="preserve"> </w:t>
      </w:r>
      <w:r w:rsidRPr="0079319E">
        <w:rPr>
          <w:rStyle w:val="Emphasis"/>
          <w:highlight w:val="yellow"/>
        </w:rPr>
        <w:t>than</w:t>
      </w:r>
      <w:r w:rsidRPr="008B349A">
        <w:rPr>
          <w:rStyle w:val="StyleUnderline"/>
        </w:rPr>
        <w:t xml:space="preserve"> not only Wall Street but also </w:t>
      </w:r>
      <w:r w:rsidRPr="0079319E">
        <w:rPr>
          <w:rStyle w:val="Emphasis"/>
          <w:highlight w:val="yellow"/>
        </w:rPr>
        <w:t>the US government.</w:t>
      </w:r>
      <w:r w:rsidRPr="008B349A">
        <w:rPr>
          <w:sz w:val="16"/>
        </w:rPr>
        <w:t xml:space="preserve"> </w:t>
      </w:r>
      <w:r w:rsidRPr="008B349A">
        <w:rPr>
          <w:rStyle w:val="StyleUnderline"/>
        </w:rPr>
        <w:t xml:space="preserve">Branson and other </w:t>
      </w:r>
      <w:r w:rsidRPr="00B561AC">
        <w:rPr>
          <w:rStyle w:val="Emphasis"/>
        </w:rPr>
        <w:t>space billionaires</w:t>
      </w:r>
      <w:r w:rsidRPr="00B561AC">
        <w:rPr>
          <w:rStyle w:val="StyleUnderline"/>
        </w:rPr>
        <w:t xml:space="preserve"> like to </w:t>
      </w:r>
      <w:r w:rsidRPr="00B561AC">
        <w:rPr>
          <w:rStyle w:val="Emphasis"/>
        </w:rPr>
        <w:t>reassure</w:t>
      </w:r>
      <w:r w:rsidRPr="00B561AC">
        <w:rPr>
          <w:rStyle w:val="StyleUnderline"/>
        </w:rPr>
        <w:t xml:space="preserve"> the masses </w:t>
      </w:r>
      <w:r w:rsidRPr="00B561AC">
        <w:rPr>
          <w:rStyle w:val="Emphasis"/>
        </w:rPr>
        <w:t>they’re “</w:t>
      </w:r>
      <w:proofErr w:type="spellStart"/>
      <w:r w:rsidRPr="00B561AC">
        <w:rPr>
          <w:rStyle w:val="Emphasis"/>
        </w:rPr>
        <w:t>democratising</w:t>
      </w:r>
      <w:proofErr w:type="spellEnd"/>
      <w:r w:rsidRPr="00B561AC">
        <w:rPr>
          <w:rStyle w:val="Emphasis"/>
        </w:rPr>
        <w:t>” space</w:t>
      </w:r>
      <w:r w:rsidRPr="00B561AC">
        <w:rPr>
          <w:rStyle w:val="StyleUnderline"/>
        </w:rPr>
        <w:t>: just as plane travel started out for the wealthy and gradually became cheaper, so too will space travel.</w:t>
      </w:r>
      <w:r w:rsidRPr="00B561AC">
        <w:rPr>
          <w:sz w:val="16"/>
        </w:rPr>
        <w:t xml:space="preserve"> Yet this conveniently overlooks the fact that railroads, airlines and now space industries have all been heavily </w:t>
      </w:r>
      <w:proofErr w:type="spellStart"/>
      <w:r w:rsidRPr="00B561AC">
        <w:rPr>
          <w:sz w:val="16"/>
        </w:rPr>
        <w:t>subsidised</w:t>
      </w:r>
      <w:proofErr w:type="spellEnd"/>
      <w:r w:rsidRPr="00B561AC">
        <w:rPr>
          <w:sz w:val="16"/>
        </w:rPr>
        <w:t xml:space="preserve"> by taxpayers. “</w:t>
      </w:r>
      <w:r w:rsidRPr="00B561AC">
        <w:rPr>
          <w:rStyle w:val="StyleUnderline"/>
        </w:rPr>
        <w:t xml:space="preserve">When we take a step back and notice that private corporations are often even less accountable than governments, then </w:t>
      </w:r>
      <w:r w:rsidRPr="00B561AC">
        <w:rPr>
          <w:rStyle w:val="Emphasis"/>
        </w:rPr>
        <w:t>it seems mistaken to say these decisions have been</w:t>
      </w:r>
      <w:r w:rsidRPr="00B561AC">
        <w:rPr>
          <w:rStyle w:val="StyleUnderline"/>
        </w:rPr>
        <w:t xml:space="preserve"> </w:t>
      </w:r>
      <w:proofErr w:type="spellStart"/>
      <w:r w:rsidRPr="00B561AC">
        <w:rPr>
          <w:rStyle w:val="Emphasis"/>
        </w:rPr>
        <w:t>democratised</w:t>
      </w:r>
      <w:proofErr w:type="spellEnd"/>
      <w:r w:rsidRPr="00B561AC">
        <w:rPr>
          <w:rStyle w:val="StyleUnderline"/>
        </w:rPr>
        <w:t>,”</w:t>
      </w:r>
      <w:r w:rsidRPr="00B561AC">
        <w:rPr>
          <w:sz w:val="16"/>
        </w:rPr>
        <w:t xml:space="preserve"> </w:t>
      </w:r>
      <w:r w:rsidRPr="00B561AC">
        <w:rPr>
          <w:rStyle w:val="StyleUnderline"/>
        </w:rPr>
        <w:t>Ryan Jenkins, an emerging sciences ethicist at California Polytechnic State University, says. “</w:t>
      </w:r>
      <w:r w:rsidRPr="00B561AC">
        <w:rPr>
          <w:rStyle w:val="Emphasis"/>
        </w:rPr>
        <w:t xml:space="preserve">They’ve merely been </w:t>
      </w:r>
      <w:proofErr w:type="spellStart"/>
      <w:r w:rsidRPr="00B561AC">
        <w:rPr>
          <w:rStyle w:val="Emphasis"/>
        </w:rPr>
        <w:t>privatised</w:t>
      </w:r>
      <w:proofErr w:type="spellEnd"/>
      <w:r w:rsidRPr="008B349A">
        <w:rPr>
          <w:rStyle w:val="StyleUnderline"/>
        </w:rPr>
        <w:t>.”</w:t>
      </w:r>
      <w:r w:rsidRPr="008B349A">
        <w:rPr>
          <w:sz w:val="16"/>
        </w:rPr>
        <w:t xml:space="preserve"> Lenient supervision. </w:t>
      </w:r>
      <w:r w:rsidRPr="008B349A">
        <w:rPr>
          <w:rStyle w:val="StyleUnderline"/>
        </w:rPr>
        <w:t xml:space="preserve">In 2017, </w:t>
      </w:r>
      <w:r w:rsidRPr="0079319E">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052F2A">
        <w:rPr>
          <w:rStyle w:val="Emphasis"/>
        </w:rPr>
        <w:t xml:space="preserve">passed a </w:t>
      </w:r>
      <w:r w:rsidRPr="00052F2A">
        <w:rPr>
          <w:rStyle w:val="StyleUnderline"/>
        </w:rPr>
        <w:t xml:space="preserve">space-resources law </w:t>
      </w:r>
      <w:r w:rsidRPr="00052F2A">
        <w:rPr>
          <w:rStyle w:val="Emphasis"/>
        </w:rPr>
        <w:t xml:space="preserve">that </w:t>
      </w:r>
      <w:r w:rsidRPr="0079319E">
        <w:rPr>
          <w:rStyle w:val="Emphasis"/>
          <w:highlight w:val="yellow"/>
        </w:rPr>
        <w:t>allows companies to</w:t>
      </w:r>
      <w:r w:rsidRPr="008B349A">
        <w:rPr>
          <w:rStyle w:val="StyleUnderline"/>
        </w:rPr>
        <w:t xml:space="preserve"> </w:t>
      </w:r>
      <w:r w:rsidRPr="0079319E">
        <w:rPr>
          <w:rStyle w:val="StyleUnderline"/>
          <w:highlight w:val="yellow"/>
        </w:rPr>
        <w:t>claim</w:t>
      </w:r>
      <w:r w:rsidRPr="008B349A">
        <w:rPr>
          <w:rStyle w:val="StyleUnderline"/>
        </w:rPr>
        <w:t xml:space="preserve"> </w:t>
      </w:r>
      <w:r w:rsidRPr="0079319E">
        <w:rPr>
          <w:rStyle w:val="Emphasis"/>
          <w:highlight w:val="yellow"/>
        </w:rPr>
        <w:t>resources</w:t>
      </w:r>
      <w:r w:rsidRPr="008B349A">
        <w:rPr>
          <w:rStyle w:val="StyleUnderline"/>
        </w:rPr>
        <w:t xml:space="preserve"> they extract </w:t>
      </w:r>
      <w:r w:rsidRPr="0079319E">
        <w:rPr>
          <w:rStyle w:val="Emphasis"/>
          <w:highlight w:val="yellow"/>
        </w:rPr>
        <w:t>from</w:t>
      </w:r>
      <w:r w:rsidRPr="0071092F">
        <w:rPr>
          <w:rStyle w:val="Emphasis"/>
        </w:rPr>
        <w:t xml:space="preserve"> </w:t>
      </w:r>
      <w:r w:rsidRPr="0079319E">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79319E">
        <w:rPr>
          <w:rStyle w:val="Emphasis"/>
          <w:highlight w:val="yellow"/>
        </w:rPr>
        <w:t>Companies anywhere in the world can stake</w:t>
      </w:r>
      <w:r w:rsidRPr="008B349A">
        <w:rPr>
          <w:rStyle w:val="StyleUnderline"/>
        </w:rPr>
        <w:t xml:space="preserve"> resource </w:t>
      </w:r>
      <w:r w:rsidRPr="0079319E">
        <w:rPr>
          <w:rStyle w:val="Emphasis"/>
          <w:highlight w:val="yellow"/>
        </w:rPr>
        <w:t>claims</w:t>
      </w:r>
      <w:r w:rsidRPr="008B349A">
        <w:rPr>
          <w:rStyle w:val="StyleUnderline"/>
        </w:rPr>
        <w:t xml:space="preserve"> in space </w:t>
      </w:r>
      <w:r w:rsidRPr="0079319E">
        <w:rPr>
          <w:rStyle w:val="Emphasis"/>
          <w:highlight w:val="yellow"/>
        </w:rPr>
        <w:t>under this</w:t>
      </w:r>
      <w:r w:rsidRPr="008B349A">
        <w:rPr>
          <w:rStyle w:val="StyleUnderline"/>
        </w:rPr>
        <w:t xml:space="preserve"> new </w:t>
      </w:r>
      <w:r w:rsidRPr="0079319E">
        <w:rPr>
          <w:rStyle w:val="Emphasis"/>
          <w:highlight w:val="yellow"/>
        </w:rPr>
        <w:t>law</w:t>
      </w:r>
      <w:r w:rsidRPr="008B349A">
        <w:rPr>
          <w:rStyle w:val="StyleUnderline"/>
        </w:rPr>
        <w:t xml:space="preserve">; their only requirement is an office in Luxembourg. </w:t>
      </w:r>
      <w:r w:rsidRPr="0079319E">
        <w:rPr>
          <w:rStyle w:val="Emphasis"/>
          <w:highlight w:val="yellow"/>
        </w:rPr>
        <w:t>This sets a</w:t>
      </w:r>
      <w:r w:rsidRPr="008B349A">
        <w:rPr>
          <w:rStyle w:val="StyleUnderline"/>
        </w:rPr>
        <w:t xml:space="preserve"> murky </w:t>
      </w:r>
      <w:r w:rsidRPr="0079319E">
        <w:rPr>
          <w:rStyle w:val="Emphasis"/>
          <w:highlight w:val="yellow"/>
        </w:rPr>
        <w:t>precedent of ‘regulatory forum-shopping’</w:t>
      </w:r>
      <w:r w:rsidRPr="008B349A">
        <w:rPr>
          <w:rStyle w:val="StyleUnderline"/>
        </w:rPr>
        <w:t xml:space="preserve">, where </w:t>
      </w:r>
      <w:r w:rsidRPr="0079319E">
        <w:rPr>
          <w:rStyle w:val="Emphasis"/>
          <w:highlight w:val="yellow"/>
        </w:rPr>
        <w:t>companies choose</w:t>
      </w:r>
      <w:r w:rsidRPr="008B349A">
        <w:rPr>
          <w:rStyle w:val="StyleUnderline"/>
        </w:rPr>
        <w:t xml:space="preserve"> to incorporate in </w:t>
      </w:r>
      <w:r w:rsidRPr="0079319E">
        <w:rPr>
          <w:rStyle w:val="Emphasis"/>
          <w:highlight w:val="yellow"/>
        </w:rPr>
        <w:t>states where they’ll be most leniently supervised</w:t>
      </w:r>
      <w:r w:rsidRPr="008B349A">
        <w:rPr>
          <w:rStyle w:val="StyleUnderline"/>
        </w:rPr>
        <w:t xml:space="preserve">. In 2018, a Silicon Valley start-up called </w:t>
      </w:r>
      <w:r w:rsidRPr="0079319E">
        <w:rPr>
          <w:rStyle w:val="Emphasis"/>
          <w:highlight w:val="yellow"/>
        </w:rPr>
        <w:t>Swarm Technologies illegally launched</w:t>
      </w:r>
      <w:r w:rsidRPr="008B349A">
        <w:rPr>
          <w:rStyle w:val="StyleUnderline"/>
        </w:rPr>
        <w:t xml:space="preserve"> four miniature </w:t>
      </w:r>
      <w:r w:rsidRPr="0079319E">
        <w:rPr>
          <w:rStyle w:val="Emphasis"/>
          <w:highlight w:val="yellow"/>
        </w:rPr>
        <w:t>satellites</w:t>
      </w:r>
      <w:r w:rsidRPr="008B349A">
        <w:rPr>
          <w:rStyle w:val="StyleUnderline"/>
        </w:rPr>
        <w:t xml:space="preserve"> known as CubeSats into space </w:t>
      </w:r>
      <w:r w:rsidRPr="0079319E">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397D91B7" w14:textId="77777777" w:rsidR="00052F2A" w:rsidRDefault="00052F2A" w:rsidP="00052F2A"/>
    <w:p w14:paraId="288A10B3" w14:textId="4E1C9499" w:rsidR="00FB57AD" w:rsidRPr="002401A3" w:rsidRDefault="00FB57AD" w:rsidP="00FB57AD">
      <w:pPr>
        <w:pStyle w:val="Heading3"/>
        <w:rPr>
          <w:rFonts w:cs="Calibri"/>
        </w:rPr>
      </w:pPr>
      <w:r w:rsidRPr="002401A3">
        <w:rPr>
          <w:rFonts w:cs="Calibri"/>
        </w:rPr>
        <w:lastRenderedPageBreak/>
        <w:t>Advantage 1: Space Debris</w:t>
      </w:r>
    </w:p>
    <w:p w14:paraId="280F093A" w14:textId="77777777" w:rsidR="00FB57AD" w:rsidRPr="002401A3" w:rsidRDefault="00FB57AD" w:rsidP="00FB57AD">
      <w:pPr>
        <w:pStyle w:val="Heading4"/>
        <w:rPr>
          <w:rFonts w:cs="Calibri"/>
        </w:rPr>
      </w:pPr>
      <w:r w:rsidRPr="002401A3">
        <w:rPr>
          <w:rFonts w:cs="Calibri"/>
        </w:rPr>
        <w:t xml:space="preserve">Increasing space debris levels will inevitably set off a chain of collisions.  </w:t>
      </w:r>
    </w:p>
    <w:p w14:paraId="63E1C98A" w14:textId="77777777" w:rsidR="00FB57AD" w:rsidRPr="002401A3" w:rsidRDefault="00FB57AD" w:rsidP="00FB57AD">
      <w:r w:rsidRPr="002401A3">
        <w:t xml:space="preserve">Chelsea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67FD9A4F" w14:textId="77777777" w:rsidR="00FB57AD" w:rsidRPr="002401A3" w:rsidRDefault="00FB57AD" w:rsidP="00FB57AD">
      <w:pPr>
        <w:rPr>
          <w:sz w:val="10"/>
        </w:rPr>
      </w:pPr>
      <w:r w:rsidRPr="002401A3">
        <w:rPr>
          <w:sz w:val="10"/>
        </w:rPr>
        <w:t xml:space="preserve">Debris poses a threat to functioning space objects and astronauts in space, and may cause damage to the earth’s surface upon re-entry.29 Much of the small </w:t>
      </w:r>
      <w:r w:rsidRPr="0079319E">
        <w:rPr>
          <w:highlight w:val="yellow"/>
          <w:u w:val="single"/>
        </w:rPr>
        <w:t>debris cannot be tracked due to</w:t>
      </w:r>
      <w:r w:rsidRPr="002401A3">
        <w:rPr>
          <w:sz w:val="10"/>
        </w:rPr>
        <w:t xml:space="preserve"> its </w:t>
      </w:r>
      <w:r w:rsidRPr="0079319E">
        <w:rPr>
          <w:highlight w:val="yellow"/>
          <w:u w:val="single"/>
        </w:rPr>
        <w:t>size and</w:t>
      </w:r>
      <w:r w:rsidRPr="002401A3">
        <w:rPr>
          <w:sz w:val="10"/>
        </w:rPr>
        <w:t xml:space="preserve"> the </w:t>
      </w:r>
      <w:r w:rsidRPr="0079319E">
        <w:rPr>
          <w:highlight w:val="yellow"/>
          <w:u w:val="single"/>
        </w:rPr>
        <w:t>velocity</w:t>
      </w:r>
      <w:r w:rsidRPr="002401A3">
        <w:rPr>
          <w:sz w:val="10"/>
        </w:rPr>
        <w:t xml:space="preserve"> at which it travels, </w:t>
      </w:r>
      <w:r w:rsidRPr="0079319E">
        <w:rPr>
          <w:rStyle w:val="Emphasis"/>
          <w:highlight w:val="yellow"/>
        </w:rPr>
        <w:t>making it impossible to</w:t>
      </w:r>
      <w:r w:rsidRPr="002401A3">
        <w:rPr>
          <w:sz w:val="10"/>
        </w:rPr>
        <w:t xml:space="preserve"> anticipate and maneuver to </w:t>
      </w:r>
      <w:r w:rsidRPr="0079319E">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79319E">
        <w:rPr>
          <w:rStyle w:val="StyleUnderline"/>
          <w:highlight w:val="yellow"/>
        </w:rPr>
        <w:t>pieces</w:t>
      </w:r>
      <w:r w:rsidRPr="002401A3">
        <w:rPr>
          <w:sz w:val="10"/>
        </w:rPr>
        <w:t xml:space="preserve"> of debris “continuously </w:t>
      </w:r>
      <w:r w:rsidRPr="0079319E">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79319E">
        <w:rPr>
          <w:highlight w:val="yellow"/>
          <w:u w:val="single"/>
        </w:rPr>
        <w:t>and</w:t>
      </w:r>
      <w:r w:rsidRPr="002401A3">
        <w:rPr>
          <w:sz w:val="10"/>
        </w:rPr>
        <w:t xml:space="preserve"> may </w:t>
      </w:r>
      <w:r w:rsidRPr="0079319E">
        <w:rPr>
          <w:highlight w:val="yellow"/>
          <w:u w:val="single"/>
        </w:rPr>
        <w:t>stay in orbit for</w:t>
      </w:r>
      <w:r w:rsidRPr="002401A3">
        <w:rPr>
          <w:sz w:val="10"/>
        </w:rPr>
        <w:t xml:space="preserve"> decades or even </w:t>
      </w:r>
      <w:r w:rsidRPr="0079319E">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79319E">
        <w:rPr>
          <w:rStyle w:val="StyleUnderline"/>
          <w:highlight w:val="yellow"/>
        </w:rPr>
        <w:t>objects</w:t>
      </w:r>
      <w:r w:rsidRPr="002401A3">
        <w:rPr>
          <w:sz w:val="10"/>
        </w:rPr>
        <w:t xml:space="preserve"> remaining in orbit </w:t>
      </w:r>
      <w:r w:rsidRPr="0079319E">
        <w:rPr>
          <w:highlight w:val="yellow"/>
          <w:u w:val="single"/>
        </w:rPr>
        <w:t>are a collision threat</w:t>
      </w:r>
      <w:r w:rsidRPr="002401A3">
        <w:rPr>
          <w:sz w:val="10"/>
        </w:rPr>
        <w:t xml:space="preserve">, capable of creating huge amounts of space debris and </w:t>
      </w:r>
      <w:r w:rsidRPr="0079319E">
        <w:rPr>
          <w:highlight w:val="yellow"/>
          <w:u w:val="single"/>
        </w:rPr>
        <w:t>taking up</w:t>
      </w:r>
      <w:r w:rsidRPr="002401A3">
        <w:rPr>
          <w:sz w:val="10"/>
        </w:rPr>
        <w:t xml:space="preserve"> otherwise </w:t>
      </w:r>
      <w:r w:rsidRPr="0079319E">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79319E">
        <w:rPr>
          <w:highlight w:val="yellow"/>
          <w:u w:val="single"/>
        </w:rPr>
        <w:t>commercial space tourism will</w:t>
      </w:r>
      <w:r w:rsidRPr="002401A3">
        <w:rPr>
          <w:sz w:val="10"/>
        </w:rPr>
        <w:t xml:space="preserve"> also </w:t>
      </w:r>
      <w:r w:rsidRPr="0079319E">
        <w:rPr>
          <w:highlight w:val="yellow"/>
          <w:u w:val="single"/>
        </w:rPr>
        <w:t>increase</w:t>
      </w:r>
      <w:r w:rsidRPr="002401A3">
        <w:rPr>
          <w:u w:val="single"/>
        </w:rPr>
        <w:t xml:space="preserve"> the number of objects launched into space and thus the amount of </w:t>
      </w:r>
      <w:r w:rsidRPr="0079319E">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79319E">
        <w:rPr>
          <w:highlight w:val="yellow"/>
          <w:u w:val="single"/>
        </w:rPr>
        <w:t xml:space="preserve">The </w:t>
      </w:r>
      <w:r w:rsidRPr="0079319E">
        <w:rPr>
          <w:rStyle w:val="Emphasis"/>
          <w:highlight w:val="yellow"/>
        </w:rPr>
        <w:t>Kessler Syndrome</w:t>
      </w:r>
      <w:r w:rsidRPr="0079319E">
        <w:rPr>
          <w:highlight w:val="yellow"/>
          <w:u w:val="single"/>
        </w:rPr>
        <w:t xml:space="preserve"> is</w:t>
      </w:r>
      <w:r w:rsidRPr="002401A3">
        <w:rPr>
          <w:sz w:val="10"/>
        </w:rPr>
        <w:t xml:space="preserve"> a cascade </w:t>
      </w:r>
      <w:r w:rsidRPr="002401A3">
        <w:rPr>
          <w:u w:val="single"/>
        </w:rPr>
        <w:t xml:space="preserve">created </w:t>
      </w:r>
      <w:r w:rsidRPr="0079319E">
        <w:rPr>
          <w:highlight w:val="yellow"/>
          <w:u w:val="single"/>
        </w:rPr>
        <w:t xml:space="preserve">when debris hits a space object, creating new debris and </w:t>
      </w:r>
      <w:r w:rsidRPr="0079319E">
        <w:rPr>
          <w:rStyle w:val="Emphasis"/>
          <w:highlight w:val="yellow"/>
        </w:rPr>
        <w:t>setting off a chain reaction</w:t>
      </w:r>
      <w:r w:rsidRPr="0079319E">
        <w:rPr>
          <w:highlight w:val="yellow"/>
          <w:u w:val="single"/>
        </w:rPr>
        <w:t xml:space="preserve"> of collisions that</w:t>
      </w:r>
      <w:r w:rsidRPr="002401A3">
        <w:rPr>
          <w:sz w:val="10"/>
        </w:rPr>
        <w:t xml:space="preserve"> eventually </w:t>
      </w:r>
      <w:r w:rsidRPr="0079319E">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09B26325" w14:textId="77777777" w:rsidR="00A336C9" w:rsidRPr="002401A3" w:rsidRDefault="00A336C9" w:rsidP="00A336C9">
      <w:pPr>
        <w:pStyle w:val="Heading4"/>
        <w:rPr>
          <w:rFonts w:cs="Calibri"/>
        </w:rPr>
      </w:pPr>
      <w:r w:rsidRPr="002401A3">
        <w:rPr>
          <w:rFonts w:cs="Calibri"/>
        </w:rPr>
        <w:t>It cascades</w:t>
      </w:r>
      <w:r>
        <w:rPr>
          <w:rFonts w:cs="Calibri"/>
        </w:rPr>
        <w:t xml:space="preserve"> with catastrophic results including </w:t>
      </w:r>
      <w:r w:rsidRPr="002401A3">
        <w:rPr>
          <w:rFonts w:cs="Calibri"/>
        </w:rPr>
        <w:t>nuclear war</w:t>
      </w:r>
      <w:r>
        <w:rPr>
          <w:rFonts w:cs="Calibri"/>
        </w:rPr>
        <w:t>, mass starvation, and economic destruction</w:t>
      </w:r>
      <w:r w:rsidRPr="002401A3">
        <w:rPr>
          <w:rFonts w:cs="Calibri"/>
        </w:rPr>
        <w:t xml:space="preserve">. </w:t>
      </w:r>
    </w:p>
    <w:p w14:paraId="64B8B1EA" w14:textId="77777777" w:rsidR="00FB57AD" w:rsidRPr="002401A3" w:rsidRDefault="00FB57AD" w:rsidP="00FB57AD">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1C8E488F" w14:textId="6A75BD9E" w:rsidR="00FB57AD" w:rsidRPr="002401A3" w:rsidRDefault="00FB57AD" w:rsidP="00FB57AD">
      <w:pPr>
        <w:rPr>
          <w:sz w:val="12"/>
        </w:rPr>
      </w:pPr>
      <w:r w:rsidRPr="002401A3">
        <w:rPr>
          <w:sz w:val="12"/>
        </w:rPr>
        <w:t xml:space="preserve">Whatever the initial cause, the result may be the same. </w:t>
      </w:r>
      <w:r w:rsidRPr="0079319E">
        <w:rPr>
          <w:rStyle w:val="StyleUnderline"/>
          <w:highlight w:val="yellow"/>
        </w:rPr>
        <w:t xml:space="preserve">A </w:t>
      </w:r>
      <w:r w:rsidRPr="0079319E">
        <w:rPr>
          <w:rStyle w:val="Emphasis"/>
          <w:highlight w:val="yellow"/>
        </w:rPr>
        <w:t>sat</w:t>
      </w:r>
      <w:r w:rsidRPr="002401A3">
        <w:rPr>
          <w:rStyle w:val="StyleUnderline"/>
        </w:rPr>
        <w:t xml:space="preserve">ellite </w:t>
      </w:r>
      <w:r w:rsidRPr="0079319E">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79319E">
        <w:rPr>
          <w:rStyle w:val="StyleUnderline"/>
          <w:highlight w:val="yellow"/>
        </w:rPr>
        <w:t>runaway</w:t>
      </w:r>
      <w:r w:rsidRPr="002401A3">
        <w:rPr>
          <w:rStyle w:val="StyleUnderline"/>
        </w:rPr>
        <w:t xml:space="preserve"> series of </w:t>
      </w:r>
      <w:r w:rsidRPr="0079319E">
        <w:rPr>
          <w:rStyle w:val="StyleUnderline"/>
          <w:highlight w:val="yellow"/>
        </w:rPr>
        <w:t xml:space="preserve">collisions </w:t>
      </w:r>
      <w:r w:rsidRPr="0079319E">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79319E">
        <w:rPr>
          <w:rStyle w:val="StyleUnderline"/>
          <w:highlight w:val="yellow"/>
        </w:rPr>
        <w:t>the</w:t>
      </w:r>
      <w:r w:rsidRPr="002401A3">
        <w:rPr>
          <w:rStyle w:val="StyleUnderline"/>
        </w:rPr>
        <w:t xml:space="preserve"> "</w:t>
      </w:r>
      <w:r w:rsidRPr="0079319E">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79319E">
        <w:rPr>
          <w:rStyle w:val="StyleUnderline"/>
          <w:highlight w:val="yellow"/>
        </w:rPr>
        <w:t>cascade</w:t>
      </w:r>
      <w:r w:rsidRPr="002401A3">
        <w:rPr>
          <w:sz w:val="12"/>
        </w:rPr>
        <w:t xml:space="preserve"> around the Earth, </w:t>
      </w:r>
      <w:r w:rsidRPr="0079319E">
        <w:rPr>
          <w:rStyle w:val="StyleUnderline"/>
          <w:highlight w:val="yellow"/>
        </w:rPr>
        <w:t xml:space="preserve">destroying every </w:t>
      </w:r>
      <w:r w:rsidRPr="0079319E">
        <w:rPr>
          <w:rStyle w:val="Emphasis"/>
          <w:highlight w:val="yellow"/>
        </w:rPr>
        <w:lastRenderedPageBreak/>
        <w:t>sat</w:t>
      </w:r>
      <w:r w:rsidRPr="002401A3">
        <w:rPr>
          <w:rStyle w:val="StyleUnderline"/>
        </w:rPr>
        <w:t xml:space="preserve">ellite </w:t>
      </w:r>
      <w:r w:rsidRPr="0079319E">
        <w:rPr>
          <w:rStyle w:val="StyleUnderline"/>
          <w:highlight w:val="yellow"/>
        </w:rPr>
        <w:t xml:space="preserve">in </w:t>
      </w:r>
      <w:r w:rsidRPr="0079319E">
        <w:rPr>
          <w:rStyle w:val="Emphasis"/>
          <w:highlight w:val="yellow"/>
        </w:rPr>
        <w:t>l</w:t>
      </w:r>
      <w:r w:rsidRPr="002401A3">
        <w:rPr>
          <w:rStyle w:val="StyleUnderline"/>
        </w:rPr>
        <w:t xml:space="preserve">ow </w:t>
      </w:r>
      <w:r w:rsidRPr="0079319E">
        <w:rPr>
          <w:rStyle w:val="Emphasis"/>
          <w:highlight w:val="yellow"/>
        </w:rPr>
        <w:t>E</w:t>
      </w:r>
      <w:r w:rsidRPr="002401A3">
        <w:rPr>
          <w:rStyle w:val="StyleUnderline"/>
        </w:rPr>
        <w:t xml:space="preserve">arth </w:t>
      </w:r>
      <w:r w:rsidRPr="0079319E">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79319E">
        <w:rPr>
          <w:rStyle w:val="StyleUnderline"/>
          <w:highlight w:val="yellow"/>
        </w:rPr>
        <w:t>rendering</w:t>
      </w:r>
      <w:r w:rsidRPr="002401A3">
        <w:rPr>
          <w:rStyle w:val="StyleUnderline"/>
        </w:rPr>
        <w:t xml:space="preserve"> many Earth </w:t>
      </w:r>
      <w:r w:rsidRPr="0079319E">
        <w:rPr>
          <w:rStyle w:val="StyleUnderline"/>
          <w:highlight w:val="yellow"/>
        </w:rPr>
        <w:t xml:space="preserve">orbits </w:t>
      </w:r>
      <w:r w:rsidRPr="0079319E">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 xml:space="preserve">loses </w:t>
      </w:r>
      <w:proofErr w:type="gramStart"/>
      <w:r w:rsidRPr="002401A3">
        <w:rPr>
          <w:rStyle w:val="Emphasis"/>
        </w:rPr>
        <w:t>all of</w:t>
      </w:r>
      <w:proofErr w:type="gramEnd"/>
      <w:r w:rsidRPr="002401A3">
        <w:rPr>
          <w:rStyle w:val="Emphasis"/>
        </w:rPr>
        <w:t xml:space="preserve">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79319E">
        <w:rPr>
          <w:rStyle w:val="StyleUnderline"/>
          <w:highlight w:val="yellow"/>
        </w:rPr>
        <w:t>Add</w:t>
      </w:r>
      <w:r w:rsidRPr="002401A3">
        <w:rPr>
          <w:rStyle w:val="StyleUnderline"/>
        </w:rPr>
        <w:t xml:space="preserve"> to this </w:t>
      </w:r>
      <w:r w:rsidRPr="0079319E">
        <w:rPr>
          <w:rStyle w:val="StyleUnderline"/>
          <w:highlight w:val="yellow"/>
        </w:rPr>
        <w:t>the [</w:t>
      </w:r>
      <w:r w:rsidR="00A336C9" w:rsidRPr="0079319E">
        <w:rPr>
          <w:rStyle w:val="StyleUnderline"/>
          <w:highlight w:val="yellow"/>
        </w:rPr>
        <w:t>disabling</w:t>
      </w:r>
      <w:r w:rsidRPr="0079319E">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79319E">
        <w:rPr>
          <w:rStyle w:val="StyleUnderline"/>
          <w:highlight w:val="yellow"/>
        </w:rPr>
        <w:t>of the US military who</w:t>
      </w:r>
      <w:r w:rsidRPr="002401A3">
        <w:rPr>
          <w:rStyle w:val="StyleUnderline"/>
        </w:rPr>
        <w:t xml:space="preserve"> now </w:t>
      </w:r>
      <w:r w:rsidRPr="0079319E">
        <w:rPr>
          <w:rStyle w:val="StyleUnderline"/>
          <w:highlight w:val="yellow"/>
        </w:rPr>
        <w:t>depend</w:t>
      </w:r>
      <w:r w:rsidRPr="002401A3">
        <w:rPr>
          <w:rStyle w:val="StyleUnderline"/>
        </w:rPr>
        <w:t xml:space="preserve"> up</w:t>
      </w:r>
      <w:r w:rsidRPr="0079319E">
        <w:rPr>
          <w:rStyle w:val="Emphasis"/>
          <w:highlight w:val="yellow"/>
        </w:rPr>
        <w:t>on</w:t>
      </w:r>
      <w:r w:rsidRPr="002401A3">
        <w:rPr>
          <w:rStyle w:val="StyleUnderline"/>
        </w:rPr>
        <w:t xml:space="preserve"> spy satellites, </w:t>
      </w:r>
      <w:r w:rsidRPr="0079319E">
        <w:rPr>
          <w:rStyle w:val="StyleUnderline"/>
          <w:highlight w:val="yellow"/>
        </w:rPr>
        <w:t>space</w:t>
      </w:r>
      <w:r w:rsidRPr="002401A3">
        <w:rPr>
          <w:rStyle w:val="StyleUnderline"/>
        </w:rPr>
        <w:t xml:space="preserve">-based communications systems, and GPS to know where their troops and supplies are </w:t>
      </w:r>
      <w:proofErr w:type="gramStart"/>
      <w:r w:rsidRPr="002401A3">
        <w:rPr>
          <w:rStyle w:val="StyleUnderline"/>
        </w:rPr>
        <w:t>located at all times</w:t>
      </w:r>
      <w:proofErr w:type="gramEnd"/>
      <w:r w:rsidRPr="002401A3">
        <w:rPr>
          <w:rStyle w:val="StyleUnderline"/>
        </w:rPr>
        <w:t xml:space="preserve"> and anywhere in the world. </w:t>
      </w:r>
      <w:r w:rsidRPr="0079319E">
        <w:rPr>
          <w:rStyle w:val="StyleUnderline"/>
          <w:highlight w:val="yellow"/>
        </w:rPr>
        <w:t xml:space="preserve">The result is a </w:t>
      </w:r>
      <w:r w:rsidRPr="0079319E">
        <w:rPr>
          <w:rStyle w:val="Emphasis"/>
          <w:highlight w:val="yellow"/>
        </w:rPr>
        <w:t>nightmarish world</w:t>
      </w:r>
      <w:r w:rsidRPr="002401A3">
        <w:rPr>
          <w:rStyle w:val="StyleUnderline"/>
        </w:rPr>
        <w:t xml:space="preserve">, one step away from </w:t>
      </w:r>
      <w:r w:rsidRPr="0079319E">
        <w:rPr>
          <w:rStyle w:val="Emphasis"/>
          <w:highlight w:val="yellow"/>
        </w:rPr>
        <w:t>nuclear war</w:t>
      </w:r>
      <w:r w:rsidRPr="0079319E">
        <w:rPr>
          <w:rStyle w:val="StyleUnderline"/>
          <w:highlight w:val="yellow"/>
        </w:rPr>
        <w:t xml:space="preserve">, </w:t>
      </w:r>
      <w:r w:rsidRPr="0079319E">
        <w:rPr>
          <w:rStyle w:val="Emphasis"/>
          <w:highlight w:val="yellow"/>
        </w:rPr>
        <w:t>economic disaster</w:t>
      </w:r>
      <w:r w:rsidRPr="0079319E">
        <w:rPr>
          <w:rStyle w:val="StyleUnderline"/>
          <w:highlight w:val="yellow"/>
        </w:rPr>
        <w:t>, and</w:t>
      </w:r>
      <w:r w:rsidRPr="002401A3">
        <w:rPr>
          <w:rStyle w:val="StyleUnderline"/>
        </w:rPr>
        <w:t xml:space="preserve"> potential </w:t>
      </w:r>
      <w:r w:rsidRPr="0079319E">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79319E">
        <w:rPr>
          <w:rStyle w:val="Emphasis"/>
          <w:highlight w:val="yellow"/>
        </w:rPr>
        <w:t>aviation</w:t>
      </w:r>
      <w:r w:rsidRPr="0079319E">
        <w:rPr>
          <w:rStyle w:val="StyleUnderline"/>
          <w:highlight w:val="yellow"/>
        </w:rPr>
        <w:t xml:space="preserve">, </w:t>
      </w:r>
      <w:r w:rsidRPr="0079319E">
        <w:rPr>
          <w:rStyle w:val="Emphasis"/>
          <w:highlight w:val="yellow"/>
        </w:rPr>
        <w:t>shipping</w:t>
      </w:r>
      <w:r w:rsidRPr="0079319E">
        <w:rPr>
          <w:rStyle w:val="StyleUnderline"/>
          <w:highlight w:val="yellow"/>
        </w:rPr>
        <w:t xml:space="preserve">, </w:t>
      </w:r>
      <w:r w:rsidRPr="0079319E">
        <w:rPr>
          <w:rStyle w:val="Emphasis"/>
          <w:highlight w:val="yellow"/>
        </w:rPr>
        <w:t>emergency</w:t>
      </w:r>
      <w:r w:rsidRPr="0079319E">
        <w:rPr>
          <w:rStyle w:val="StyleUnderline"/>
          <w:highlight w:val="yellow"/>
        </w:rPr>
        <w:t xml:space="preserve"> services</w:t>
      </w:r>
      <w:r w:rsidRPr="002401A3">
        <w:rPr>
          <w:rStyle w:val="StyleUnderline"/>
        </w:rPr>
        <w:t xml:space="preserve">, vehicle fleet tracking, </w:t>
      </w:r>
      <w:r w:rsidRPr="0079319E">
        <w:rPr>
          <w:rStyle w:val="Emphasis"/>
          <w:highlight w:val="yellow"/>
        </w:rPr>
        <w:t>financial</w:t>
      </w:r>
      <w:r w:rsidRPr="0079319E">
        <w:rPr>
          <w:rStyle w:val="StyleUnderline"/>
          <w:highlight w:val="yellow"/>
        </w:rPr>
        <w:t xml:space="preserve"> transactions, and </w:t>
      </w:r>
      <w:r w:rsidRPr="0079319E">
        <w:rPr>
          <w:rStyle w:val="Emphasis"/>
          <w:highlight w:val="yellow"/>
        </w:rPr>
        <w:t>ag</w:t>
      </w:r>
      <w:r w:rsidRPr="002401A3">
        <w:rPr>
          <w:rStyle w:val="StyleUnderline"/>
        </w:rPr>
        <w:t xml:space="preserve">riculture </w:t>
      </w:r>
      <w:r w:rsidRPr="0079319E">
        <w:rPr>
          <w:rStyle w:val="StyleUnderline"/>
          <w:highlight w:val="yellow"/>
        </w:rPr>
        <w:t>are</w:t>
      </w:r>
      <w:r w:rsidRPr="002401A3">
        <w:rPr>
          <w:rStyle w:val="StyleUnderline"/>
        </w:rPr>
        <w:t xml:space="preserve"> areas of the economy that are increasingly </w:t>
      </w:r>
      <w:r w:rsidRPr="0079319E">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1A3">
        <w:rPr>
          <w:sz w:val="12"/>
        </w:rPr>
        <w:t>a large number of</w:t>
      </w:r>
      <w:proofErr w:type="gramEnd"/>
      <w:r w:rsidRPr="002401A3">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2401A3">
        <w:rPr>
          <w:sz w:val="12"/>
        </w:rPr>
        <w:t>evacuations</w:t>
      </w:r>
      <w:proofErr w:type="gramEnd"/>
      <w:r w:rsidRPr="002401A3">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79319E">
        <w:rPr>
          <w:rStyle w:val="StyleUnderline"/>
          <w:highlight w:val="yellow"/>
        </w:rPr>
        <w:t xml:space="preserve">Spy </w:t>
      </w:r>
      <w:r w:rsidRPr="0079319E">
        <w:rPr>
          <w:rStyle w:val="Emphasis"/>
          <w:highlight w:val="yellow"/>
        </w:rPr>
        <w:t>sat</w:t>
      </w:r>
      <w:r w:rsidRPr="002401A3">
        <w:rPr>
          <w:rStyle w:val="StyleUnderline"/>
        </w:rPr>
        <w:t>ellite</w:t>
      </w:r>
      <w:r w:rsidRPr="0079319E">
        <w:rPr>
          <w:rStyle w:val="Emphasis"/>
          <w:highlight w:val="yellow"/>
        </w:rPr>
        <w:t>s</w:t>
      </w:r>
      <w:r w:rsidRPr="002401A3">
        <w:rPr>
          <w:rStyle w:val="StyleUnderline"/>
        </w:rPr>
        <w:t xml:space="preserve"> are used to </w:t>
      </w:r>
      <w:r w:rsidRPr="0079319E">
        <w:rPr>
          <w:rStyle w:val="StyleUnderline"/>
          <w:highlight w:val="yellow"/>
        </w:rPr>
        <w:t>monitor</w:t>
      </w:r>
      <w:r w:rsidRPr="002401A3">
        <w:rPr>
          <w:rStyle w:val="StyleUnderline"/>
        </w:rPr>
        <w:t xml:space="preserve"> compliance with international </w:t>
      </w:r>
      <w:r w:rsidRPr="0079319E">
        <w:rPr>
          <w:rStyle w:val="StyleUnderline"/>
          <w:highlight w:val="yellow"/>
        </w:rPr>
        <w:t>arms treaties and</w:t>
      </w:r>
      <w:r w:rsidRPr="002401A3">
        <w:rPr>
          <w:rStyle w:val="StyleUnderline"/>
        </w:rPr>
        <w:t xml:space="preserve"> to assess the </w:t>
      </w:r>
      <w:r w:rsidRPr="0079319E">
        <w:rPr>
          <w:rStyle w:val="StyleUnderline"/>
          <w:highlight w:val="yellow"/>
        </w:rPr>
        <w:t>military activities of</w:t>
      </w:r>
      <w:r w:rsidRPr="002401A3">
        <w:rPr>
          <w:rStyle w:val="StyleUnderline"/>
        </w:rPr>
        <w:t xml:space="preserve"> countries such as </w:t>
      </w:r>
      <w:r w:rsidRPr="0079319E">
        <w:rPr>
          <w:rStyle w:val="Emphasis"/>
          <w:highlight w:val="yellow"/>
        </w:rPr>
        <w:t>China</w:t>
      </w:r>
      <w:r w:rsidRPr="0079319E">
        <w:rPr>
          <w:rStyle w:val="StyleUnderline"/>
          <w:highlight w:val="yellow"/>
        </w:rPr>
        <w:t xml:space="preserve">, </w:t>
      </w:r>
      <w:r w:rsidRPr="0079319E">
        <w:rPr>
          <w:rStyle w:val="Emphasis"/>
          <w:highlight w:val="yellow"/>
        </w:rPr>
        <w:t>Russia</w:t>
      </w:r>
      <w:r w:rsidRPr="0079319E">
        <w:rPr>
          <w:rStyle w:val="StyleUnderline"/>
          <w:highlight w:val="yellow"/>
        </w:rPr>
        <w:t xml:space="preserve">, </w:t>
      </w:r>
      <w:r w:rsidRPr="0079319E">
        <w:rPr>
          <w:rStyle w:val="Emphasis"/>
          <w:highlight w:val="yellow"/>
        </w:rPr>
        <w:t>Iran</w:t>
      </w:r>
      <w:r w:rsidRPr="0079319E">
        <w:rPr>
          <w:rStyle w:val="StyleUnderline"/>
          <w:highlight w:val="yellow"/>
        </w:rPr>
        <w:t xml:space="preserve">, and </w:t>
      </w:r>
      <w:r w:rsidRPr="0079319E">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79319E">
        <w:rPr>
          <w:rStyle w:val="StyleUnderline"/>
          <w:highlight w:val="yellow"/>
        </w:rPr>
        <w:t>Losing these</w:t>
      </w:r>
      <w:r w:rsidRPr="002401A3">
        <w:rPr>
          <w:rStyle w:val="StyleUnderline"/>
        </w:rPr>
        <w:t xml:space="preserve"> satellites </w:t>
      </w:r>
      <w:r w:rsidRPr="0079319E">
        <w:rPr>
          <w:rStyle w:val="StyleUnderline"/>
          <w:highlight w:val="yellow"/>
        </w:rPr>
        <w:t>would place</w:t>
      </w:r>
      <w:r w:rsidRPr="002401A3">
        <w:rPr>
          <w:rStyle w:val="StyleUnderline"/>
        </w:rPr>
        <w:t xml:space="preserve"> global </w:t>
      </w:r>
      <w:r w:rsidRPr="0079319E">
        <w:rPr>
          <w:rStyle w:val="StyleUnderline"/>
          <w:highlight w:val="yellow"/>
        </w:rPr>
        <w:t xml:space="preserve">militaries on </w:t>
      </w:r>
      <w:r w:rsidRPr="0079319E">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79319E">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79319E">
        <w:rPr>
          <w:rStyle w:val="StyleUnderline"/>
          <w:highlight w:val="yellow"/>
        </w:rPr>
        <w:t>provide</w:t>
      </w:r>
      <w:r w:rsidRPr="002401A3">
        <w:rPr>
          <w:rStyle w:val="StyleUnderline"/>
        </w:rPr>
        <w:t xml:space="preserve"> precise position </w:t>
      </w:r>
      <w:r w:rsidRPr="0079319E">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79319E">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79319E">
        <w:rPr>
          <w:rStyle w:val="StyleUnderline"/>
          <w:highlight w:val="yellow"/>
        </w:rPr>
        <w:t>navigate</w:t>
      </w:r>
      <w:r w:rsidRPr="002401A3">
        <w:rPr>
          <w:rStyle w:val="StyleUnderline"/>
        </w:rPr>
        <w:t xml:space="preserve"> in the dark or in adverse </w:t>
      </w:r>
      <w:r w:rsidRPr="0079319E">
        <w:rPr>
          <w:rStyle w:val="StyleUnderline"/>
          <w:highlight w:val="yellow"/>
        </w:rPr>
        <w:t>weather</w:t>
      </w:r>
      <w:r w:rsidRPr="002401A3">
        <w:rPr>
          <w:rStyle w:val="StyleUnderline"/>
        </w:rPr>
        <w:t xml:space="preserve"> or sandstorms. </w:t>
      </w:r>
      <w:r w:rsidRPr="0079319E">
        <w:rPr>
          <w:rStyle w:val="StyleUnderline"/>
          <w:highlight w:val="yellow"/>
        </w:rPr>
        <w:t xml:space="preserve">Without GPS, our </w:t>
      </w:r>
      <w:r w:rsidRPr="0079319E">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79319E">
        <w:rPr>
          <w:rStyle w:val="StyleUnderline"/>
          <w:highlight w:val="yellow"/>
        </w:rPr>
        <w:t>would be</w:t>
      </w:r>
      <w:r w:rsidRPr="002401A3">
        <w:rPr>
          <w:sz w:val="12"/>
        </w:rPr>
        <w:t xml:space="preserve"> dramatically reduced or </w:t>
      </w:r>
      <w:r w:rsidRPr="0079319E">
        <w:rPr>
          <w:rStyle w:val="Emphasis"/>
          <w:highlight w:val="yellow"/>
        </w:rPr>
        <w:t>eliminated</w:t>
      </w:r>
      <w:r w:rsidRPr="002401A3">
        <w:rPr>
          <w:sz w:val="12"/>
        </w:rPr>
        <w:t>.</w:t>
      </w:r>
    </w:p>
    <w:p w14:paraId="198254AB" w14:textId="77777777" w:rsidR="00FB57AD" w:rsidRPr="002401A3" w:rsidRDefault="00FB57AD" w:rsidP="00FB57AD">
      <w:pPr>
        <w:rPr>
          <w:sz w:val="12"/>
        </w:rPr>
      </w:pPr>
    </w:p>
    <w:p w14:paraId="2B51097A" w14:textId="77777777" w:rsidR="0035383D" w:rsidRPr="002401A3" w:rsidRDefault="0035383D" w:rsidP="0035383D">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5EE555C6" w14:textId="77777777" w:rsidR="0035383D" w:rsidRPr="002401A3" w:rsidRDefault="0035383D" w:rsidP="0035383D">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1F187F93" w14:textId="77777777" w:rsidR="0035383D" w:rsidRPr="002401A3" w:rsidRDefault="0035383D" w:rsidP="0035383D">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09E2DA6F" w14:textId="77777777" w:rsidR="0035383D" w:rsidRPr="002401A3" w:rsidRDefault="0035383D" w:rsidP="0035383D">
      <w:pPr>
        <w:ind w:left="720"/>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5"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6"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w:t>
      </w:r>
      <w:r w:rsidRPr="0079319E">
        <w:rPr>
          <w:rStyle w:val="StyleUnderline"/>
          <w:highlight w:val="yellow"/>
        </w:rPr>
        <w:t>They center</w:t>
      </w:r>
      <w:r w:rsidRPr="002401A3">
        <w:rPr>
          <w:sz w:val="12"/>
        </w:rPr>
        <w:t xml:space="preserve"> on </w:t>
      </w:r>
      <w:r w:rsidRPr="0079319E">
        <w:rPr>
          <w:rStyle w:val="StyleUnderline"/>
          <w:highlight w:val="yellow"/>
        </w:rPr>
        <w:t>the dubious possibility of “</w:t>
      </w:r>
      <w:hyperlink r:id="rId21" w:history="1">
        <w:r w:rsidRPr="0079319E">
          <w:rPr>
            <w:rStyle w:val="StyleUnderline"/>
            <w:highlight w:val="yellow"/>
          </w:rPr>
          <w:t>terraforming</w:t>
        </w:r>
      </w:hyperlink>
      <w:r w:rsidRPr="0079319E">
        <w:rPr>
          <w:rStyle w:val="StyleUnderline"/>
          <w:highlight w:val="yellow"/>
        </w:rPr>
        <w:t>” Mars using resources and technologies that don’t yet exist.</w:t>
      </w:r>
      <w:r w:rsidRPr="002401A3">
        <w:rPr>
          <w:sz w:val="12"/>
        </w:rPr>
        <w:t xml:space="preserve"> ¶Musk planned to </w:t>
      </w:r>
      <w:hyperlink r:id="rId22" w:history="1">
        <w:r w:rsidRPr="002401A3">
          <w:rPr>
            <w:rStyle w:val="Hyperlink"/>
            <w:sz w:val="12"/>
          </w:rPr>
          <w:t>send the first humans to Mars in 2024</w:t>
        </w:r>
      </w:hyperlink>
      <w:r w:rsidRPr="002401A3">
        <w:rPr>
          <w:sz w:val="12"/>
        </w:rPr>
        <w:t>, and by 2030, he envisioned breaking ground on a city, </w:t>
      </w:r>
      <w:hyperlink r:id="rId23"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79319E">
        <w:rPr>
          <w:rStyle w:val="StyleUnderline"/>
          <w:sz w:val="24"/>
          <w:highlight w:val="yellow"/>
        </w:rPr>
        <w:t xml:space="preserve">the vision – a </w:t>
      </w:r>
      <w:r w:rsidRPr="0079319E">
        <w:rPr>
          <w:rStyle w:val="StyleUnderline"/>
          <w:highlight w:val="yellow"/>
        </w:rPr>
        <w:t>Mars of</w:t>
      </w:r>
      <w:r w:rsidRPr="002401A3">
        <w:rPr>
          <w:rStyle w:val="StyleUnderline"/>
          <w:sz w:val="24"/>
        </w:rPr>
        <w:t xml:space="preserve"> thriving crops, pizza joints and </w:t>
      </w:r>
      <w:r w:rsidRPr="0079319E">
        <w:rPr>
          <w:rStyle w:val="StyleUnderline"/>
          <w:sz w:val="24"/>
          <w:highlight w:val="yellow"/>
        </w:rPr>
        <w:t>“entrepreneurial opportunities,” preserving life and paying dividends while Earth becomes</w:t>
      </w:r>
      <w:r w:rsidRPr="002401A3">
        <w:rPr>
          <w:rStyle w:val="StyleUnderline"/>
          <w:sz w:val="24"/>
        </w:rPr>
        <w:t xml:space="preserve"> increasingly </w:t>
      </w:r>
      <w:r w:rsidRPr="0079319E">
        <w:rPr>
          <w:rStyle w:val="StyleUnderline"/>
          <w:sz w:val="24"/>
          <w:highlight w:val="yellow"/>
        </w:rPr>
        <w:t>uninhabitable — remains</w:t>
      </w:r>
      <w:r w:rsidRPr="002401A3">
        <w:rPr>
          <w:rStyle w:val="StyleUnderline"/>
          <w:sz w:val="24"/>
        </w:rPr>
        <w:t>.</w:t>
      </w:r>
      <w:r w:rsidRPr="002401A3">
        <w:rPr>
          <w:sz w:val="12"/>
        </w:rPr>
        <w:t xml:space="preserve"> </w:t>
      </w:r>
      <w:r w:rsidRPr="0079319E">
        <w:rPr>
          <w:rStyle w:val="StyleUnderline"/>
          <w:sz w:val="24"/>
          <w:highlight w:val="yellow"/>
        </w:rPr>
        <w:t>Like the colonial </w:t>
      </w:r>
      <w:hyperlink r:id="rId24" w:history="1">
        <w:r w:rsidRPr="0079319E">
          <w:rPr>
            <w:rStyle w:val="StyleUnderline"/>
            <w:sz w:val="24"/>
            <w:highlight w:val="yellow"/>
          </w:rPr>
          <w:t>company-states</w:t>
        </w:r>
      </w:hyperlink>
      <w:r w:rsidRPr="0079319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79319E">
        <w:rPr>
          <w:rStyle w:val="StyleUnderline"/>
          <w:highlight w:val="yellow"/>
        </w:rPr>
        <w:t xml:space="preserve">The techno-utopian visions of Musk and Bezos </w:t>
      </w:r>
      <w:r w:rsidRPr="00F832FB">
        <w:rPr>
          <w:rStyle w:val="StyleUnderline"/>
        </w:rPr>
        <w:t xml:space="preserve">betray some of the same assumptions </w:t>
      </w:r>
      <w:r w:rsidRPr="00334DB9">
        <w:t>as their early modern forebears</w:t>
      </w:r>
      <w:r w:rsidRPr="00F832FB">
        <w:rPr>
          <w:rStyle w:val="StyleUnderline"/>
        </w:rPr>
        <w:t>. They</w:t>
      </w:r>
      <w:r w:rsidRPr="00F832FB">
        <w:rPr>
          <w:rStyle w:val="StyleUnderline"/>
          <w:sz w:val="24"/>
        </w:rPr>
        <w:t xml:space="preserve"> </w:t>
      </w:r>
      <w:r w:rsidRPr="0079319E">
        <w:rPr>
          <w:rStyle w:val="StyleUnderline"/>
          <w:sz w:val="24"/>
          <w:highlight w:val="yellow"/>
        </w:rPr>
        <w:t>offer colonialism as a panacea for</w:t>
      </w:r>
      <w:r w:rsidRPr="002401A3">
        <w:rPr>
          <w:rStyle w:val="StyleUnderline"/>
          <w:sz w:val="24"/>
        </w:rPr>
        <w:t xml:space="preserve"> complex </w:t>
      </w:r>
      <w:r w:rsidRPr="0079319E">
        <w:rPr>
          <w:rStyle w:val="StyleUnderline"/>
          <w:sz w:val="24"/>
          <w:highlight w:val="yellow"/>
        </w:rPr>
        <w:t xml:space="preserve">social, </w:t>
      </w:r>
      <w:proofErr w:type="gramStart"/>
      <w:r w:rsidRPr="0079319E">
        <w:rPr>
          <w:rStyle w:val="StyleUnderline"/>
          <w:sz w:val="24"/>
          <w:highlight w:val="yellow"/>
        </w:rPr>
        <w:t>political</w:t>
      </w:r>
      <w:proofErr w:type="gramEnd"/>
      <w:r w:rsidRPr="0079319E">
        <w:rPr>
          <w:rStyle w:val="StyleUnderline"/>
          <w:sz w:val="24"/>
          <w:highlight w:val="yellow"/>
        </w:rPr>
        <w:t xml:space="preserve"> and economic ills, rather than attempting to work towards a better world within the constraints of our environment</w:t>
      </w:r>
      <w:r w:rsidRPr="0079319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79319E">
        <w:rPr>
          <w:rStyle w:val="StyleUnderline"/>
          <w:sz w:val="24"/>
          <w:highlight w:val="yellow"/>
        </w:rPr>
        <w:t>facing the</w:t>
      </w:r>
      <w:r w:rsidRPr="002401A3">
        <w:rPr>
          <w:rStyle w:val="StyleUnderline"/>
          <w:sz w:val="24"/>
        </w:rPr>
        <w:t xml:space="preserve"> palpably </w:t>
      </w:r>
      <w:r w:rsidRPr="0079319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79319E">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imagery, </w:t>
      </w:r>
      <w:r w:rsidRPr="0079319E">
        <w:rPr>
          <w:rStyle w:val="StyleUnderline"/>
          <w:sz w:val="24"/>
          <w:highlight w:val="yellow"/>
        </w:rPr>
        <w:t>they have failed to imagine a different world</w:t>
      </w:r>
      <w:r w:rsidRPr="002401A3">
        <w:rPr>
          <w:rStyle w:val="StyleUnderline"/>
          <w:sz w:val="24"/>
        </w:rPr>
        <w:t xml:space="preserve">. And </w:t>
      </w:r>
      <w:r w:rsidRPr="00334DB9">
        <w:rPr>
          <w:sz w:val="12"/>
        </w:rPr>
        <w:t xml:space="preserve">they have ignored the history of colonialism on this one. Empire never recreated Eden, but it did fuel centuries of growth based on expropriation, </w:t>
      </w:r>
      <w:proofErr w:type="gramStart"/>
      <w:r w:rsidRPr="00334DB9">
        <w:rPr>
          <w:sz w:val="12"/>
        </w:rPr>
        <w:t>enslavement</w:t>
      </w:r>
      <w:proofErr w:type="gramEnd"/>
      <w:r w:rsidRPr="00334DB9">
        <w:rPr>
          <w:sz w:val="12"/>
        </w:rPr>
        <w:t xml:space="preserve"> and environmental transformation in defiance of all limits. We are struggling with these consequences today.</w:t>
      </w:r>
    </w:p>
    <w:p w14:paraId="5EE2985C" w14:textId="77777777" w:rsidR="0035383D" w:rsidRPr="002401A3" w:rsidRDefault="0035383D" w:rsidP="0035383D">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0CE2949D" w14:textId="77777777" w:rsidR="0035383D" w:rsidRPr="002401A3" w:rsidRDefault="0035383D" w:rsidP="0035383D">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7 Jan. 2020, https://www.salon.com/2017/10/08/against-mars-a-lago-why-spacexs-mars-colonization-plan-should-terrify-you/. </w:t>
      </w:r>
    </w:p>
    <w:p w14:paraId="6B6BFC1C" w14:textId="47167A97" w:rsidR="0035383D" w:rsidRPr="00233C08" w:rsidRDefault="0035383D" w:rsidP="00233C08">
      <w:pPr>
        <w:ind w:left="720"/>
        <w:rPr>
          <w:u w:val="single"/>
        </w:rPr>
      </w:pPr>
      <w:r w:rsidRPr="002401A3">
        <w:rPr>
          <w:sz w:val="12"/>
        </w:rPr>
        <w:t xml:space="preserve">When CEO Elon Musk announced last month that his aerospace company SpaceX would be </w:t>
      </w:r>
      <w:hyperlink r:id="rId26"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30"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31"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79319E">
        <w:rPr>
          <w:rStyle w:val="Emphasis"/>
          <w:highlight w:val="yellow"/>
        </w:rPr>
        <w:t xml:space="preserve">There has </w:t>
      </w:r>
      <w:proofErr w:type="gramStart"/>
      <w:r w:rsidRPr="0079319E">
        <w:rPr>
          <w:rStyle w:val="Emphasis"/>
          <w:highlight w:val="yellow"/>
        </w:rPr>
        <w:t>be</w:t>
      </w:r>
      <w:proofErr w:type="gramEnd"/>
      <w:r w:rsidRPr="0079319E">
        <w:rPr>
          <w:rStyle w:val="Emphasis"/>
          <w:highlight w:val="yellow"/>
        </w:rPr>
        <w:t xml:space="preserve"> 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2401A3">
          <w:rPr>
            <w:rStyle w:val="StyleUnderline"/>
          </w:rPr>
          <w:t>sacrosanct</w:t>
        </w:r>
      </w:hyperlink>
      <w:r w:rsidRPr="002401A3">
        <w:rPr>
          <w:rStyle w:val="StyleUnderline"/>
        </w:rPr>
        <w:t xml:space="preserve"> </w:t>
      </w:r>
      <w:hyperlink r:id="rId34"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79319E">
        <w:rPr>
          <w:rStyle w:val="StyleUnderline"/>
          <w:highlight w:val="yellow"/>
        </w:rPr>
        <w:t>To privately colonize a</w:t>
      </w:r>
      <w:r w:rsidRPr="002401A3">
        <w:rPr>
          <w:rStyle w:val="StyleUnderline"/>
        </w:rPr>
        <w:t xml:space="preserve"> nation, much less a </w:t>
      </w:r>
      <w:r w:rsidRPr="0079319E">
        <w:rPr>
          <w:rStyle w:val="StyleUnderline"/>
          <w:highlight w:val="yellow"/>
        </w:rPr>
        <w:t>planet</w:t>
      </w:r>
      <w:r w:rsidRPr="002401A3">
        <w:rPr>
          <w:rStyle w:val="StyleUnderline"/>
        </w:rPr>
        <w:t xml:space="preserve">, </w:t>
      </w:r>
      <w:r w:rsidRPr="0079319E">
        <w:rPr>
          <w:rStyle w:val="StyleUnderline"/>
          <w:highlight w:val="yellow"/>
        </w:rPr>
        <w:t>means ceding governance and control</w:t>
      </w:r>
      <w:r w:rsidRPr="002401A3">
        <w:rPr>
          <w:rStyle w:val="StyleUnderline"/>
        </w:rPr>
        <w:t xml:space="preserve"> back </w:t>
      </w:r>
      <w:r w:rsidRPr="0079319E">
        <w:rPr>
          <w:rStyle w:val="StyleUnderline"/>
          <w:highlight w:val="yellow"/>
        </w:rPr>
        <w:t xml:space="preserve">to corporations whose interest </w:t>
      </w:r>
      <w:r w:rsidRPr="00F832FB">
        <w:rPr>
          <w:rStyle w:val="StyleUnderline"/>
        </w:rPr>
        <w:t>is not ours, and</w:t>
      </w:r>
      <w:r w:rsidRPr="002401A3">
        <w:rPr>
          <w:rStyle w:val="StyleUnderline"/>
        </w:rPr>
        <w:t xml:space="preserve"> indeed, </w:t>
      </w:r>
      <w:r w:rsidRPr="0079319E">
        <w:rPr>
          <w:rStyle w:val="Emphasis"/>
          <w:highlight w:val="yellow"/>
        </w:rPr>
        <w:t>is always at odds with workers and residents</w:t>
      </w:r>
      <w:r w:rsidRPr="002401A3">
        <w:rPr>
          <w:rStyle w:val="Emphasis"/>
        </w:rPr>
        <w:t xml:space="preserve"> </w:t>
      </w:r>
      <w:r w:rsidRPr="002401A3">
        <w:rPr>
          <w:rStyle w:val="StyleUnderline"/>
        </w:rPr>
        <w:t xml:space="preserve">— </w:t>
      </w:r>
      <w:r w:rsidRPr="0079319E">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35" w:history="1">
        <w:r w:rsidRPr="002401A3">
          <w:rPr>
            <w:rStyle w:val="Hyperlink"/>
            <w:sz w:val="12"/>
          </w:rPr>
          <w:t>put in charge</w:t>
        </w:r>
      </w:hyperlink>
      <w:r w:rsidRPr="002401A3">
        <w:rPr>
          <w:sz w:val="12"/>
        </w:rPr>
        <w:t xml:space="preserve"> of running the show on Mars, their interests will inherently be at </w:t>
      </w:r>
      <w:hyperlink r:id="rId36" w:history="1">
        <w:r w:rsidRPr="002401A3">
          <w:rPr>
            <w:rStyle w:val="Hyperlink"/>
            <w:sz w:val="12"/>
          </w:rPr>
          <w:t xml:space="preserve">odds with the workers </w:t>
        </w:r>
      </w:hyperlink>
      <w:r w:rsidRPr="002401A3">
        <w:rPr>
          <w:sz w:val="12"/>
        </w:rPr>
        <w:t xml:space="preserve">and employees involved. After all, a private foundation </w:t>
      </w:r>
      <w:hyperlink r:id="rId37" w:history="1">
        <w:r w:rsidRPr="002401A3">
          <w:rPr>
            <w:rStyle w:val="Hyperlink"/>
            <w:sz w:val="12"/>
          </w:rPr>
          <w:t>is not a democracy</w:t>
        </w:r>
      </w:hyperlink>
      <w:r w:rsidRPr="002401A3">
        <w:rPr>
          <w:sz w:val="12"/>
        </w:rPr>
        <w:t xml:space="preserve">; and as major philanthropic organizations like the Bill and Melinda Gates Foundation </w:t>
      </w:r>
      <w:hyperlink r:id="rId38" w:history="1">
        <w:r w:rsidRPr="002401A3">
          <w:rPr>
            <w:rStyle w:val="Hyperlink"/>
            <w:sz w:val="12"/>
          </w:rPr>
          <w:t>illustrate</w:t>
        </w:r>
      </w:hyperlink>
      <w:r w:rsidRPr="002401A3">
        <w:rPr>
          <w:sz w:val="12"/>
        </w:rPr>
        <w:t xml:space="preserve">, often </w:t>
      </w:r>
      <w:hyperlink r:id="rId39" w:history="1">
        <w:r w:rsidRPr="002401A3">
          <w:rPr>
            <w:rStyle w:val="Hyperlink"/>
            <w:sz w:val="12"/>
          </w:rPr>
          <w:t>do the bidding</w:t>
        </w:r>
      </w:hyperlink>
      <w:r w:rsidRPr="002401A3">
        <w:rPr>
          <w:sz w:val="12"/>
        </w:rPr>
        <w:t xml:space="preserve"> of their rich donors, and take an </w:t>
      </w:r>
      <w:hyperlink r:id="rId40"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41"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42" w:tgtFrame="_blank" w:history="1">
        <w:r w:rsidRPr="00377999">
          <w:rPr>
            <w:rStyle w:val="Hyperlink"/>
            <w:sz w:val="12"/>
          </w:rPr>
          <w:t>assured</w:t>
        </w:r>
      </w:hyperlink>
      <w:r w:rsidRPr="00377999">
        <w:rPr>
          <w:sz w:val="12"/>
        </w:rPr>
        <w:t xml:space="preserve"> </w:t>
      </w:r>
      <w:r w:rsidRPr="00377999">
        <w:rPr>
          <w:sz w:val="12"/>
        </w:rPr>
        <w:lastRenderedPageBreak/>
        <w:t>that the trip would be “fun.” This is what makes Musk’s Mars vision so different than, say, the Apollo missions or the International Space Station.</w:t>
      </w:r>
      <w:r w:rsidRPr="00377999">
        <w:rPr>
          <w:rStyle w:val="StyleUnderline"/>
          <w:sz w:val="12"/>
        </w:rPr>
        <w:t xml:space="preserve"> </w:t>
      </w:r>
      <w:r w:rsidRPr="0079319E">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79319E">
        <w:rPr>
          <w:rStyle w:val="StyleUnderline"/>
          <w:highlight w:val="yellow"/>
        </w:rPr>
        <w:t>exploration for humanity’s sake</w:t>
      </w:r>
      <w:r w:rsidRPr="002401A3">
        <w:rPr>
          <w:rStyle w:val="StyleUnderline"/>
        </w:rPr>
        <w:t xml:space="preserve"> — </w:t>
      </w:r>
      <w:r w:rsidRPr="0079319E">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79319E">
        <w:rPr>
          <w:rStyle w:val="StyleUnderline"/>
          <w:highlight w:val="yellow"/>
        </w:rPr>
        <w:t xml:space="preserve">science </w:t>
      </w:r>
      <w:r w:rsidRPr="00377999">
        <w:rPr>
          <w:sz w:val="12"/>
        </w:rPr>
        <w:t>assumed</w:t>
      </w:r>
      <w:r w:rsidRPr="00377999">
        <w:rPr>
          <w:rStyle w:val="StyleUnderline"/>
          <w:sz w:val="12"/>
        </w:rPr>
        <w:t xml:space="preserve"> </w:t>
      </w:r>
      <w:r w:rsidRPr="0079319E">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79319E">
        <w:rPr>
          <w:rStyle w:val="StyleUnderline"/>
          <w:highlight w:val="yellow"/>
        </w:rPr>
        <w:t>an economy based on tourism</w:t>
      </w:r>
      <w:r w:rsidRPr="002401A3">
        <w:rPr>
          <w:rStyle w:val="StyleUnderline"/>
        </w:rPr>
        <w:t xml:space="preserve">, particularly high-end tourism, </w:t>
      </w:r>
      <w:r w:rsidRPr="0079319E">
        <w:rPr>
          <w:rStyle w:val="StyleUnderline"/>
          <w:highlight w:val="yellow"/>
        </w:rPr>
        <w:t>needs employees</w:t>
      </w:r>
      <w:r w:rsidRPr="002401A3">
        <w:rPr>
          <w:rStyle w:val="StyleUnderline"/>
        </w:rPr>
        <w:t xml:space="preserve"> — even if a high degree of automation is assumed. And as I’ve written about </w:t>
      </w:r>
      <w:hyperlink r:id="rId43" w:history="1">
        <w:r w:rsidRPr="002401A3">
          <w:rPr>
            <w:rStyle w:val="StyleUnderline"/>
          </w:rPr>
          <w:t>before</w:t>
        </w:r>
      </w:hyperlink>
      <w:r w:rsidRPr="002401A3">
        <w:rPr>
          <w:rStyle w:val="StyleUnderline"/>
        </w:rPr>
        <w:t xml:space="preserve">, </w:t>
      </w:r>
      <w:r w:rsidRPr="0079319E">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usage, even oxygen tightly managed by your employer, </w:t>
      </w:r>
      <w:r w:rsidRPr="0079319E">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79319E">
        <w:rPr>
          <w:rStyle w:val="StyleUnderline"/>
          <w:highlight w:val="yellow"/>
        </w:rPr>
        <w:t>this planet is</w:t>
      </w:r>
      <w:r w:rsidRPr="002401A3">
        <w:rPr>
          <w:sz w:val="12"/>
        </w:rPr>
        <w:t xml:space="preserve"> run </w:t>
      </w:r>
      <w:proofErr w:type="gramStart"/>
      <w:r w:rsidRPr="0079319E">
        <w:rPr>
          <w:rStyle w:val="StyleUnderline"/>
          <w:highlight w:val="yellow"/>
        </w:rPr>
        <w:t>private</w:t>
      </w:r>
      <w:r w:rsidRPr="002401A3">
        <w:rPr>
          <w:rStyle w:val="StyleUnderline"/>
        </w:rPr>
        <w:t>ly</w:t>
      </w:r>
      <w:r w:rsidRPr="002401A3">
        <w:rPr>
          <w:sz w:val="12"/>
        </w:rPr>
        <w:t>?</w:t>
      </w:r>
      <w:proofErr w:type="gramEnd"/>
      <w:r w:rsidRPr="002401A3">
        <w:rPr>
          <w:sz w:val="12"/>
        </w:rPr>
        <w:t xml:space="preserve"> You have no rights. </w:t>
      </w:r>
      <w:r w:rsidRPr="002401A3">
        <w:rPr>
          <w:rStyle w:val="StyleUnderline"/>
        </w:rPr>
        <w:t xml:space="preserve">Musk's vision for </w:t>
      </w:r>
      <w:r w:rsidRPr="0079319E">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44"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28B3BD67" w14:textId="77777777" w:rsidR="0035383D" w:rsidRPr="0042059C" w:rsidRDefault="0035383D" w:rsidP="0035383D">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poverty and exploitation, decimates the environment, and causes war.</w:t>
      </w:r>
    </w:p>
    <w:p w14:paraId="1275DC62" w14:textId="77777777" w:rsidR="0035383D" w:rsidRPr="0042059C" w:rsidRDefault="0035383D" w:rsidP="0035383D">
      <w:pPr>
        <w:rPr>
          <w:rFonts w:eastAsia="Cambria"/>
        </w:rPr>
      </w:pPr>
      <w:proofErr w:type="spellStart"/>
      <w:r w:rsidRPr="0042059C">
        <w:rPr>
          <w:rFonts w:eastAsia="Cambria"/>
          <w:b/>
          <w:bCs/>
          <w:sz w:val="26"/>
        </w:rPr>
        <w:t>Werlhof</w:t>
      </w:r>
      <w:proofErr w:type="spellEnd"/>
      <w:r w:rsidRPr="0042059C">
        <w:rPr>
          <w:rFonts w:eastAsia="Cambria"/>
          <w:b/>
          <w:bCs/>
          <w:sz w:val="26"/>
        </w:rPr>
        <w:t xml:space="preserve">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4E944569" w14:textId="77777777" w:rsidR="0035383D" w:rsidRPr="00C0357D" w:rsidRDefault="0035383D" w:rsidP="0035383D">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79319E">
        <w:rPr>
          <w:rFonts w:eastAsia="Cambria"/>
          <w:iCs/>
          <w:highlight w:val="yellow"/>
          <w:u w:val="single"/>
        </w:rPr>
        <w:t>Self-interest</w:t>
      </w:r>
      <w:r w:rsidRPr="0042059C">
        <w:rPr>
          <w:rFonts w:eastAsia="Cambria"/>
          <w:u w:val="single"/>
        </w:rPr>
        <w:t xml:space="preserve"> and </w:t>
      </w:r>
      <w:r w:rsidRPr="0079319E">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79319E">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79319E">
        <w:rPr>
          <w:rFonts w:eastAsia="Cambria"/>
          <w:highlight w:val="yellow"/>
          <w:u w:val="single"/>
        </w:rPr>
        <w:t>economic liberalism functions as a model for</w:t>
      </w:r>
      <w:r w:rsidRPr="00C0357D">
        <w:rPr>
          <w:rFonts w:eastAsia="Cambria"/>
          <w:sz w:val="12"/>
        </w:rPr>
        <w:t xml:space="preserve"> each </w:t>
      </w:r>
      <w:r w:rsidRPr="00C0357D">
        <w:rPr>
          <w:sz w:val="12"/>
        </w:rPr>
        <w:t xml:space="preserve">and </w:t>
      </w:r>
      <w:proofErr w:type="spellStart"/>
      <w:r w:rsidRPr="00C0357D">
        <w:rPr>
          <w:sz w:val="12"/>
        </w:rPr>
        <w:t>everyone</w:t>
      </w:r>
      <w:proofErr w:type="spellEnd"/>
      <w:r w:rsidRPr="00C0357D">
        <w:rPr>
          <w:sz w:val="12"/>
        </w:rPr>
        <w:t>:</w:t>
      </w:r>
      <w:r w:rsidRPr="0042059C">
        <w:rPr>
          <w:rFonts w:eastAsia="Cambria"/>
          <w:u w:val="single"/>
        </w:rPr>
        <w:t xml:space="preserve"> </w:t>
      </w:r>
      <w:r w:rsidRPr="0079319E">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79319E">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the once “de-bedded” economy now claims to “im-bed” everything, including political power. Furthermore, </w:t>
      </w:r>
      <w:r w:rsidRPr="0079319E">
        <w:rPr>
          <w:rFonts w:eastAsia="Cambria"/>
          <w:highlight w:val="yellow"/>
          <w:u w:val="single"/>
        </w:rPr>
        <w:t>a</w:t>
      </w:r>
      <w:r w:rsidRPr="0042059C">
        <w:rPr>
          <w:rFonts w:eastAsia="Cambria"/>
          <w:u w:val="single"/>
        </w:rPr>
        <w:t xml:space="preserve"> new </w:t>
      </w:r>
      <w:r w:rsidRPr="0079319E">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79319E">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79319E">
        <w:rPr>
          <w:rFonts w:eastAsia="Cambria"/>
          <w:iCs/>
          <w:highlight w:val="yellow"/>
          <w:u w:val="single"/>
        </w:rPr>
        <w:t>altruism</w:t>
      </w:r>
      <w:r w:rsidRPr="0079319E">
        <w:rPr>
          <w:rFonts w:eastAsia="Cambria"/>
          <w:highlight w:val="yellow"/>
          <w:u w:val="single"/>
        </w:rPr>
        <w:t xml:space="preserve"> to</w:t>
      </w:r>
      <w:r w:rsidRPr="00C0357D">
        <w:rPr>
          <w:rFonts w:eastAsia="Cambria"/>
          <w:sz w:val="12"/>
        </w:rPr>
        <w:t xml:space="preserve"> selfless help to </w:t>
      </w:r>
      <w:r w:rsidRPr="0079319E">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C0357D">
        <w:rPr>
          <w:sz w:val="12"/>
        </w:rPr>
        <w:t>cultural</w:t>
      </w:r>
      <w:proofErr w:type="gramEnd"/>
      <w:r w:rsidRPr="00C0357D">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C0357D">
        <w:rPr>
          <w:rFonts w:eastAsia="Cambria"/>
          <w:sz w:val="12"/>
          <w:szCs w:val="16"/>
        </w:rPr>
        <w:t>i.e.</w:t>
      </w:r>
      <w:proofErr w:type="gramEnd"/>
      <w:r w:rsidRPr="00C0357D">
        <w:rPr>
          <w:rFonts w:eastAsia="Cambria"/>
          <w:sz w:val="12"/>
          <w:szCs w:val="16"/>
        </w:rPr>
        <w:t xml:space="preserv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w:t>
      </w:r>
      <w:r w:rsidRPr="00C0357D">
        <w:rPr>
          <w:rFonts w:eastAsia="Cambria"/>
          <w:sz w:val="12"/>
        </w:rPr>
        <w:lastRenderedPageBreak/>
        <w:t xml:space="preserve">enterprises enjoying the freedom of the market, only the </w:t>
      </w:r>
      <w:r w:rsidRPr="00C0357D">
        <w:rPr>
          <w:sz w:val="12"/>
        </w:rPr>
        <w:t xml:space="preserve">big </w:t>
      </w:r>
      <w:proofErr w:type="gramStart"/>
      <w:r w:rsidRPr="00C0357D">
        <w:rPr>
          <w:sz w:val="12"/>
        </w:rPr>
        <w:t>corporations</w:t>
      </w:r>
      <w:proofErr w:type="gramEnd"/>
      <w:r w:rsidRPr="00C0357D">
        <w:rPr>
          <w:sz w:val="12"/>
        </w:rPr>
        <w:t xml:space="preserve">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79319E">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79319E">
        <w:rPr>
          <w:rFonts w:eastAsia="Cambria"/>
          <w:highlight w:val="yellow"/>
          <w:u w:val="single"/>
        </w:rPr>
        <w:t xml:space="preserve">is rendered </w:t>
      </w:r>
      <w:r w:rsidRPr="0079319E">
        <w:rPr>
          <w:rFonts w:eastAsia="Cambria"/>
          <w:iCs/>
          <w:highlight w:val="yellow"/>
          <w:u w:val="single"/>
        </w:rPr>
        <w:t xml:space="preserve">unfree for all </w:t>
      </w:r>
      <w:r w:rsidRPr="00C0357D">
        <w:rPr>
          <w:sz w:val="12"/>
        </w:rPr>
        <w:t>others</w:t>
      </w:r>
      <w:r w:rsidRPr="0079319E">
        <w:rPr>
          <w:rFonts w:eastAsia="Cambria"/>
          <w:sz w:val="12"/>
          <w:highlight w:val="yellow"/>
          <w:u w:val="single"/>
        </w:rPr>
        <w:t xml:space="preserve"> </w:t>
      </w:r>
      <w:r w:rsidRPr="0079319E">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79319E">
        <w:rPr>
          <w:rFonts w:eastAsia="Cambria"/>
          <w:iCs/>
          <w:highlight w:val="yellow"/>
          <w:u w:val="single"/>
        </w:rPr>
        <w:t>dependency</w:t>
      </w:r>
      <w:r w:rsidRPr="00C0357D">
        <w:rPr>
          <w:rFonts w:eastAsia="Cambria"/>
          <w:sz w:val="12"/>
        </w:rPr>
        <w:t xml:space="preserve"> (as enforced producers, </w:t>
      </w:r>
      <w:proofErr w:type="gramStart"/>
      <w:r w:rsidRPr="00C0357D">
        <w:rPr>
          <w:rFonts w:eastAsia="Cambria"/>
          <w:sz w:val="12"/>
        </w:rPr>
        <w:t>workers</w:t>
      </w:r>
      <w:proofErr w:type="gramEnd"/>
      <w:r w:rsidRPr="00C0357D">
        <w:rPr>
          <w:rFonts w:eastAsia="Cambria"/>
          <w:sz w:val="12"/>
        </w:rPr>
        <w:t xml:space="preserve"> and consumers) </w:t>
      </w:r>
      <w:r w:rsidRPr="0079319E">
        <w:rPr>
          <w:rStyle w:val="StyleUnderline"/>
          <w:highlight w:val="yellow"/>
        </w:rPr>
        <w:t>or</w:t>
      </w:r>
      <w:r w:rsidRPr="00E110F6">
        <w:rPr>
          <w:rStyle w:val="StyleUnderline"/>
        </w:rPr>
        <w:t xml:space="preserve"> </w:t>
      </w:r>
      <w:r w:rsidRPr="0079319E">
        <w:rPr>
          <w:rStyle w:val="StyleUnderline"/>
          <w:highlight w:val="yellow"/>
        </w:rPr>
        <w:t>e</w:t>
      </w:r>
      <w:r w:rsidRPr="0079319E">
        <w:rPr>
          <w:rFonts w:eastAsia="Cambria"/>
          <w:iCs/>
          <w:highlight w:val="yellow"/>
          <w:u w:val="single"/>
        </w:rPr>
        <w:t xml:space="preserve">xcluded </w:t>
      </w:r>
      <w:r w:rsidRPr="00C0357D">
        <w:rPr>
          <w:sz w:val="12"/>
        </w:rPr>
        <w:t>from the market</w:t>
      </w:r>
      <w:r w:rsidRPr="0079319E">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79319E">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79319E">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79319E">
        <w:rPr>
          <w:rFonts w:eastAsia="Cambria"/>
          <w:highlight w:val="yellow"/>
          <w:u w:val="single"/>
        </w:rPr>
        <w:t>Money</w:t>
      </w:r>
      <w:r w:rsidRPr="00C0357D">
        <w:rPr>
          <w:rFonts w:eastAsia="Cambria"/>
          <w:sz w:val="12"/>
        </w:rPr>
        <w:t xml:space="preserve"> instead “</w:t>
      </w:r>
      <w:r w:rsidRPr="0079319E">
        <w:rPr>
          <w:rFonts w:eastAsia="Cambria"/>
          <w:highlight w:val="yellow"/>
          <w:u w:val="single"/>
        </w:rPr>
        <w:t>travels upwards</w:t>
      </w:r>
      <w:r w:rsidRPr="00C0357D">
        <w:rPr>
          <w:rFonts w:eastAsia="Cambria"/>
          <w:sz w:val="12"/>
        </w:rPr>
        <w:t xml:space="preserve">” </w:t>
      </w:r>
      <w:r w:rsidRPr="0079319E">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C0357D">
        <w:rPr>
          <w:sz w:val="12"/>
        </w:rPr>
        <w:t>fold</w:t>
      </w:r>
      <w:proofErr w:type="gramEnd"/>
      <w:r w:rsidRPr="00C0357D">
        <w:rPr>
          <w:sz w:val="12"/>
        </w:rPr>
        <w:t xml:space="preserve"> or swallowed by transnational corporations</w:t>
      </w:r>
      <w:r w:rsidRPr="00C0357D">
        <w:rPr>
          <w:rFonts w:eastAsia="Cambria"/>
          <w:sz w:val="12"/>
        </w:rPr>
        <w:t xml:space="preserve"> because their performances are below average in comparison to speculation – rather: </w:t>
      </w:r>
      <w:proofErr w:type="spellStart"/>
      <w:r w:rsidRPr="00C0357D">
        <w:rPr>
          <w:rFonts w:eastAsia="Cambria"/>
          <w:sz w:val="12"/>
        </w:rPr>
        <w:t>spookulation</w:t>
      </w:r>
      <w:proofErr w:type="spellEnd"/>
      <w:r w:rsidRPr="00C0357D">
        <w:rPr>
          <w:rFonts w:eastAsia="Cambria"/>
          <w:sz w:val="12"/>
        </w:rPr>
        <w:t xml:space="preserve"> – wins. </w:t>
      </w:r>
      <w:r w:rsidRPr="0079319E">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79319E">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79319E">
        <w:rPr>
          <w:rFonts w:eastAsia="Cambria"/>
          <w:highlight w:val="yellow"/>
          <w:u w:val="single"/>
        </w:rPr>
        <w:t>privatized</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w:t>
      </w:r>
      <w:r w:rsidRPr="0079319E">
        <w:rPr>
          <w:rFonts w:eastAsia="Cambria"/>
          <w:highlight w:val="yellow"/>
          <w:u w:val="single"/>
        </w:rPr>
        <w:t>social services</w:t>
      </w:r>
      <w:r w:rsidRPr="00C0357D">
        <w:rPr>
          <w:rFonts w:eastAsia="Cambria"/>
          <w:sz w:val="12"/>
        </w:rPr>
        <w:t xml:space="preserve"> that are </w:t>
      </w:r>
      <w:r w:rsidRPr="0079319E">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C0357D">
        <w:rPr>
          <w:rFonts w:eastAsia="Cambria"/>
          <w:sz w:val="12"/>
          <w:szCs w:val="16"/>
        </w:rPr>
        <w:t>Chinese</w:t>
      </w:r>
      <w:proofErr w:type="gramEnd"/>
      <w:r w:rsidRPr="00C0357D">
        <w:rPr>
          <w:rFonts w:eastAsia="Cambria"/>
          <w:sz w:val="12"/>
          <w:szCs w:val="16"/>
        </w:rPr>
        <w:t xml:space="preserve"> or Indian. </w:t>
      </w:r>
      <w:r w:rsidRPr="00C0357D">
        <w:rPr>
          <w:sz w:val="12"/>
        </w:rPr>
        <w:t>The means of production become concentrated in fewer and fewer hands, especially since finance capital – rendered precarious itself – controls asset values ever more aggressively</w:t>
      </w:r>
      <w:r w:rsidRPr="0079319E">
        <w:rPr>
          <w:sz w:val="12"/>
          <w:highlight w:val="yellow"/>
        </w:rPr>
        <w:t xml:space="preserve">. </w:t>
      </w:r>
      <w:r w:rsidRPr="0079319E">
        <w:rPr>
          <w:rFonts w:eastAsia="Cambria"/>
          <w:highlight w:val="yellow"/>
          <w:u w:val="single"/>
        </w:rPr>
        <w:t>New forms of private property are created</w:t>
      </w:r>
      <w:r w:rsidRPr="00C0357D">
        <w:rPr>
          <w:rFonts w:eastAsia="Cambria"/>
          <w:sz w:val="12"/>
        </w:rPr>
        <w:t xml:space="preserve">, not least </w:t>
      </w:r>
      <w:r w:rsidRPr="0079319E">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w:t>
      </w:r>
      <w:proofErr w:type="gramStart"/>
      <w:r w:rsidRPr="00C0357D">
        <w:rPr>
          <w:rFonts w:eastAsia="Cambria"/>
          <w:sz w:val="12"/>
        </w:rPr>
        <w:t>e.g.</w:t>
      </w:r>
      <w:proofErr w:type="gramEnd"/>
      <w:r w:rsidRPr="00C0357D">
        <w:rPr>
          <w:rFonts w:eastAsia="Cambria"/>
          <w:sz w:val="12"/>
        </w:rPr>
        <w:t xml:space="preserve"> </w:t>
      </w:r>
      <w:r w:rsidRPr="0042059C">
        <w:rPr>
          <w:rFonts w:eastAsia="Cambria"/>
          <w:u w:val="single"/>
        </w:rPr>
        <w:t xml:space="preserve">education, health, energy or water supply/disposal. </w:t>
      </w:r>
      <w:r w:rsidRPr="0079319E">
        <w:rPr>
          <w:rFonts w:eastAsia="Cambria"/>
          <w:iCs/>
          <w:highlight w:val="yellow"/>
          <w:u w:val="single"/>
        </w:rPr>
        <w:t>New</w:t>
      </w:r>
      <w:r w:rsidRPr="00C0357D">
        <w:rPr>
          <w:rFonts w:eastAsia="Cambria"/>
          <w:sz w:val="12"/>
        </w:rPr>
        <w:t xml:space="preserve"> forms of so-called </w:t>
      </w:r>
      <w:r w:rsidRPr="0079319E">
        <w:rPr>
          <w:rFonts w:eastAsia="Cambria"/>
          <w:iCs/>
          <w:highlight w:val="yellow"/>
          <w:u w:val="single"/>
        </w:rPr>
        <w:t>enclosures</w:t>
      </w:r>
      <w:r w:rsidRPr="0079319E">
        <w:rPr>
          <w:rFonts w:eastAsia="Cambria"/>
          <w:highlight w:val="yellow"/>
          <w:u w:val="single"/>
        </w:rPr>
        <w:t xml:space="preserve"> emerge from</w:t>
      </w:r>
      <w:r w:rsidRPr="00C0357D">
        <w:rPr>
          <w:rFonts w:eastAsia="Cambria"/>
          <w:sz w:val="12"/>
        </w:rPr>
        <w:t xml:space="preserve"> today’s </w:t>
      </w:r>
      <w:r w:rsidRPr="0079319E">
        <w:rPr>
          <w:rStyle w:val="StyleUnderline"/>
          <w:highlight w:val="yellow"/>
        </w:rPr>
        <w:t>total commercialization of</w:t>
      </w:r>
      <w:r w:rsidRPr="00C0357D">
        <w:rPr>
          <w:rFonts w:eastAsia="Cambria"/>
          <w:sz w:val="12"/>
        </w:rPr>
        <w:t xml:space="preserve"> formerly small-scale private or public industries and services, of </w:t>
      </w:r>
      <w:r w:rsidRPr="0079319E">
        <w:rPr>
          <w:rFonts w:eastAsia="Cambria"/>
          <w:highlight w:val="yellow"/>
          <w:u w:val="single"/>
        </w:rPr>
        <w:t>the “commons”,</w:t>
      </w:r>
      <w:r w:rsidRPr="00C0357D">
        <w:rPr>
          <w:rFonts w:eastAsia="Cambria"/>
          <w:sz w:val="12"/>
        </w:rPr>
        <w:t xml:space="preserve"> and of natural resources </w:t>
      </w:r>
      <w:r w:rsidRPr="0079319E">
        <w:rPr>
          <w:rFonts w:eastAsia="Cambria"/>
          <w:highlight w:val="yellow"/>
          <w:u w:val="single"/>
        </w:rPr>
        <w:t xml:space="preserve">like </w:t>
      </w:r>
      <w:r w:rsidRPr="0079319E">
        <w:rPr>
          <w:rFonts w:eastAsia="Cambria"/>
          <w:iCs/>
          <w:highlight w:val="yellow"/>
          <w:u w:val="single"/>
        </w:rPr>
        <w:t>oceans</w:t>
      </w:r>
      <w:r w:rsidRPr="0079319E">
        <w:rPr>
          <w:rFonts w:eastAsia="Cambria"/>
          <w:highlight w:val="yellow"/>
          <w:u w:val="single"/>
        </w:rPr>
        <w:t xml:space="preserve">, </w:t>
      </w:r>
      <w:r w:rsidRPr="0079319E">
        <w:rPr>
          <w:rFonts w:eastAsia="Cambria"/>
          <w:iCs/>
          <w:highlight w:val="yellow"/>
          <w:u w:val="single"/>
        </w:rPr>
        <w:t>rain forests</w:t>
      </w:r>
      <w:r w:rsidRPr="0079319E">
        <w:rPr>
          <w:rFonts w:eastAsia="Cambria"/>
          <w:highlight w:val="yellow"/>
          <w:u w:val="single"/>
        </w:rPr>
        <w:t>, regions of genetic diversity</w:t>
      </w:r>
      <w:r w:rsidRPr="0042059C">
        <w:rPr>
          <w:rFonts w:eastAsia="Cambria"/>
          <w:u w:val="single"/>
        </w:rPr>
        <w:t xml:space="preserve"> or geopolitical </w:t>
      </w:r>
      <w:r w:rsidRPr="0079319E">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79319E">
        <w:rPr>
          <w:rFonts w:eastAsia="Cambria"/>
          <w:highlight w:val="yellow"/>
          <w:u w:val="single"/>
        </w:rPr>
        <w:t>created by</w:t>
      </w:r>
      <w:r w:rsidRPr="00C0357D">
        <w:rPr>
          <w:rFonts w:eastAsia="Cambria"/>
          <w:sz w:val="12"/>
        </w:rPr>
        <w:t xml:space="preserve"> (more or less) </w:t>
      </w:r>
      <w:r w:rsidRPr="0079319E">
        <w:rPr>
          <w:rFonts w:eastAsia="Cambria"/>
          <w:highlight w:val="yellow"/>
          <w:u w:val="single"/>
        </w:rPr>
        <w:t>predatory</w:t>
      </w:r>
      <w:r w:rsidRPr="0042059C">
        <w:rPr>
          <w:rFonts w:eastAsia="Cambria"/>
          <w:u w:val="single"/>
        </w:rPr>
        <w:t xml:space="preserve"> forms of </w:t>
      </w:r>
      <w:r w:rsidRPr="0079319E">
        <w:rPr>
          <w:rFonts w:eastAsia="Cambria"/>
          <w:highlight w:val="yellow"/>
          <w:u w:val="single"/>
        </w:rPr>
        <w:t>appropriation</w:t>
      </w:r>
      <w:r w:rsidRPr="00C0357D">
        <w:rPr>
          <w:rFonts w:eastAsia="Cambria"/>
          <w:sz w:val="12"/>
        </w:rPr>
        <w:t>. In this sense, they are a continuation of the history of so-called original accumulation which has expanded globally, in accordance with to the motto: “Growth through expropriation</w:t>
      </w:r>
      <w:proofErr w:type="gramStart"/>
      <w:r w:rsidRPr="00C0357D">
        <w:rPr>
          <w:rFonts w:eastAsia="Cambria"/>
          <w:sz w:val="12"/>
        </w:rPr>
        <w:t>!”[</w:t>
      </w:r>
      <w:proofErr w:type="gramEnd"/>
      <w:r w:rsidRPr="00C0357D">
        <w:rPr>
          <w:rFonts w:eastAsia="Cambria"/>
          <w:sz w:val="12"/>
        </w:rPr>
        <w:t xml:space="preserve">21] </w:t>
      </w:r>
      <w:r w:rsidRPr="0042059C">
        <w:rPr>
          <w:rFonts w:eastAsia="Cambria"/>
          <w:u w:val="single"/>
        </w:rPr>
        <w:t>Most people have less and less access to the means of production</w:t>
      </w:r>
      <w:r w:rsidRPr="00C0357D">
        <w:rPr>
          <w:rFonts w:eastAsia="Cambria"/>
          <w:sz w:val="12"/>
        </w:rPr>
        <w:t xml:space="preserve">, and so the </w:t>
      </w:r>
      <w:r w:rsidRPr="0079319E">
        <w:rPr>
          <w:rFonts w:eastAsia="Cambria"/>
          <w:iCs/>
          <w:highlight w:val="yellow"/>
          <w:u w:val="single"/>
        </w:rPr>
        <w:t>dependence on scarce and underpaid work increases</w:t>
      </w:r>
      <w:r w:rsidRPr="0042059C">
        <w:rPr>
          <w:rFonts w:eastAsia="Cambria"/>
          <w:u w:val="single"/>
        </w:rPr>
        <w:t xml:space="preserve">. </w:t>
      </w:r>
      <w:r w:rsidRPr="00C0357D">
        <w:rPr>
          <w:sz w:val="12"/>
        </w:rPr>
        <w:t xml:space="preserve">The destruction of the welfare state also destroys the notion that individuals can rely on the community to provide for them in times of need. Our existence relies exclusively on private, </w:t>
      </w:r>
      <w:proofErr w:type="gramStart"/>
      <w:r w:rsidRPr="00C0357D">
        <w:rPr>
          <w:sz w:val="12"/>
        </w:rPr>
        <w:t>i.e.</w:t>
      </w:r>
      <w:proofErr w:type="gramEnd"/>
      <w:r w:rsidRPr="00C0357D">
        <w:rPr>
          <w:sz w:val="12"/>
        </w:rPr>
        <w:t xml:space="preserv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C0357D">
        <w:rPr>
          <w:rFonts w:eastAsia="Cambria"/>
          <w:sz w:val="12"/>
          <w:szCs w:val="16"/>
        </w:rPr>
        <w:t>housewifized</w:t>
      </w:r>
      <w:proofErr w:type="spellEnd"/>
      <w:r w:rsidRPr="00C0357D">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79319E">
        <w:rPr>
          <w:rFonts w:eastAsia="Cambria"/>
          <w:highlight w:val="yellow"/>
          <w:u w:val="single"/>
        </w:rPr>
        <w:t>millions of quasi-slaves</w:t>
      </w:r>
      <w:r w:rsidRPr="00C0357D">
        <w:rPr>
          <w:rFonts w:eastAsia="Cambria"/>
          <w:sz w:val="12"/>
        </w:rPr>
        <w:t xml:space="preserve">, more than ever before, </w:t>
      </w:r>
      <w:r w:rsidRPr="0079319E">
        <w:rPr>
          <w:rFonts w:eastAsia="Cambria"/>
          <w:highlight w:val="yellow"/>
          <w:u w:val="single"/>
        </w:rPr>
        <w:t>exist</w:t>
      </w:r>
      <w:r w:rsidRPr="0042059C">
        <w:rPr>
          <w:rFonts w:eastAsia="Cambria"/>
          <w:u w:val="single"/>
        </w:rPr>
        <w:t xml:space="preserve"> in the “world system</w:t>
      </w:r>
      <w:proofErr w:type="gramStart"/>
      <w:r w:rsidRPr="0042059C">
        <w:rPr>
          <w:rFonts w:eastAsia="Cambria"/>
          <w:u w:val="single"/>
        </w:rPr>
        <w:t>.”</w:t>
      </w:r>
      <w:r w:rsidRPr="00C0357D">
        <w:rPr>
          <w:rFonts w:eastAsia="Cambria"/>
          <w:sz w:val="12"/>
        </w:rPr>
        <w:t>[</w:t>
      </w:r>
      <w:proofErr w:type="gramEnd"/>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79319E">
        <w:rPr>
          <w:rFonts w:eastAsia="Cambria"/>
          <w:highlight w:val="yellow"/>
          <w:u w:val="single"/>
        </w:rPr>
        <w:t>redistribution of wealth runs</w:t>
      </w:r>
      <w:r w:rsidRPr="00C0357D">
        <w:rPr>
          <w:rFonts w:eastAsia="Cambria"/>
          <w:sz w:val="12"/>
        </w:rPr>
        <w:t xml:space="preserve"> ever more – and with ever accelerated speed – </w:t>
      </w:r>
      <w:r w:rsidRPr="0079319E">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w:t>
      </w:r>
      <w:r w:rsidRPr="00C0357D">
        <w:rPr>
          <w:rFonts w:eastAsia="Cambria"/>
          <w:sz w:val="12"/>
        </w:rPr>
        <w:lastRenderedPageBreak/>
        <w:t xml:space="preserve">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 xml:space="preserve">colonization of the </w:t>
      </w:r>
      <w:proofErr w:type="gramStart"/>
      <w:r w:rsidRPr="0042059C">
        <w:rPr>
          <w:rFonts w:eastAsia="Cambria"/>
          <w:u w:val="single"/>
        </w:rPr>
        <w:t>world</w:t>
      </w:r>
      <w:r w:rsidRPr="00C0357D">
        <w:rPr>
          <w:rFonts w:eastAsia="Cambria"/>
          <w:sz w:val="12"/>
        </w:rPr>
        <w:t>”[</w:t>
      </w:r>
      <w:proofErr w:type="gramEnd"/>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79319E">
        <w:rPr>
          <w:rFonts w:eastAsia="Cambria"/>
          <w:highlight w:val="yellow"/>
          <w:u w:val="single"/>
        </w:rPr>
        <w:t>Social, cultural</w:t>
      </w:r>
      <w:r w:rsidRPr="0042059C">
        <w:rPr>
          <w:rFonts w:eastAsia="Cambria"/>
          <w:u w:val="single"/>
        </w:rPr>
        <w:t xml:space="preserve">, </w:t>
      </w:r>
      <w:proofErr w:type="gramStart"/>
      <w:r w:rsidRPr="0042059C">
        <w:rPr>
          <w:rFonts w:eastAsia="Cambria"/>
          <w:u w:val="single"/>
        </w:rPr>
        <w:t>traditional</w:t>
      </w:r>
      <w:proofErr w:type="gramEnd"/>
      <w:r w:rsidRPr="0042059C">
        <w:rPr>
          <w:rFonts w:eastAsia="Cambria"/>
          <w:u w:val="single"/>
        </w:rPr>
        <w:t xml:space="preserve"> </w:t>
      </w:r>
      <w:r w:rsidRPr="0079319E">
        <w:rPr>
          <w:rFonts w:eastAsia="Cambria"/>
          <w:highlight w:val="yellow"/>
          <w:u w:val="single"/>
        </w:rPr>
        <w:t>and ecological considerations</w:t>
      </w:r>
      <w:r w:rsidRPr="0042059C">
        <w:rPr>
          <w:rFonts w:eastAsia="Cambria"/>
          <w:u w:val="single"/>
        </w:rPr>
        <w:t xml:space="preserve"> are abandoned and </w:t>
      </w:r>
      <w:r w:rsidRPr="0079319E">
        <w:rPr>
          <w:rFonts w:eastAsia="Cambria"/>
          <w:highlight w:val="yellow"/>
          <w:u w:val="single"/>
        </w:rPr>
        <w:t xml:space="preserve">give way to a </w:t>
      </w:r>
      <w:r w:rsidRPr="0079319E">
        <w:rPr>
          <w:rFonts w:eastAsia="Cambria"/>
          <w:iCs/>
          <w:highlight w:val="yellow"/>
          <w:u w:val="single"/>
        </w:rPr>
        <w:t>mentality of plundering</w:t>
      </w:r>
      <w:r w:rsidRPr="0079319E">
        <w:rPr>
          <w:rFonts w:eastAsia="Cambria"/>
          <w:highlight w:val="yellow"/>
          <w:u w:val="single"/>
        </w:rPr>
        <w:t>. All</w:t>
      </w:r>
      <w:r w:rsidRPr="0042059C">
        <w:rPr>
          <w:rFonts w:eastAsia="Cambria"/>
          <w:u w:val="single"/>
        </w:rPr>
        <w:t xml:space="preserve"> global </w:t>
      </w:r>
      <w:r w:rsidRPr="0079319E">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79319E">
        <w:rPr>
          <w:rFonts w:eastAsia="Cambria"/>
          <w:highlight w:val="yellow"/>
          <w:u w:val="single"/>
        </w:rPr>
        <w:t>turn</w:t>
      </w:r>
      <w:r w:rsidRPr="0042059C">
        <w:rPr>
          <w:rFonts w:eastAsia="Cambria"/>
          <w:u w:val="single"/>
        </w:rPr>
        <w:t xml:space="preserve">ed </w:t>
      </w:r>
      <w:r w:rsidRPr="0079319E">
        <w:rPr>
          <w:rFonts w:eastAsia="Cambria"/>
          <w:highlight w:val="yellow"/>
          <w:u w:val="single"/>
        </w:rPr>
        <w:t xml:space="preserve">into </w:t>
      </w:r>
      <w:r w:rsidRPr="0079319E">
        <w:rPr>
          <w:rFonts w:eastAsia="Cambria"/>
          <w:iCs/>
          <w:highlight w:val="yellow"/>
          <w:u w:val="single"/>
        </w:rPr>
        <w:t>objects of utilization</w:t>
      </w:r>
      <w:r w:rsidRPr="0079319E">
        <w:rPr>
          <w:rFonts w:eastAsia="Cambria"/>
          <w:highlight w:val="yellow"/>
          <w:u w:val="single"/>
        </w:rPr>
        <w:t xml:space="preserve">. </w:t>
      </w:r>
      <w:r w:rsidRPr="0079319E">
        <w:rPr>
          <w:rFonts w:eastAsia="Cambria"/>
          <w:iCs/>
          <w:highlight w:val="yellow"/>
          <w:u w:val="single"/>
        </w:rPr>
        <w:t>Rapid ecological destruction</w:t>
      </w:r>
      <w:r w:rsidRPr="0079319E">
        <w:rPr>
          <w:rFonts w:eastAsia="Cambria"/>
          <w:highlight w:val="yellow"/>
          <w:u w:val="single"/>
        </w:rPr>
        <w:t xml:space="preserve"> through </w:t>
      </w:r>
      <w:r w:rsidRPr="0079319E">
        <w:rPr>
          <w:rFonts w:eastAsia="Cambria"/>
          <w:iCs/>
          <w:highlight w:val="yellow"/>
          <w:u w:val="single"/>
        </w:rPr>
        <w:t>depletion</w:t>
      </w:r>
      <w:r w:rsidRPr="0079319E">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C0357D">
        <w:rPr>
          <w:rFonts w:eastAsia="Cambria"/>
          <w:sz w:val="12"/>
          <w:szCs w:val="16"/>
        </w:rPr>
        <w:t>in order for</w:t>
      </w:r>
      <w:proofErr w:type="gramEnd"/>
      <w:r w:rsidRPr="00C0357D">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79319E">
        <w:rPr>
          <w:rFonts w:eastAsia="Cambria"/>
          <w:highlight w:val="yellow"/>
          <w:u w:val="single"/>
        </w:rPr>
        <w:t>everything</w:t>
      </w:r>
      <w:r w:rsidRPr="0042059C">
        <w:rPr>
          <w:rFonts w:eastAsia="Cambria"/>
          <w:u w:val="single"/>
        </w:rPr>
        <w:t xml:space="preserve"> on earth </w:t>
      </w:r>
      <w:r w:rsidRPr="0079319E">
        <w:rPr>
          <w:rStyle w:val="StyleUnderline"/>
          <w:highlight w:val="yellow"/>
        </w:rPr>
        <w:t>is turned</w:t>
      </w:r>
      <w:r w:rsidRPr="00E110F6">
        <w:rPr>
          <w:rFonts w:eastAsia="Cambria"/>
          <w:iCs/>
          <w:u w:val="single"/>
        </w:rPr>
        <w:t xml:space="preserve"> </w:t>
      </w:r>
      <w:r w:rsidRPr="0079319E">
        <w:rPr>
          <w:rFonts w:eastAsia="Cambria"/>
          <w:iCs/>
          <w:highlight w:val="yellow"/>
          <w:u w:val="single"/>
        </w:rPr>
        <w:t>into commodities</w:t>
      </w:r>
      <w:r w:rsidRPr="00C0357D">
        <w:rPr>
          <w:rFonts w:eastAsia="Cambria"/>
          <w:sz w:val="12"/>
        </w:rPr>
        <w:t xml:space="preserve">, </w:t>
      </w:r>
      <w:proofErr w:type="gramStart"/>
      <w:r w:rsidRPr="00C0357D">
        <w:rPr>
          <w:rFonts w:eastAsia="Cambria"/>
          <w:sz w:val="12"/>
        </w:rPr>
        <w:t>i.e.</w:t>
      </w:r>
      <w:proofErr w:type="gramEnd"/>
      <w:r w:rsidRPr="00C0357D">
        <w:rPr>
          <w:rFonts w:eastAsia="Cambria"/>
          <w:sz w:val="12"/>
        </w:rPr>
        <w:t xml:space="preserv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C0357D">
        <w:rPr>
          <w:rFonts w:eastAsia="Cambria"/>
          <w:sz w:val="12"/>
        </w:rPr>
        <w:t>wageless</w:t>
      </w:r>
      <w:proofErr w:type="spellEnd"/>
      <w:r w:rsidRPr="00C0357D">
        <w:rPr>
          <w:rFonts w:eastAsia="Cambria"/>
          <w:sz w:val="12"/>
        </w:rPr>
        <w:t xml:space="preserve">” commodity production. </w:t>
      </w:r>
      <w:r w:rsidRPr="0042059C">
        <w:rPr>
          <w:rFonts w:eastAsia="Cambria"/>
          <w:u w:val="single"/>
        </w:rPr>
        <w:t xml:space="preserve">The objective is to transform everyone and everything into commodities, </w:t>
      </w:r>
      <w:r w:rsidRPr="0079319E">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“free” world market for everything </w:t>
      </w:r>
      <w:proofErr w:type="gramStart"/>
      <w:r w:rsidRPr="00C0357D">
        <w:rPr>
          <w:sz w:val="12"/>
        </w:rPr>
        <w:t>has to</w:t>
      </w:r>
      <w:proofErr w:type="gramEnd"/>
      <w:r w:rsidRPr="00C0357D">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C0357D">
        <w:rPr>
          <w:sz w:val="12"/>
        </w:rPr>
        <w:t>e.g.</w:t>
      </w:r>
      <w:proofErr w:type="gramEnd"/>
      <w:r w:rsidRPr="00C0357D">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C0357D">
        <w:rPr>
          <w:sz w:val="12"/>
        </w:rPr>
        <w:t>machinery</w:t>
      </w:r>
      <w:proofErr w:type="gramEnd"/>
      <w:r w:rsidRPr="00C0357D">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79319E">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C0357D">
        <w:rPr>
          <w:rFonts w:eastAsia="Cambria"/>
          <w:sz w:val="12"/>
        </w:rPr>
        <w:t>privata</w:t>
      </w:r>
      <w:proofErr w:type="spellEnd"/>
      <w:r w:rsidRPr="00C0357D">
        <w:rPr>
          <w:rFonts w:eastAsia="Cambria"/>
          <w:sz w:val="12"/>
        </w:rPr>
        <w:t xml:space="preserve">, or – as we could say today – a res </w:t>
      </w:r>
      <w:proofErr w:type="spellStart"/>
      <w:r w:rsidRPr="00C0357D">
        <w:rPr>
          <w:rFonts w:eastAsia="Cambria"/>
          <w:sz w:val="12"/>
        </w:rPr>
        <w:t>privata</w:t>
      </w:r>
      <w:proofErr w:type="spellEnd"/>
      <w:r w:rsidRPr="00C0357D">
        <w:rPr>
          <w:rFonts w:eastAsia="Cambria"/>
          <w:sz w:val="12"/>
        </w:rPr>
        <w:t xml:space="preserve"> </w:t>
      </w:r>
      <w:proofErr w:type="spellStart"/>
      <w:r w:rsidRPr="00C0357D">
        <w:rPr>
          <w:rFonts w:eastAsia="Cambria"/>
          <w:sz w:val="12"/>
        </w:rPr>
        <w:t>transnationale</w:t>
      </w:r>
      <w:proofErr w:type="spellEnd"/>
      <w:r w:rsidRPr="00C0357D">
        <w:rPr>
          <w:rFonts w:eastAsia="Cambria"/>
          <w:sz w:val="12"/>
        </w:rPr>
        <w:t xml:space="preserve"> (in its original Latin meaning, </w:t>
      </w:r>
      <w:proofErr w:type="spellStart"/>
      <w:r w:rsidRPr="00C0357D">
        <w:rPr>
          <w:rFonts w:eastAsia="Cambria"/>
          <w:sz w:val="12"/>
        </w:rPr>
        <w:t>privare</w:t>
      </w:r>
      <w:proofErr w:type="spellEnd"/>
      <w:r w:rsidRPr="00C0357D">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79319E">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w:t>
      </w:r>
      <w:proofErr w:type="gramStart"/>
      <w:r w:rsidRPr="00C0357D">
        <w:rPr>
          <w:rFonts w:eastAsia="Cambria"/>
          <w:sz w:val="12"/>
        </w:rPr>
        <w:t>communities</w:t>
      </w:r>
      <w:proofErr w:type="gramEnd"/>
      <w:r w:rsidRPr="00C0357D">
        <w:rPr>
          <w:rFonts w:eastAsia="Cambria"/>
          <w:sz w:val="12"/>
        </w:rPr>
        <w:t xml:space="preserve">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w:t>
      </w:r>
      <w:proofErr w:type="gramStart"/>
      <w:r w:rsidRPr="00C0357D">
        <w:rPr>
          <w:rFonts w:eastAsia="Cambria"/>
          <w:sz w:val="12"/>
        </w:rPr>
        <w:t>East</w:t>
      </w:r>
      <w:proofErr w:type="gramEnd"/>
      <w:r w:rsidRPr="00C0357D">
        <w:rPr>
          <w:rFonts w:eastAsia="Cambria"/>
          <w:sz w:val="12"/>
        </w:rPr>
        <w:t xml:space="preserve">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79319E">
        <w:rPr>
          <w:rFonts w:eastAsia="Cambria"/>
          <w:highlight w:val="yellow"/>
          <w:u w:val="single"/>
        </w:rPr>
        <w:t>The logic of neoliberalism</w:t>
      </w:r>
      <w:r w:rsidRPr="00C0357D">
        <w:rPr>
          <w:rFonts w:eastAsia="Cambria"/>
          <w:sz w:val="12"/>
        </w:rPr>
        <w:t xml:space="preserve"> as a sort of totalitarian neo-mercantilism </w:t>
      </w:r>
      <w:r w:rsidRPr="0079319E">
        <w:rPr>
          <w:rFonts w:eastAsia="Cambria"/>
          <w:highlight w:val="yellow"/>
          <w:u w:val="single"/>
        </w:rPr>
        <w:t>is that all resources</w:t>
      </w:r>
      <w:r w:rsidRPr="0042059C">
        <w:rPr>
          <w:rFonts w:eastAsia="Cambria"/>
          <w:u w:val="single"/>
        </w:rPr>
        <w:t xml:space="preserve">, all </w:t>
      </w:r>
      <w:r w:rsidRPr="0079319E">
        <w:rPr>
          <w:rFonts w:eastAsia="Cambria"/>
          <w:highlight w:val="yellow"/>
          <w:u w:val="single"/>
        </w:rPr>
        <w:t>markets</w:t>
      </w:r>
      <w:r w:rsidRPr="0042059C">
        <w:rPr>
          <w:rFonts w:eastAsia="Cambria"/>
          <w:u w:val="single"/>
        </w:rPr>
        <w:t xml:space="preserve">, all </w:t>
      </w:r>
      <w:r w:rsidRPr="0079319E">
        <w:rPr>
          <w:rFonts w:eastAsia="Cambria"/>
          <w:highlight w:val="yellow"/>
          <w:u w:val="single"/>
        </w:rPr>
        <w:t>money</w:t>
      </w:r>
      <w:r w:rsidRPr="0042059C">
        <w:rPr>
          <w:rFonts w:eastAsia="Cambria"/>
          <w:u w:val="single"/>
        </w:rPr>
        <w:t xml:space="preserve">, all profits, all </w:t>
      </w:r>
      <w:r w:rsidRPr="0079319E">
        <w:rPr>
          <w:rFonts w:eastAsia="Cambria"/>
          <w:highlight w:val="yellow"/>
          <w:u w:val="single"/>
        </w:rPr>
        <w:t>means of production</w:t>
      </w:r>
      <w:r w:rsidRPr="0042059C">
        <w:rPr>
          <w:rFonts w:eastAsia="Cambria"/>
          <w:u w:val="single"/>
        </w:rPr>
        <w:t xml:space="preserve">, all “investment opportunities”, all </w:t>
      </w:r>
      <w:r w:rsidRPr="0079319E">
        <w:rPr>
          <w:rFonts w:eastAsia="Cambria"/>
          <w:highlight w:val="yellow"/>
          <w:u w:val="single"/>
        </w:rPr>
        <w:t>rights and</w:t>
      </w:r>
      <w:r w:rsidRPr="0042059C">
        <w:rPr>
          <w:rFonts w:eastAsia="Cambria"/>
          <w:u w:val="single"/>
        </w:rPr>
        <w:t xml:space="preserve"> all </w:t>
      </w:r>
      <w:r w:rsidRPr="0079319E">
        <w:rPr>
          <w:rFonts w:eastAsia="Cambria"/>
          <w:highlight w:val="yellow"/>
          <w:u w:val="single"/>
        </w:rPr>
        <w:t xml:space="preserve">power </w:t>
      </w:r>
      <w:r w:rsidRPr="0079319E">
        <w:rPr>
          <w:rFonts w:eastAsia="Cambria"/>
          <w:iCs/>
          <w:highlight w:val="yellow"/>
          <w:u w:val="single"/>
        </w:rPr>
        <w:t>belong to the corporations only</w:t>
      </w:r>
      <w:r w:rsidRPr="00C0357D">
        <w:rPr>
          <w:rFonts w:eastAsia="Cambria"/>
          <w:sz w:val="12"/>
        </w:rPr>
        <w:t xml:space="preserve">. To </w:t>
      </w:r>
      <w:r w:rsidRPr="00C0357D">
        <w:rPr>
          <w:rFonts w:eastAsia="Cambria"/>
          <w:sz w:val="12"/>
        </w:rPr>
        <w:lastRenderedPageBreak/>
        <w:t>paraphrase Richard Sennett: “Everything to the Corporations</w:t>
      </w:r>
      <w:proofErr w:type="gramStart"/>
      <w:r w:rsidRPr="00C0357D">
        <w:rPr>
          <w:rFonts w:eastAsia="Cambria"/>
          <w:sz w:val="12"/>
        </w:rPr>
        <w:t>!”[</w:t>
      </w:r>
      <w:proofErr w:type="gramEnd"/>
      <w:r w:rsidRPr="00C0357D">
        <w:rPr>
          <w:rFonts w:eastAsia="Cambria"/>
          <w:sz w:val="12"/>
        </w:rPr>
        <w:t xml:space="preserve">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79319E">
        <w:rPr>
          <w:rFonts w:eastAsia="Cambria"/>
          <w:highlight w:val="yellow"/>
          <w:u w:val="single"/>
        </w:rPr>
        <w:t xml:space="preserve">This puts the </w:t>
      </w:r>
      <w:r w:rsidRPr="0079319E">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79319E">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79319E">
        <w:rPr>
          <w:rFonts w:eastAsia="Cambria"/>
          <w:highlight w:val="yellow"/>
          <w:u w:val="single"/>
        </w:rPr>
        <w:t>take possession of</w:t>
      </w:r>
      <w:r w:rsidRPr="0042059C">
        <w:rPr>
          <w:rFonts w:eastAsia="Cambria"/>
          <w:u w:val="single"/>
        </w:rPr>
        <w:t xml:space="preserve"> the </w:t>
      </w:r>
      <w:r w:rsidRPr="0079319E">
        <w:rPr>
          <w:rFonts w:eastAsia="Cambria"/>
          <w:highlight w:val="yellow"/>
          <w:u w:val="single"/>
        </w:rPr>
        <w:t>assets</w:t>
      </w:r>
      <w:r w:rsidRPr="0042059C">
        <w:rPr>
          <w:rFonts w:eastAsia="Cambria"/>
          <w:u w:val="single"/>
        </w:rPr>
        <w:t xml:space="preserve"> that </w:t>
      </w:r>
      <w:proofErr w:type="gramStart"/>
      <w:r w:rsidRPr="0042059C">
        <w:rPr>
          <w:rFonts w:eastAsia="Cambria"/>
          <w:u w:val="single"/>
        </w:rPr>
        <w:t>still remain</w:t>
      </w:r>
      <w:proofErr w:type="gramEnd"/>
      <w:r w:rsidRPr="0042059C">
        <w:rPr>
          <w:rFonts w:eastAsia="Cambria"/>
          <w:u w:val="single"/>
        </w:rPr>
        <w:t xml:space="preserve">, </w:t>
      </w:r>
      <w:r w:rsidRPr="0079319E">
        <w:rPr>
          <w:rFonts w:eastAsia="Cambria"/>
          <w:highlight w:val="yellow"/>
          <w:u w:val="single"/>
        </w:rPr>
        <w:t>secure resources, install neoliberalism</w:t>
      </w:r>
      <w:r w:rsidRPr="0042059C">
        <w:rPr>
          <w:rFonts w:eastAsia="Cambria"/>
          <w:u w:val="single"/>
        </w:rPr>
        <w:t xml:space="preserve"> as the global economic politics, </w:t>
      </w:r>
      <w:r w:rsidRPr="0079319E">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 xml:space="preserve">and facilitate the lucrative business of reconstruction.[57] In the 1980s, Ronald Reagan and Margaret Thatcher introduced neoliberalism in Anglo-America. In 1989, the so-called “Washington Consensus” was formulated. It claimed to lead to global freedom, </w:t>
      </w:r>
      <w:proofErr w:type="gramStart"/>
      <w:r w:rsidRPr="00C0357D">
        <w:rPr>
          <w:sz w:val="12"/>
        </w:rPr>
        <w:t>prosperity</w:t>
      </w:r>
      <w:proofErr w:type="gramEnd"/>
      <w:r w:rsidRPr="00C0357D">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C0357D">
        <w:rPr>
          <w:sz w:val="12"/>
        </w:rPr>
        <w:t>liberal</w:t>
      </w:r>
      <w:proofErr w:type="gramEnd"/>
      <w:r w:rsidRPr="00C0357D">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494740BA" w14:textId="77777777" w:rsidR="00FB57AD" w:rsidRPr="002401A3" w:rsidRDefault="00FB57AD" w:rsidP="00FB57AD"/>
    <w:p w14:paraId="0E4F7B5E" w14:textId="77777777" w:rsidR="00052F2A" w:rsidRPr="00052F2A" w:rsidRDefault="00052F2A" w:rsidP="00052F2A"/>
    <w:p w14:paraId="33883FC9" w14:textId="0AC56DFB" w:rsidR="004C2B51" w:rsidRPr="000B73E9" w:rsidRDefault="0079319E" w:rsidP="004C2B51">
      <w:pPr>
        <w:pStyle w:val="Heading3"/>
        <w:rPr>
          <w:rFonts w:cs="Calibri"/>
        </w:rPr>
      </w:pPr>
      <w:r>
        <w:rPr>
          <w:rFonts w:cs="Calibri"/>
        </w:rPr>
        <w:lastRenderedPageBreak/>
        <w:t>Solvency</w:t>
      </w:r>
    </w:p>
    <w:p w14:paraId="0D03E11B" w14:textId="77777777" w:rsidR="004C2B51" w:rsidRPr="000B73E9" w:rsidRDefault="004C2B51" w:rsidP="004C2B51">
      <w:pPr>
        <w:pStyle w:val="Heading4"/>
        <w:rPr>
          <w:rFonts w:cs="Calibri"/>
        </w:rPr>
      </w:pPr>
      <w:r w:rsidRPr="000B73E9">
        <w:rPr>
          <w:rFonts w:cs="Calibri"/>
        </w:rPr>
        <w:t xml:space="preserve">Since, in a just world, outer space would be treated as a </w:t>
      </w:r>
      <w:proofErr w:type="gramStart"/>
      <w:r w:rsidRPr="000B73E9">
        <w:rPr>
          <w:rFonts w:cs="Calibri"/>
        </w:rPr>
        <w:t>global commons</w:t>
      </w:r>
      <w:proofErr w:type="gramEnd"/>
      <w:r w:rsidRPr="000B73E9">
        <w:rPr>
          <w:rFonts w:cs="Calibri"/>
        </w:rPr>
        <w:t xml:space="preserve">, and a global commons model precludes appropriation by private entries, then the appropriation of outer space by private entries is unjust. </w:t>
      </w:r>
    </w:p>
    <w:p w14:paraId="68DF8F8A" w14:textId="77777777" w:rsidR="004C2B51" w:rsidRPr="000B73E9" w:rsidRDefault="004C2B51" w:rsidP="004C2B51"/>
    <w:p w14:paraId="63928CF4" w14:textId="77777777" w:rsidR="004C2B51" w:rsidRPr="000B73E9" w:rsidRDefault="004C2B51" w:rsidP="004C2B51">
      <w:pPr>
        <w:pStyle w:val="Heading4"/>
        <w:rPr>
          <w:rFonts w:cs="Calibri"/>
        </w:rPr>
      </w:pPr>
      <w:r w:rsidRPr="000B73E9">
        <w:rPr>
          <w:rFonts w:cs="Calibri"/>
        </w:rPr>
        <w:t xml:space="preserve">Thus, the plan: States ought to adopt a binding international agreement that bans the appropriation of outer space by private entities by establishing outer space as a </w:t>
      </w:r>
      <w:proofErr w:type="gramStart"/>
      <w:r w:rsidRPr="000B73E9">
        <w:rPr>
          <w:rFonts w:cs="Calibri"/>
        </w:rPr>
        <w:t>global commons</w:t>
      </w:r>
      <w:proofErr w:type="gramEnd"/>
      <w:r w:rsidRPr="000B73E9">
        <w:rPr>
          <w:rFonts w:cs="Calibri"/>
        </w:rPr>
        <w:t xml:space="preserve"> subject to regulatory delimiting and global liability.</w:t>
      </w:r>
    </w:p>
    <w:p w14:paraId="08365518" w14:textId="71C935D6" w:rsidR="004C2B51" w:rsidRPr="000B73E9" w:rsidRDefault="004C2B51" w:rsidP="004C2B51">
      <w:pPr>
        <w:pStyle w:val="Heading4"/>
        <w:rPr>
          <w:rFonts w:cs="Calibri"/>
        </w:rPr>
      </w:pPr>
      <w:r w:rsidRPr="000B73E9">
        <w:rPr>
          <w:rFonts w:cs="Calibri"/>
        </w:rPr>
        <w:t xml:space="preserve">The </w:t>
      </w:r>
      <w:proofErr w:type="spellStart"/>
      <w:r w:rsidRPr="000B73E9">
        <w:rPr>
          <w:rFonts w:cs="Calibri"/>
        </w:rPr>
        <w:t>aff</w:t>
      </w:r>
      <w:proofErr w:type="spellEnd"/>
      <w:r w:rsidRPr="000B73E9">
        <w:rPr>
          <w:rFonts w:cs="Calibri"/>
        </w:rPr>
        <w:t>:</w:t>
      </w:r>
    </w:p>
    <w:p w14:paraId="276B3524" w14:textId="77777777" w:rsidR="004C2B51" w:rsidRPr="000B73E9" w:rsidRDefault="004C2B51" w:rsidP="004C2B51">
      <w:pPr>
        <w:pStyle w:val="Heading4"/>
        <w:numPr>
          <w:ilvl w:val="0"/>
          <w:numId w:val="13"/>
        </w:numPr>
        <w:tabs>
          <w:tab w:val="num" w:pos="360"/>
        </w:tabs>
        <w:ind w:left="0" w:firstLine="0"/>
        <w:rPr>
          <w:rFonts w:cs="Calibri"/>
        </w:rPr>
      </w:pPr>
      <w:r w:rsidRPr="000B73E9">
        <w:rPr>
          <w:rFonts w:cs="Calibri"/>
        </w:rPr>
        <w:t>solves debris and space colonialism by ensuring the sustainable and equitable use of outer space resources.</w:t>
      </w:r>
    </w:p>
    <w:p w14:paraId="56E25B20" w14:textId="77777777" w:rsidR="004C2B51" w:rsidRPr="000B73E9" w:rsidRDefault="004C2B51" w:rsidP="004C2B51">
      <w:pPr>
        <w:pStyle w:val="ListParagraph"/>
        <w:numPr>
          <w:ilvl w:val="0"/>
          <w:numId w:val="13"/>
        </w:numPr>
        <w:rPr>
          <w:rStyle w:val="Style13ptBold"/>
        </w:rPr>
      </w:pPr>
      <w:r w:rsidRPr="000B73E9">
        <w:rPr>
          <w:rStyle w:val="Style13ptBold"/>
        </w:rPr>
        <w:t>prevents circumvention by aligning the interests of state parties</w:t>
      </w:r>
    </w:p>
    <w:p w14:paraId="44CECB8B" w14:textId="77777777" w:rsidR="004C2B51" w:rsidRPr="000B73E9" w:rsidRDefault="004C2B51" w:rsidP="004C2B51">
      <w:pPr>
        <w:pStyle w:val="ListParagraph"/>
        <w:numPr>
          <w:ilvl w:val="0"/>
          <w:numId w:val="13"/>
        </w:numPr>
        <w:rPr>
          <w:b/>
          <w:bCs/>
          <w:sz w:val="26"/>
        </w:rPr>
      </w:pPr>
      <w:r w:rsidRPr="000B73E9">
        <w:rPr>
          <w:rStyle w:val="Style13ptBold"/>
        </w:rPr>
        <w:t xml:space="preserve">is normal means since it models numerous successful agreements governing all other global commons. </w:t>
      </w:r>
    </w:p>
    <w:p w14:paraId="4C636312" w14:textId="77777777" w:rsidR="004C2B51" w:rsidRPr="000B73E9" w:rsidRDefault="004C2B51" w:rsidP="004C2B51">
      <w:r w:rsidRPr="000B73E9">
        <w:rPr>
          <w:rStyle w:val="Style13ptBold"/>
        </w:rPr>
        <w:t xml:space="preserve">Vollmer 20 </w:t>
      </w:r>
      <w:r w:rsidRPr="000B73E9">
        <w:t xml:space="preserve">[Sarah Louise Vollmer (St. Mary's University School of Law), “The Right Stuff in </w:t>
      </w:r>
      <w:proofErr w:type="spellStart"/>
      <w:r w:rsidRPr="000B73E9">
        <w:t>Geospace</w:t>
      </w:r>
      <w:proofErr w:type="spellEnd"/>
      <w:r w:rsidRPr="000B73E9">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rsidRPr="000B73E9">
        <w:t>&gt; ]CT</w:t>
      </w:r>
      <w:proofErr w:type="gramEnd"/>
    </w:p>
    <w:p w14:paraId="1BDC7FA2" w14:textId="77777777" w:rsidR="004C2B51" w:rsidRPr="000B73E9" w:rsidRDefault="004C2B51" w:rsidP="004C2B51">
      <w:pPr>
        <w:ind w:left="720"/>
        <w:rPr>
          <w:sz w:val="16"/>
          <w:szCs w:val="16"/>
        </w:rPr>
      </w:pPr>
      <w:r w:rsidRPr="000B73E9">
        <w:rPr>
          <w:sz w:val="16"/>
          <w:szCs w:val="16"/>
        </w:rPr>
        <w:t>IV. NECESSITY FOR REGULATION TO PRESERVE THE HERITAGE OF MANKIND—A PROPOSAL</w:t>
      </w:r>
    </w:p>
    <w:p w14:paraId="75193860" w14:textId="77777777" w:rsidR="004C2B51" w:rsidRPr="000B73E9" w:rsidRDefault="004C2B51" w:rsidP="004C2B51">
      <w:pPr>
        <w:ind w:left="720"/>
        <w:rPr>
          <w:rStyle w:val="StyleUnderline"/>
        </w:rPr>
      </w:pPr>
      <w:r w:rsidRPr="000B73E9">
        <w:rPr>
          <w:rStyle w:val="StyleUnderline"/>
        </w:rPr>
        <w:t>Conceptually, all persons hold an implied property right in the space commons.111 As such, spacefaring entities and developing nations possess an equitable right to access and use orbital resources.112 But</w:t>
      </w:r>
      <w:r w:rsidRPr="000B73E9">
        <w:rPr>
          <w:rStyle w:val="Emphasis"/>
        </w:rPr>
        <w:t xml:space="preserve"> </w:t>
      </w:r>
      <w:r w:rsidRPr="000B73E9">
        <w:rPr>
          <w:rStyle w:val="StyleUnderline"/>
        </w:rPr>
        <w:t>the sui generis nature of</w:t>
      </w:r>
      <w:r w:rsidRPr="000B73E9">
        <w:rPr>
          <w:rStyle w:val="Emphasis"/>
        </w:rPr>
        <w:t xml:space="preserve"> </w:t>
      </w:r>
      <w:proofErr w:type="spellStart"/>
      <w:r w:rsidRPr="0079319E">
        <w:rPr>
          <w:rStyle w:val="Emphasis"/>
        </w:rPr>
        <w:t>geospace</w:t>
      </w:r>
      <w:proofErr w:type="spellEnd"/>
      <w:r w:rsidRPr="0079319E">
        <w:rPr>
          <w:rStyle w:val="Emphasis"/>
        </w:rPr>
        <w:t xml:space="preserve"> presents a paradox requiring a unique regime for</w:t>
      </w:r>
      <w:r w:rsidRPr="0079319E">
        <w:rPr>
          <w:rStyle w:val="StyleUnderline"/>
        </w:rPr>
        <w:t xml:space="preserve"> the </w:t>
      </w:r>
      <w:r w:rsidRPr="0079319E">
        <w:rPr>
          <w:rStyle w:val="Emphasis"/>
        </w:rPr>
        <w:t>sustainable usage</w:t>
      </w:r>
      <w:r w:rsidRPr="000B73E9">
        <w:rPr>
          <w:rStyle w:val="StyleUnderline"/>
        </w:rPr>
        <w:t xml:space="preserve"> of its resources.113 </w:t>
      </w:r>
      <w:r w:rsidRPr="0079319E">
        <w:rPr>
          <w:rStyle w:val="Emphasis"/>
          <w:highlight w:val="yellow"/>
        </w:rPr>
        <w:t xml:space="preserve">The international community cannot realize the advantages </w:t>
      </w:r>
      <w:r w:rsidRPr="000B73E9">
        <w:rPr>
          <w:rStyle w:val="StyleUnderline"/>
        </w:rPr>
        <w:t xml:space="preserve">of the common heritage principle </w:t>
      </w:r>
      <w:r w:rsidRPr="0079319E">
        <w:rPr>
          <w:rStyle w:val="Emphasis"/>
          <w:highlight w:val="yellow"/>
        </w:rPr>
        <w:t xml:space="preserve">under a property regime </w:t>
      </w:r>
      <w:r w:rsidRPr="000B73E9">
        <w:t>because</w:t>
      </w:r>
      <w:r w:rsidRPr="000B73E9">
        <w:rPr>
          <w:rStyle w:val="Emphasis"/>
        </w:rPr>
        <w:t xml:space="preserve"> </w:t>
      </w:r>
      <w:r w:rsidRPr="0079319E">
        <w:rPr>
          <w:rStyle w:val="Emphasis"/>
          <w:highlight w:val="yellow"/>
        </w:rPr>
        <w:t xml:space="preserve">any </w:t>
      </w:r>
      <w:r w:rsidRPr="000B73E9">
        <w:rPr>
          <w:rStyle w:val="StyleUnderline"/>
        </w:rPr>
        <w:t>conceivable</w:t>
      </w:r>
      <w:r w:rsidRPr="0079319E">
        <w:rPr>
          <w:rStyle w:val="Emphasis"/>
          <w:highlight w:val="yellow"/>
        </w:rPr>
        <w:t xml:space="preserve"> assignment would</w:t>
      </w:r>
      <w:r w:rsidRPr="000B73E9">
        <w:rPr>
          <w:rStyle w:val="StyleUnderline"/>
        </w:rPr>
        <w:t xml:space="preserve"> violate the non-appropriation clause or</w:t>
      </w:r>
      <w:r w:rsidRPr="0079319E">
        <w:rPr>
          <w:rStyle w:val="Emphasis"/>
          <w:highlight w:val="yellow"/>
        </w:rPr>
        <w:t xml:space="preserve"> unjustly enrich a particular interest</w:t>
      </w:r>
      <w:r w:rsidRPr="000B73E9">
        <w:rPr>
          <w:sz w:val="16"/>
        </w:rPr>
        <w:t xml:space="preserve">.114 </w:t>
      </w:r>
      <w:r w:rsidRPr="000B73E9">
        <w:rPr>
          <w:rStyle w:val="StyleUnderline"/>
        </w:rPr>
        <w:t xml:space="preserve">This means that </w:t>
      </w:r>
      <w:r w:rsidRPr="0079319E">
        <w:rPr>
          <w:rStyle w:val="Emphasis"/>
          <w:highlight w:val="yellow"/>
        </w:rPr>
        <w:t xml:space="preserve">only regulatory solutions can protect the </w:t>
      </w:r>
      <w:r w:rsidRPr="000B73E9">
        <w:rPr>
          <w:rStyle w:val="StyleUnderline"/>
        </w:rPr>
        <w:t>interests inherent in</w:t>
      </w:r>
      <w:r w:rsidRPr="0079319E">
        <w:rPr>
          <w:rStyle w:val="Emphasis"/>
          <w:highlight w:val="yellow"/>
        </w:rPr>
        <w:t xml:space="preserve"> a commons</w:t>
      </w:r>
      <w:r w:rsidRPr="000B73E9">
        <w:rPr>
          <w:rStyle w:val="Emphasis"/>
        </w:rPr>
        <w:t xml:space="preserve"> </w:t>
      </w:r>
      <w:r w:rsidRPr="000B73E9">
        <w:rPr>
          <w:rStyle w:val="StyleUnderline"/>
        </w:rPr>
        <w:t xml:space="preserve">protected for the common heritage of mankind. </w:t>
      </w:r>
    </w:p>
    <w:p w14:paraId="6394A280" w14:textId="77777777" w:rsidR="004C2B51" w:rsidRPr="000B73E9" w:rsidRDefault="004C2B51" w:rsidP="004C2B51">
      <w:pPr>
        <w:ind w:left="720"/>
      </w:pPr>
      <w:r w:rsidRPr="000B73E9">
        <w:t>A. The Motivations for International Compliance</w:t>
      </w:r>
    </w:p>
    <w:p w14:paraId="582AEA6E" w14:textId="77777777" w:rsidR="004C2B51" w:rsidRPr="000B73E9" w:rsidRDefault="004C2B51" w:rsidP="004C2B51">
      <w:pPr>
        <w:ind w:left="720"/>
        <w:rPr>
          <w:rStyle w:val="StyleUnderline"/>
        </w:rPr>
      </w:pPr>
      <w:r w:rsidRPr="000B73E9">
        <w:rPr>
          <w:rStyle w:val="StyleUnderline"/>
        </w:rPr>
        <w:t xml:space="preserve">The crux of </w:t>
      </w:r>
      <w:r w:rsidRPr="0079319E">
        <w:rPr>
          <w:rStyle w:val="Emphasis"/>
          <w:highlight w:val="yellow"/>
        </w:rPr>
        <w:t xml:space="preserve">a workable treaty lies in the consent </w:t>
      </w:r>
      <w:r w:rsidRPr="000B73E9">
        <w:rPr>
          <w:rStyle w:val="StyleUnderline"/>
        </w:rPr>
        <w:t>of the</w:t>
      </w:r>
      <w:r w:rsidRPr="000B73E9">
        <w:rPr>
          <w:rStyle w:val="Emphasis"/>
        </w:rPr>
        <w:t xml:space="preserve"> </w:t>
      </w:r>
      <w:r w:rsidRPr="0079319E">
        <w:rPr>
          <w:rStyle w:val="Emphasis"/>
          <w:highlight w:val="yellow"/>
        </w:rPr>
        <w:t xml:space="preserve">parties </w:t>
      </w:r>
      <w:r w:rsidRPr="000B73E9">
        <w:rPr>
          <w:rStyle w:val="StyleUnderline"/>
        </w:rPr>
        <w:t>to the agreement.</w:t>
      </w:r>
      <w:r w:rsidRPr="000B73E9">
        <w:rPr>
          <w:sz w:val="16"/>
        </w:rPr>
        <w:t xml:space="preserve">115 Thereafter, signatories internalize the agreement’s object and purpose into their domestic law, or in the case of international organizations, into an institutional framework.116 </w:t>
      </w:r>
      <w:r w:rsidRPr="000B73E9">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0B73E9">
        <w:rPr>
          <w:rStyle w:val="StyleUnderline"/>
        </w:rPr>
        <w:t>geospace</w:t>
      </w:r>
      <w:proofErr w:type="spellEnd"/>
      <w:r w:rsidRPr="000B73E9">
        <w:rPr>
          <w:rStyle w:val="StyleUnderline"/>
        </w:rPr>
        <w:t xml:space="preserve"> survives?118</w:t>
      </w:r>
    </w:p>
    <w:p w14:paraId="01706750" w14:textId="77777777" w:rsidR="004C2B51" w:rsidRPr="000B73E9" w:rsidRDefault="004C2B51" w:rsidP="004C2B51">
      <w:pPr>
        <w:ind w:left="720"/>
        <w:rPr>
          <w:sz w:val="16"/>
          <w:szCs w:val="16"/>
        </w:rPr>
      </w:pPr>
      <w:r w:rsidRPr="000B73E9">
        <w:rPr>
          <w:sz w:val="16"/>
          <w:szCs w:val="16"/>
        </w:rPr>
        <w:lastRenderedPageBreak/>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50382A60" w14:textId="77777777" w:rsidR="004C2B51" w:rsidRPr="000B73E9" w:rsidRDefault="004C2B51" w:rsidP="004C2B51">
      <w:pPr>
        <w:ind w:left="720"/>
        <w:rPr>
          <w:rStyle w:val="StyleUnderline"/>
        </w:rPr>
      </w:pPr>
      <w:r w:rsidRPr="000B73E9">
        <w:rPr>
          <w:rStyle w:val="StyleUnderline"/>
        </w:rPr>
        <w:t xml:space="preserve">When entering an international agreement, </w:t>
      </w:r>
      <w:proofErr w:type="gramStart"/>
      <w:r w:rsidRPr="000B73E9">
        <w:rPr>
          <w:rStyle w:val="StyleUnderline"/>
        </w:rPr>
        <w:t>whether or not</w:t>
      </w:r>
      <w:proofErr w:type="gramEnd"/>
      <w:r w:rsidRPr="000B73E9">
        <w:rPr>
          <w:rStyle w:val="StyleUnderline"/>
        </w:rPr>
        <w:t xml:space="preserve"> a nation-state will ratify it informs us of the value a nation-state places on the instrument’s subject matter. That value equates to the utility a nation-state places on certain allowances or prohibitions.</w:t>
      </w:r>
      <w:r w:rsidRPr="000B73E9">
        <w:rPr>
          <w:sz w:val="16"/>
        </w:rPr>
        <w:t xml:space="preserve">124 </w:t>
      </w:r>
      <w:r w:rsidRPr="000B73E9">
        <w:rPr>
          <w:rStyle w:val="StyleUnderline"/>
        </w:rPr>
        <w:t>Incorporating these motivating factors with Hardin’s regulatory solution, any freedoms infringed upon must manifest a higher utility than currently realized.</w:t>
      </w:r>
      <w:r w:rsidRPr="000B73E9">
        <w:rPr>
          <w:sz w:val="16"/>
        </w:rPr>
        <w:t xml:space="preserve"> If COPUOS proposes a protocol for sustainable uses of space, the provisions must either have a negligible effect on the global community’s perceived utility of space access or substantially increase that utility. </w:t>
      </w:r>
      <w:r w:rsidRPr="000B73E9">
        <w:rPr>
          <w:rStyle w:val="StyleUnderline"/>
        </w:rPr>
        <w:t>Assuming</w:t>
      </w:r>
      <w:r w:rsidRPr="000B73E9">
        <w:rPr>
          <w:rStyle w:val="Emphasis"/>
        </w:rPr>
        <w:t xml:space="preserve"> </w:t>
      </w:r>
      <w:r w:rsidRPr="0079319E">
        <w:rPr>
          <w:rStyle w:val="Emphasis"/>
        </w:rPr>
        <w:t xml:space="preserve">the </w:t>
      </w:r>
      <w:r w:rsidRPr="0079319E">
        <w:rPr>
          <w:rStyle w:val="StyleUnderline"/>
        </w:rPr>
        <w:t xml:space="preserve">propositioned </w:t>
      </w:r>
      <w:r w:rsidRPr="0079319E">
        <w:rPr>
          <w:rStyle w:val="Emphasis"/>
        </w:rPr>
        <w:t>regulatory scheme aligns with the values</w:t>
      </w:r>
      <w:r w:rsidRPr="0079319E">
        <w:rPr>
          <w:rStyle w:val="StyleUnderline"/>
        </w:rPr>
        <w:t xml:space="preserve"> system </w:t>
      </w:r>
      <w:r w:rsidRPr="0079319E">
        <w:rPr>
          <w:rStyle w:val="Emphasis"/>
        </w:rPr>
        <w:t xml:space="preserve">of each </w:t>
      </w:r>
      <w:r w:rsidRPr="0079319E">
        <w:rPr>
          <w:rStyle w:val="StyleUnderline"/>
        </w:rPr>
        <w:t>nation-</w:t>
      </w:r>
      <w:r w:rsidRPr="0079319E">
        <w:rPr>
          <w:rStyle w:val="Emphasis"/>
        </w:rPr>
        <w:t xml:space="preserve">state, </w:t>
      </w:r>
      <w:r w:rsidRPr="0079319E">
        <w:rPr>
          <w:rStyle w:val="Emphasis"/>
          <w:highlight w:val="yellow"/>
        </w:rPr>
        <w:t>the probability of internalizing</w:t>
      </w:r>
      <w:r w:rsidRPr="0079319E">
        <w:rPr>
          <w:rStyle w:val="Emphasis"/>
        </w:rPr>
        <w:t xml:space="preserve"> </w:t>
      </w:r>
      <w:r w:rsidRPr="0079319E">
        <w:rPr>
          <w:rStyle w:val="StyleUnderline"/>
        </w:rPr>
        <w:t xml:space="preserve">such </w:t>
      </w:r>
      <w:r w:rsidRPr="0079319E">
        <w:rPr>
          <w:rStyle w:val="StyleUnderline"/>
          <w:highlight w:val="yellow"/>
        </w:rPr>
        <w:t>regulations</w:t>
      </w:r>
      <w:r w:rsidRPr="0079319E">
        <w:rPr>
          <w:rStyle w:val="StyleUnderline"/>
        </w:rPr>
        <w:t xml:space="preserve"> through domestic codification </w:t>
      </w:r>
      <w:r w:rsidRPr="0079319E">
        <w:rPr>
          <w:rStyle w:val="Emphasis"/>
          <w:highlight w:val="yellow"/>
        </w:rPr>
        <w:t>is high</w:t>
      </w:r>
      <w:r w:rsidRPr="0079319E">
        <w:rPr>
          <w:rStyle w:val="StyleUnderline"/>
          <w:highlight w:val="yellow"/>
        </w:rPr>
        <w:t>.</w:t>
      </w:r>
      <w:r w:rsidRPr="000B73E9">
        <w:rPr>
          <w:rStyle w:val="StyleUnderline"/>
        </w:rPr>
        <w:t xml:space="preserve"> </w:t>
      </w:r>
    </w:p>
    <w:p w14:paraId="15BE7534" w14:textId="77777777" w:rsidR="004C2B51" w:rsidRPr="000B73E9" w:rsidRDefault="004C2B51" w:rsidP="004C2B51">
      <w:pPr>
        <w:ind w:left="720"/>
        <w:rPr>
          <w:sz w:val="16"/>
        </w:rPr>
      </w:pPr>
      <w:r w:rsidRPr="000B73E9">
        <w:rPr>
          <w:sz w:val="16"/>
        </w:rPr>
        <w:t>To ascertain the interests of nation-states, we must look to the factors motivating current space utilization</w:t>
      </w:r>
      <w:r w:rsidRPr="000B73E9">
        <w:t xml:space="preserve">. </w:t>
      </w:r>
      <w:r w:rsidRPr="000B73E9">
        <w:rPr>
          <w:rStyle w:val="StyleUnderline"/>
        </w:rPr>
        <w:t>Routine</w:t>
      </w:r>
      <w:r w:rsidRPr="0079319E">
        <w:rPr>
          <w:rStyle w:val="Emphasis"/>
          <w:highlight w:val="yellow"/>
        </w:rPr>
        <w:t xml:space="preserve"> access to space </w:t>
      </w:r>
      <w:r w:rsidRPr="000B73E9">
        <w:rPr>
          <w:rStyle w:val="StyleUnderline"/>
        </w:rPr>
        <w:t>undeniably</w:t>
      </w:r>
      <w:r w:rsidRPr="0079319E">
        <w:rPr>
          <w:rStyle w:val="Emphasis"/>
          <w:highlight w:val="yellow"/>
        </w:rPr>
        <w:t xml:space="preserve"> aids </w:t>
      </w:r>
      <w:r w:rsidRPr="000B73E9">
        <w:rPr>
          <w:rStyle w:val="StyleUnderline"/>
        </w:rPr>
        <w:t>our</w:t>
      </w:r>
      <w:r w:rsidRPr="0079319E">
        <w:rPr>
          <w:rStyle w:val="Emphasis"/>
          <w:highlight w:val="yellow"/>
        </w:rPr>
        <w:t xml:space="preserve"> technological advancement</w:t>
      </w:r>
      <w:r w:rsidRPr="000B73E9">
        <w:rPr>
          <w:rStyle w:val="StyleUnderline"/>
        </w:rPr>
        <w:t>.</w:t>
      </w:r>
      <w:r w:rsidRPr="000B73E9">
        <w:rPr>
          <w:sz w:val="16"/>
        </w:rPr>
        <w:t xml:space="preserve"> </w:t>
      </w:r>
      <w:r w:rsidRPr="000B73E9">
        <w:rPr>
          <w:rStyle w:val="StyleUnderline"/>
        </w:rPr>
        <w:t>The ISS’s antigravity environment provides unique conditions to study medicine</w:t>
      </w:r>
      <w:r w:rsidRPr="000B73E9">
        <w:rPr>
          <w:sz w:val="16"/>
        </w:rPr>
        <w:t xml:space="preserve">.125 </w:t>
      </w:r>
      <w:r w:rsidRPr="000B73E9">
        <w:rPr>
          <w:rStyle w:val="StyleUnderline"/>
        </w:rPr>
        <w:t>Satellites provide real-time tracking of environmental conditions and transmit crucial information for disaster recovery planning.</w:t>
      </w:r>
      <w:r w:rsidRPr="000B73E9">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0B73E9">
        <w:rPr>
          <w:rStyle w:val="StyleUnderline"/>
        </w:rPr>
        <w:t xml:space="preserve">These benefits signify the tangible realization of the OST’s object and purpose, </w:t>
      </w:r>
      <w:r w:rsidRPr="0079319E">
        <w:rPr>
          <w:rStyle w:val="Emphasis"/>
          <w:highlight w:val="yellow"/>
        </w:rPr>
        <w:t>which flow to all members</w:t>
      </w:r>
      <w:r w:rsidRPr="000B73E9">
        <w:rPr>
          <w:rStyle w:val="StyleUnderline"/>
        </w:rPr>
        <w:t xml:space="preserve"> of</w:t>
      </w:r>
      <w:r w:rsidRPr="0079319E">
        <w:rPr>
          <w:rStyle w:val="Emphasis"/>
          <w:highlight w:val="yellow"/>
        </w:rPr>
        <w:t xml:space="preserve"> </w:t>
      </w:r>
      <w:r w:rsidRPr="000B73E9">
        <w:rPr>
          <w:rStyle w:val="StyleUnderline"/>
        </w:rPr>
        <w:t>the global community.</w:t>
      </w:r>
      <w:r w:rsidRPr="000B73E9">
        <w:rPr>
          <w:sz w:val="16"/>
        </w:rPr>
        <w:t xml:space="preserve">129 </w:t>
      </w:r>
      <w:r w:rsidRPr="0079319E">
        <w:rPr>
          <w:rStyle w:val="Emphasis"/>
          <w:highlight w:val="yellow"/>
        </w:rPr>
        <w:t xml:space="preserve">If we do not begin </w:t>
      </w:r>
      <w:r w:rsidRPr="000B73E9">
        <w:rPr>
          <w:rStyle w:val="StyleUnderline"/>
        </w:rPr>
        <w:t>active</w:t>
      </w:r>
      <w:r w:rsidRPr="0079319E">
        <w:rPr>
          <w:rStyle w:val="Emphasis"/>
          <w:highlight w:val="yellow"/>
        </w:rPr>
        <w:t xml:space="preserve"> decontamination and mitigation of </w:t>
      </w:r>
      <w:r w:rsidRPr="000B73E9">
        <w:rPr>
          <w:rStyle w:val="StyleUnderline"/>
        </w:rPr>
        <w:t>space</w:t>
      </w:r>
      <w:r w:rsidRPr="0079319E">
        <w:rPr>
          <w:rStyle w:val="Emphasis"/>
          <w:highlight w:val="yellow"/>
        </w:rPr>
        <w:t xml:space="preserve"> debris, the utility of </w:t>
      </w:r>
      <w:proofErr w:type="spellStart"/>
      <w:r w:rsidRPr="0079319E">
        <w:rPr>
          <w:rStyle w:val="Emphasis"/>
          <w:highlight w:val="yellow"/>
        </w:rPr>
        <w:t>geospace</w:t>
      </w:r>
      <w:proofErr w:type="spellEnd"/>
      <w:r w:rsidRPr="0079319E">
        <w:rPr>
          <w:rStyle w:val="Emphasis"/>
          <w:highlight w:val="yellow"/>
        </w:rPr>
        <w:t xml:space="preserve"> will cease </w:t>
      </w:r>
      <w:r w:rsidRPr="000B73E9">
        <w:rPr>
          <w:rStyle w:val="StyleUnderline"/>
        </w:rPr>
        <w:t xml:space="preserve">to exist. Imagining our existence without these advances is a potent method to stress the criticality of unabated pollution in </w:t>
      </w:r>
      <w:proofErr w:type="spellStart"/>
      <w:r w:rsidRPr="000B73E9">
        <w:rPr>
          <w:rStyle w:val="StyleUnderline"/>
        </w:rPr>
        <w:t>geospace</w:t>
      </w:r>
      <w:proofErr w:type="spellEnd"/>
      <w:r w:rsidRPr="000B73E9">
        <w:rPr>
          <w:sz w:val="16"/>
        </w:rPr>
        <w:t>.</w:t>
      </w:r>
    </w:p>
    <w:p w14:paraId="46A3000A" w14:textId="77777777" w:rsidR="004C2B51" w:rsidRPr="000B73E9" w:rsidRDefault="004C2B51" w:rsidP="004C2B51">
      <w:pPr>
        <w:ind w:left="720"/>
        <w:rPr>
          <w:sz w:val="16"/>
          <w:szCs w:val="16"/>
        </w:rPr>
      </w:pPr>
      <w:r w:rsidRPr="000B73E9">
        <w:rPr>
          <w:sz w:val="16"/>
          <w:szCs w:val="16"/>
        </w:rPr>
        <w:t>B. Existing Proposals</w:t>
      </w:r>
    </w:p>
    <w:p w14:paraId="764569A7" w14:textId="77777777" w:rsidR="004C2B51" w:rsidRPr="000B73E9" w:rsidRDefault="004C2B51" w:rsidP="004C2B51">
      <w:pPr>
        <w:ind w:left="720"/>
        <w:rPr>
          <w:sz w:val="16"/>
          <w:szCs w:val="16"/>
        </w:rPr>
      </w:pPr>
      <w:r w:rsidRPr="000B73E9">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73E9">
        <w:rPr>
          <w:sz w:val="16"/>
          <w:szCs w:val="16"/>
        </w:rPr>
        <w:t>nation-states</w:t>
      </w:r>
      <w:proofErr w:type="gramEnd"/>
      <w:r w:rsidRPr="000B73E9">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73E9">
        <w:rPr>
          <w:sz w:val="16"/>
          <w:szCs w:val="16"/>
        </w:rPr>
        <w:t>Spatialis</w:t>
      </w:r>
      <w:proofErr w:type="spellEnd"/>
      <w:r w:rsidRPr="000B73E9">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73E9">
        <w:rPr>
          <w:sz w:val="16"/>
          <w:szCs w:val="16"/>
        </w:rPr>
        <w:t>so as to</w:t>
      </w:r>
      <w:proofErr w:type="gramEnd"/>
      <w:r w:rsidRPr="000B73E9">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5FF32CB1" w14:textId="77777777" w:rsidR="004C2B51" w:rsidRPr="000B73E9" w:rsidRDefault="004C2B51" w:rsidP="004C2B51">
      <w:pPr>
        <w:ind w:left="720"/>
      </w:pPr>
      <w:r w:rsidRPr="000B73E9">
        <w:t>C. A Coercive Proposal</w:t>
      </w:r>
    </w:p>
    <w:p w14:paraId="0F067A6A" w14:textId="77777777" w:rsidR="004C2B51" w:rsidRPr="0079319E" w:rsidRDefault="004C2B51" w:rsidP="004C2B51">
      <w:pPr>
        <w:ind w:left="720"/>
        <w:rPr>
          <w:rStyle w:val="Emphasis"/>
        </w:rPr>
      </w:pPr>
      <w:r w:rsidRPr="000B73E9">
        <w:rPr>
          <w:rStyle w:val="StyleUnderline"/>
        </w:rPr>
        <w:lastRenderedPageBreak/>
        <w:t>Mutual coercion lies at the core of Hardin’s solution</w:t>
      </w:r>
      <w:r w:rsidRPr="000B73E9">
        <w:rPr>
          <w:sz w:val="16"/>
        </w:rPr>
        <w:t xml:space="preserve">.137 </w:t>
      </w:r>
      <w:r w:rsidRPr="000B73E9">
        <w:rPr>
          <w:rStyle w:val="StyleUnderline"/>
        </w:rPr>
        <w:t xml:space="preserve">To summarize, law-abiding </w:t>
      </w:r>
      <w:r w:rsidRPr="000B73E9">
        <w:rPr>
          <w:rStyle w:val="Emphasis"/>
        </w:rPr>
        <w:t>citizens make concessions to regulatory social constructs in the interest of conserving some utility otherwise lost</w:t>
      </w:r>
      <w:r w:rsidRPr="000B73E9">
        <w:rPr>
          <w:rStyle w:val="StyleUnderline"/>
        </w:rPr>
        <w:t>.138 The coercive element lies in relinquishing one’s ability to exploit some freedom, the detriment of which cannot be realized at that moment in time</w:t>
      </w:r>
      <w:r w:rsidRPr="000B73E9">
        <w:rPr>
          <w:sz w:val="16"/>
        </w:rPr>
        <w:t xml:space="preserve">.139 </w:t>
      </w:r>
      <w:r w:rsidRPr="0079319E">
        <w:rPr>
          <w:rStyle w:val="Emphasis"/>
          <w:highlight w:val="yellow"/>
        </w:rPr>
        <w:t xml:space="preserve">Conceding to a regime that tempers free exploitation </w:t>
      </w:r>
      <w:r w:rsidRPr="0079319E">
        <w:rPr>
          <w:rStyle w:val="Emphasis"/>
        </w:rPr>
        <w:t xml:space="preserve">of </w:t>
      </w:r>
      <w:r w:rsidRPr="000B73E9">
        <w:rPr>
          <w:rStyle w:val="StyleUnderline"/>
        </w:rPr>
        <w:t>the commons</w:t>
      </w:r>
      <w:r w:rsidRPr="0079319E">
        <w:rPr>
          <w:rStyle w:val="Emphasis"/>
          <w:highlight w:val="yellow"/>
        </w:rPr>
        <w:t xml:space="preserve"> allows everyone to benefit from </w:t>
      </w:r>
      <w:r w:rsidRPr="000B73E9">
        <w:rPr>
          <w:rStyle w:val="StyleUnderline"/>
        </w:rPr>
        <w:t>the</w:t>
      </w:r>
      <w:r w:rsidRPr="0079319E">
        <w:rPr>
          <w:rStyle w:val="Emphasis"/>
          <w:highlight w:val="yellow"/>
        </w:rPr>
        <w:t xml:space="preserve"> positive externalities </w:t>
      </w:r>
      <w:r w:rsidRPr="000B73E9">
        <w:rPr>
          <w:rStyle w:val="StyleUnderline"/>
        </w:rPr>
        <w:t>of individual usage. Equated to space, nation-</w:t>
      </w:r>
      <w:r w:rsidRPr="0079319E">
        <w:rPr>
          <w:rStyle w:val="Emphasis"/>
        </w:rPr>
        <w:t>states currently concede to non-appropriation in the interest of maintaining equitable access. But because of the</w:t>
      </w:r>
      <w:r w:rsidRPr="0079319E">
        <w:rPr>
          <w:rStyle w:val="StyleUnderline"/>
        </w:rPr>
        <w:t xml:space="preserve"> sui generis </w:t>
      </w:r>
      <w:r w:rsidRPr="0079319E">
        <w:rPr>
          <w:rStyle w:val="Emphasis"/>
        </w:rPr>
        <w:t xml:space="preserve">nature of </w:t>
      </w:r>
      <w:proofErr w:type="spellStart"/>
      <w:r w:rsidRPr="0079319E">
        <w:rPr>
          <w:rStyle w:val="Emphasis"/>
        </w:rPr>
        <w:t>geospace</w:t>
      </w:r>
      <w:proofErr w:type="spellEnd"/>
      <w:r w:rsidRPr="0079319E">
        <w:rPr>
          <w:rStyle w:val="Emphasis"/>
        </w:rPr>
        <w:t xml:space="preserve">, </w:t>
      </w:r>
      <w:r w:rsidRPr="0079319E">
        <w:t>even</w:t>
      </w:r>
      <w:r w:rsidRPr="0079319E">
        <w:rPr>
          <w:rStyle w:val="Emphasis"/>
        </w:rPr>
        <w:t xml:space="preserve"> non-participants receive a benefit from the use of the commons.</w:t>
      </w:r>
      <w:r w:rsidRPr="0079319E">
        <w:rPr>
          <w:rStyle w:val="StyleUnderline"/>
        </w:rPr>
        <w:t xml:space="preserve"> In effect, beneficiaries are </w:t>
      </w:r>
      <w:proofErr w:type="gramStart"/>
      <w:r w:rsidRPr="0079319E">
        <w:rPr>
          <w:rStyle w:val="StyleUnderline"/>
        </w:rPr>
        <w:t>free-riding</w:t>
      </w:r>
      <w:proofErr w:type="gramEnd"/>
      <w:r w:rsidRPr="0079319E">
        <w:rPr>
          <w:rStyle w:val="StyleUnderline"/>
        </w:rPr>
        <w:t xml:space="preserve"> from the capital investment of spacefaring nations and entities</w:t>
      </w:r>
      <w:r w:rsidRPr="0079319E">
        <w:rPr>
          <w:sz w:val="16"/>
        </w:rPr>
        <w:t xml:space="preserve">. </w:t>
      </w:r>
      <w:r w:rsidRPr="0079319E">
        <w:rPr>
          <w:rStyle w:val="Emphasis"/>
        </w:rPr>
        <w:t xml:space="preserve">This informs the </w:t>
      </w:r>
      <w:r w:rsidRPr="0079319E">
        <w:t xml:space="preserve">structure of the ensuing </w:t>
      </w:r>
      <w:r w:rsidRPr="0079319E">
        <w:rPr>
          <w:rStyle w:val="Emphasis"/>
        </w:rPr>
        <w:t xml:space="preserve">two-part framework: </w:t>
      </w:r>
      <w:proofErr w:type="spellStart"/>
      <w:r w:rsidRPr="0079319E">
        <w:rPr>
          <w:rStyle w:val="StyleUnderline"/>
        </w:rPr>
        <w:t>geospace</w:t>
      </w:r>
      <w:proofErr w:type="spellEnd"/>
      <w:r w:rsidRPr="0079319E">
        <w:rPr>
          <w:rStyle w:val="Emphasis"/>
        </w:rPr>
        <w:t xml:space="preserve"> delimitation and global liability</w:t>
      </w:r>
    </w:p>
    <w:p w14:paraId="0692EE82" w14:textId="77777777" w:rsidR="004C2B51" w:rsidRPr="0079319E" w:rsidRDefault="004C2B51" w:rsidP="004C2B51">
      <w:pPr>
        <w:ind w:left="720"/>
      </w:pPr>
      <w:r w:rsidRPr="0079319E">
        <w:t xml:space="preserve">1. </w:t>
      </w:r>
      <w:proofErr w:type="spellStart"/>
      <w:r w:rsidRPr="0079319E">
        <w:t>Geospace</w:t>
      </w:r>
      <w:proofErr w:type="spellEnd"/>
      <w:r w:rsidRPr="0079319E">
        <w:t xml:space="preserve"> Delimitation</w:t>
      </w:r>
    </w:p>
    <w:p w14:paraId="4DD494F8" w14:textId="77777777" w:rsidR="004C2B51" w:rsidRPr="000B73E9" w:rsidRDefault="004C2B51" w:rsidP="004C2B51">
      <w:pPr>
        <w:ind w:left="720"/>
        <w:rPr>
          <w:rStyle w:val="Emphasis"/>
        </w:rPr>
      </w:pPr>
      <w:r w:rsidRPr="0079319E">
        <w:rPr>
          <w:rStyle w:val="Emphasis"/>
        </w:rPr>
        <w:t xml:space="preserve">The history of regulatory delimitation illustrates </w:t>
      </w:r>
      <w:r w:rsidRPr="0079319E">
        <w:rPr>
          <w:rStyle w:val="StyleUnderline"/>
        </w:rPr>
        <w:t>its</w:t>
      </w:r>
      <w:r w:rsidRPr="0079319E">
        <w:rPr>
          <w:rStyle w:val="Emphasis"/>
        </w:rPr>
        <w:t xml:space="preserve"> effectiveness</w:t>
      </w:r>
      <w:r w:rsidRPr="000B73E9">
        <w:rPr>
          <w:rStyle w:val="StyleUnderline"/>
        </w:rPr>
        <w:t xml:space="preserve"> at balancing the rights of individuals, sovereigns, and mankind</w:t>
      </w:r>
      <w:r w:rsidRPr="000B73E9">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79319E">
        <w:rPr>
          <w:rStyle w:val="Emphasis"/>
          <w:highlight w:val="yellow"/>
        </w:rPr>
        <w:t xml:space="preserve">The regimes governing Antarctica, the High Seas, the Atmosphere, and the radio-frequency spectrum evidence that mutually coercive delimitation can honor </w:t>
      </w:r>
      <w:r w:rsidRPr="000B73E9">
        <w:rPr>
          <w:rStyle w:val="StyleUnderline"/>
        </w:rPr>
        <w:t>the</w:t>
      </w:r>
      <w:r w:rsidRPr="0079319E">
        <w:rPr>
          <w:rStyle w:val="Emphasis"/>
          <w:highlight w:val="yellow"/>
        </w:rPr>
        <w:t xml:space="preserve"> common heritage</w:t>
      </w:r>
      <w:r w:rsidRPr="000B73E9">
        <w:rPr>
          <w:rStyle w:val="StyleUnderline"/>
        </w:rPr>
        <w:t xml:space="preserve"> of mankind, </w:t>
      </w:r>
      <w:r w:rsidRPr="0079319E">
        <w:rPr>
          <w:rStyle w:val="Emphasis"/>
          <w:highlight w:val="yellow"/>
        </w:rPr>
        <w:t xml:space="preserve">without encroaching on </w:t>
      </w:r>
      <w:r w:rsidRPr="000B73E9">
        <w:rPr>
          <w:rStyle w:val="StyleUnderline"/>
        </w:rPr>
        <w:t>the peaceful enjoyment and</w:t>
      </w:r>
      <w:r w:rsidRPr="0079319E">
        <w:rPr>
          <w:rStyle w:val="Emphasis"/>
          <w:highlight w:val="yellow"/>
        </w:rPr>
        <w:t xml:space="preserve"> benefits </w:t>
      </w:r>
      <w:r w:rsidRPr="000B73E9">
        <w:rPr>
          <w:rStyle w:val="StyleUnderline"/>
        </w:rPr>
        <w:t>attributable to these areas.</w:t>
      </w:r>
      <w:r w:rsidRPr="000B73E9">
        <w:rPr>
          <w:rStyle w:val="Emphasis"/>
        </w:rPr>
        <w:t xml:space="preserve"> </w:t>
      </w:r>
    </w:p>
    <w:p w14:paraId="6F63BA38" w14:textId="77777777" w:rsidR="004C2B51" w:rsidRPr="000B73E9" w:rsidRDefault="004C2B51" w:rsidP="004C2B51">
      <w:pPr>
        <w:ind w:left="720"/>
        <w:rPr>
          <w:sz w:val="16"/>
          <w:szCs w:val="16"/>
        </w:rPr>
      </w:pPr>
      <w:r w:rsidRPr="000B73E9">
        <w:rPr>
          <w:sz w:val="16"/>
          <w:szCs w:val="16"/>
        </w:rPr>
        <w:t xml:space="preserve">a. Antarctica </w:t>
      </w:r>
    </w:p>
    <w:p w14:paraId="5FEBE529" w14:textId="77777777" w:rsidR="004C2B51" w:rsidRPr="000B73E9" w:rsidRDefault="004C2B51" w:rsidP="004C2B51">
      <w:pPr>
        <w:ind w:left="720"/>
        <w:rPr>
          <w:sz w:val="16"/>
          <w:szCs w:val="16"/>
        </w:rPr>
      </w:pPr>
      <w:r w:rsidRPr="000B73E9">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77C3489B" w14:textId="77777777" w:rsidR="004C2B51" w:rsidRPr="000B73E9" w:rsidRDefault="004C2B51" w:rsidP="004C2B51">
      <w:pPr>
        <w:ind w:left="720"/>
        <w:rPr>
          <w:sz w:val="16"/>
          <w:szCs w:val="16"/>
        </w:rPr>
      </w:pPr>
      <w:r w:rsidRPr="000B73E9">
        <w:rPr>
          <w:sz w:val="16"/>
          <w:szCs w:val="16"/>
        </w:rPr>
        <w:t>b. The High Seas</w:t>
      </w:r>
    </w:p>
    <w:p w14:paraId="19C56609" w14:textId="77777777" w:rsidR="004C2B51" w:rsidRPr="000B73E9" w:rsidRDefault="004C2B51" w:rsidP="004C2B51">
      <w:pPr>
        <w:ind w:left="720"/>
        <w:rPr>
          <w:sz w:val="16"/>
          <w:szCs w:val="16"/>
        </w:rPr>
      </w:pPr>
      <w:r w:rsidRPr="000B73E9">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44E82755" w14:textId="77777777" w:rsidR="004C2B51" w:rsidRPr="000B73E9" w:rsidRDefault="004C2B51" w:rsidP="004C2B51">
      <w:pPr>
        <w:ind w:left="720"/>
        <w:rPr>
          <w:sz w:val="16"/>
          <w:szCs w:val="16"/>
        </w:rPr>
      </w:pPr>
      <w:r w:rsidRPr="000B73E9">
        <w:rPr>
          <w:sz w:val="16"/>
          <w:szCs w:val="16"/>
        </w:rPr>
        <w:t>c. The Atmosphere</w:t>
      </w:r>
    </w:p>
    <w:p w14:paraId="1939CD56" w14:textId="77777777" w:rsidR="004C2B51" w:rsidRPr="000B73E9" w:rsidRDefault="004C2B51" w:rsidP="004C2B51">
      <w:pPr>
        <w:ind w:left="720"/>
        <w:rPr>
          <w:sz w:val="16"/>
          <w:szCs w:val="16"/>
        </w:rPr>
      </w:pPr>
      <w:r w:rsidRPr="000B73E9">
        <w:rPr>
          <w:sz w:val="16"/>
          <w:szCs w:val="16"/>
        </w:rPr>
        <w:t xml:space="preserve">Divergent from the problems of the ice and sea, atmospheric regulation resolved an issue more analogous to </w:t>
      </w:r>
      <w:proofErr w:type="spellStart"/>
      <w:r w:rsidRPr="000B73E9">
        <w:rPr>
          <w:sz w:val="16"/>
          <w:szCs w:val="16"/>
        </w:rPr>
        <w:t>geospace</w:t>
      </w:r>
      <w:proofErr w:type="spellEnd"/>
      <w:r w:rsidRPr="000B73E9">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59870D78" w14:textId="77777777" w:rsidR="004C2B51" w:rsidRPr="000B73E9" w:rsidRDefault="004C2B51" w:rsidP="004C2B51">
      <w:pPr>
        <w:ind w:left="720"/>
        <w:rPr>
          <w:sz w:val="16"/>
          <w:szCs w:val="16"/>
        </w:rPr>
      </w:pPr>
      <w:r w:rsidRPr="000B73E9">
        <w:rPr>
          <w:sz w:val="16"/>
          <w:szCs w:val="16"/>
        </w:rPr>
        <w:t>d. Regulating the Telecommunication Spectrum</w:t>
      </w:r>
    </w:p>
    <w:p w14:paraId="2D1C9B66" w14:textId="77777777" w:rsidR="004C2B51" w:rsidRPr="000B73E9" w:rsidRDefault="004C2B51" w:rsidP="004C2B51">
      <w:pPr>
        <w:ind w:left="720"/>
        <w:rPr>
          <w:sz w:val="16"/>
          <w:szCs w:val="16"/>
        </w:rPr>
      </w:pPr>
      <w:r w:rsidRPr="000B73E9">
        <w:rPr>
          <w:sz w:val="16"/>
          <w:szCs w:val="16"/>
        </w:rPr>
        <w:lastRenderedPageBreak/>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3D8253A0" w14:textId="77777777" w:rsidR="004C2B51" w:rsidRPr="000B73E9" w:rsidRDefault="004C2B51" w:rsidP="004C2B51">
      <w:pPr>
        <w:ind w:left="1440"/>
        <w:rPr>
          <w:sz w:val="16"/>
          <w:szCs w:val="16"/>
        </w:rPr>
      </w:pPr>
      <w:r w:rsidRPr="000B73E9">
        <w:rPr>
          <w:sz w:val="16"/>
          <w:szCs w:val="16"/>
        </w:rPr>
        <w:t>[A]</w:t>
      </w:r>
      <w:proofErr w:type="spellStart"/>
      <w:r w:rsidRPr="000B73E9">
        <w:rPr>
          <w:sz w:val="16"/>
          <w:szCs w:val="16"/>
        </w:rPr>
        <w:t>llocated</w:t>
      </w:r>
      <w:proofErr w:type="spellEnd"/>
      <w:r w:rsidRPr="000B73E9">
        <w:rPr>
          <w:sz w:val="16"/>
          <w:szCs w:val="16"/>
        </w:rPr>
        <w:t xml:space="preserve"> orbits and frequencies solely through a first-in-time system. This led to concern that developed countries would secure </w:t>
      </w:r>
      <w:proofErr w:type="gramStart"/>
      <w:r w:rsidRPr="000B73E9">
        <w:rPr>
          <w:sz w:val="16"/>
          <w:szCs w:val="16"/>
        </w:rPr>
        <w:t>all of</w:t>
      </w:r>
      <w:proofErr w:type="gramEnd"/>
      <w:r w:rsidRPr="000B73E9">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4BCEE41C" w14:textId="77777777" w:rsidR="004C2B51" w:rsidRPr="000B73E9" w:rsidRDefault="004C2B51" w:rsidP="004C2B51">
      <w:pPr>
        <w:ind w:left="720"/>
        <w:rPr>
          <w:sz w:val="16"/>
          <w:szCs w:val="16"/>
        </w:rPr>
      </w:pPr>
      <w:r w:rsidRPr="000B73E9">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73E9">
        <w:rPr>
          <w:sz w:val="16"/>
          <w:szCs w:val="16"/>
        </w:rPr>
        <w:t>geospace</w:t>
      </w:r>
      <w:proofErr w:type="spellEnd"/>
      <w:r w:rsidRPr="000B73E9">
        <w:rPr>
          <w:sz w:val="16"/>
          <w:szCs w:val="16"/>
        </w:rPr>
        <w:t xml:space="preserve">, such as the overcrowding of active satellites and the resultant interference. Where the ITU’s scheme does not remedy the byproduct of </w:t>
      </w:r>
      <w:proofErr w:type="spellStart"/>
      <w:r w:rsidRPr="000B73E9">
        <w:rPr>
          <w:sz w:val="16"/>
          <w:szCs w:val="16"/>
        </w:rPr>
        <w:t>geospace</w:t>
      </w:r>
      <w:proofErr w:type="spellEnd"/>
      <w:r w:rsidRPr="000B73E9">
        <w:rPr>
          <w:sz w:val="16"/>
          <w:szCs w:val="16"/>
        </w:rPr>
        <w:t xml:space="preserve"> resource use, it succeeds in ensuring communication capabilities remain free from inequitable use.158</w:t>
      </w:r>
    </w:p>
    <w:p w14:paraId="5B11EED8" w14:textId="77777777" w:rsidR="004C2B51" w:rsidRPr="000B73E9" w:rsidRDefault="004C2B51" w:rsidP="004C2B51">
      <w:pPr>
        <w:ind w:left="720"/>
        <w:rPr>
          <w:sz w:val="16"/>
          <w:szCs w:val="16"/>
        </w:rPr>
      </w:pPr>
      <w:r w:rsidRPr="000B73E9">
        <w:rPr>
          <w:sz w:val="16"/>
          <w:szCs w:val="16"/>
        </w:rPr>
        <w:t>e. The OST’s Ineffective Delimitations</w:t>
      </w:r>
    </w:p>
    <w:p w14:paraId="5A04CB27" w14:textId="77777777" w:rsidR="004C2B51" w:rsidRPr="0079319E" w:rsidRDefault="004C2B51" w:rsidP="004C2B51">
      <w:pPr>
        <w:ind w:left="720"/>
        <w:rPr>
          <w:sz w:val="16"/>
        </w:rPr>
      </w:pPr>
      <w:r w:rsidRPr="000B73E9">
        <w:rPr>
          <w:sz w:val="16"/>
        </w:rPr>
        <w:t xml:space="preserve">The recurrent theme among the </w:t>
      </w:r>
      <w:proofErr w:type="gramStart"/>
      <w:r w:rsidRPr="000B73E9">
        <w:rPr>
          <w:sz w:val="16"/>
        </w:rPr>
        <w:t>aforementioned regulatory</w:t>
      </w:r>
      <w:proofErr w:type="gramEnd"/>
      <w:r w:rsidRPr="000B73E9">
        <w:rPr>
          <w:sz w:val="16"/>
        </w:rPr>
        <w:t xml:space="preserve"> schemes is the preservation of utility within the commons concerned.159 The frameworks each provide a means to enjoy shared resources while removing the potential for destruction. </w:t>
      </w:r>
      <w:r w:rsidRPr="0079319E">
        <w:rPr>
          <w:rStyle w:val="Emphasis"/>
        </w:rPr>
        <w:t>The OST’s nonproliferation provisions</w:t>
      </w:r>
      <w:r w:rsidRPr="0079319E">
        <w:rPr>
          <w:rStyle w:val="StyleUnderline"/>
        </w:rPr>
        <w:t xml:space="preserve"> properly </w:t>
      </w:r>
      <w:r w:rsidRPr="0079319E">
        <w:rPr>
          <w:rStyle w:val="Emphasis"/>
        </w:rPr>
        <w:t xml:space="preserve">regulate the usage of the space commons </w:t>
      </w:r>
      <w:r w:rsidRPr="0079319E">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79319E">
        <w:rPr>
          <w:rStyle w:val="Emphasis"/>
        </w:rPr>
        <w:t>But</w:t>
      </w:r>
      <w:r w:rsidRPr="0079319E">
        <w:rPr>
          <w:rStyle w:val="StyleUnderline"/>
        </w:rPr>
        <w:t xml:space="preserve"> nation-</w:t>
      </w:r>
      <w:r w:rsidRPr="0079319E">
        <w:rPr>
          <w:rStyle w:val="Emphasis"/>
        </w:rPr>
        <w:t>states exploit</w:t>
      </w:r>
      <w:r w:rsidRPr="0079319E">
        <w:rPr>
          <w:rStyle w:val="StyleUnderline"/>
        </w:rPr>
        <w:t xml:space="preserve"> the </w:t>
      </w:r>
      <w:proofErr w:type="gramStart"/>
      <w:r w:rsidRPr="0079319E">
        <w:rPr>
          <w:rStyle w:val="Emphasis"/>
        </w:rPr>
        <w:t>loop-holes</w:t>
      </w:r>
      <w:proofErr w:type="gramEnd"/>
      <w:r w:rsidRPr="0079319E">
        <w:rPr>
          <w:rStyle w:val="StyleUnderline"/>
        </w:rPr>
        <w:t xml:space="preserve"> within these documents to avoid internalizing some of their externalities.</w:t>
      </w:r>
      <w:r w:rsidRPr="0079319E">
        <w:rPr>
          <w:sz w:val="16"/>
        </w:rPr>
        <w:t xml:space="preserve"> Specifically, the Liability Convention only assigns liability for damage caused to space objects when fault can </w:t>
      </w:r>
      <w:proofErr w:type="gramStart"/>
      <w:r w:rsidRPr="0079319E">
        <w:rPr>
          <w:sz w:val="16"/>
        </w:rPr>
        <w:t>actually be</w:t>
      </w:r>
      <w:proofErr w:type="gramEnd"/>
      <w:r w:rsidRPr="0079319E">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proofErr w:type="spellStart"/>
      <w:r w:rsidRPr="0079319E">
        <w:rPr>
          <w:sz w:val="16"/>
        </w:rPr>
        <w:t>geospace</w:t>
      </w:r>
      <w:proofErr w:type="spellEnd"/>
      <w:r w:rsidRPr="0079319E">
        <w:rPr>
          <w:sz w:val="16"/>
        </w:rPr>
        <w:t xml:space="preserve"> from littering the commons and destroying the utility of reserved slots.163 Holistically, none of the delimitations in the Corpus Juris </w:t>
      </w:r>
      <w:proofErr w:type="spellStart"/>
      <w:r w:rsidRPr="0079319E">
        <w:rPr>
          <w:sz w:val="16"/>
        </w:rPr>
        <w:t>Spatialis</w:t>
      </w:r>
      <w:proofErr w:type="spellEnd"/>
      <w:r w:rsidRPr="0079319E">
        <w:rPr>
          <w:sz w:val="16"/>
        </w:rPr>
        <w:t xml:space="preserve"> negate the cause of the growing belt of debris in </w:t>
      </w:r>
      <w:proofErr w:type="spellStart"/>
      <w:r w:rsidRPr="0079319E">
        <w:rPr>
          <w:sz w:val="16"/>
        </w:rPr>
        <w:t>geospace</w:t>
      </w:r>
      <w:proofErr w:type="spellEnd"/>
      <w:r w:rsidRPr="0079319E">
        <w:rPr>
          <w:sz w:val="16"/>
        </w:rPr>
        <w:t>.</w:t>
      </w:r>
    </w:p>
    <w:p w14:paraId="04F28C96" w14:textId="77777777" w:rsidR="004C2B51" w:rsidRPr="0079319E" w:rsidRDefault="004C2B51" w:rsidP="004C2B51">
      <w:pPr>
        <w:ind w:left="720"/>
      </w:pPr>
      <w:r w:rsidRPr="0079319E">
        <w:rPr>
          <w:rStyle w:val="StyleUnderline"/>
        </w:rPr>
        <w:t>As a sui generis resource,</w:t>
      </w:r>
      <w:r w:rsidRPr="0079319E">
        <w:rPr>
          <w:rStyle w:val="Emphasis"/>
        </w:rPr>
        <w:t xml:space="preserve"> the mere occupation of LEO or GSO equates to the reduction of the </w:t>
      </w:r>
      <w:r w:rsidRPr="0079319E">
        <w:rPr>
          <w:rStyle w:val="StyleUnderline"/>
        </w:rPr>
        <w:t>overall</w:t>
      </w:r>
      <w:r w:rsidRPr="0079319E">
        <w:rPr>
          <w:rStyle w:val="Emphasis"/>
        </w:rPr>
        <w:t xml:space="preserve"> utility of </w:t>
      </w:r>
      <w:proofErr w:type="spellStart"/>
      <w:r w:rsidRPr="0079319E">
        <w:rPr>
          <w:rStyle w:val="Emphasis"/>
        </w:rPr>
        <w:t>geospace</w:t>
      </w:r>
      <w:proofErr w:type="spellEnd"/>
      <w:r w:rsidRPr="0079319E">
        <w:rPr>
          <w:rStyle w:val="StyleUnderline"/>
        </w:rPr>
        <w:t xml:space="preserve">. When an entity launches a rocket into space, the accompanying payload causes either (1) temporary reduction of the aggregate utility of </w:t>
      </w:r>
      <w:proofErr w:type="spellStart"/>
      <w:r w:rsidRPr="0079319E">
        <w:rPr>
          <w:rStyle w:val="StyleUnderline"/>
        </w:rPr>
        <w:t>geospace</w:t>
      </w:r>
      <w:proofErr w:type="spellEnd"/>
      <w:r w:rsidRPr="0079319E">
        <w:rPr>
          <w:rStyle w:val="StyleUnderline"/>
        </w:rPr>
        <w:t xml:space="preserve"> or (2) permanent reduction of the aggregate utility of geospace.164</w:t>
      </w:r>
    </w:p>
    <w:p w14:paraId="6807FBCE" w14:textId="77777777" w:rsidR="004C2B51" w:rsidRPr="000B73E9" w:rsidRDefault="004C2B51" w:rsidP="004C2B51">
      <w:pPr>
        <w:ind w:left="720"/>
        <w:rPr>
          <w:sz w:val="16"/>
        </w:rPr>
      </w:pPr>
      <w:r w:rsidRPr="0079319E">
        <w:rPr>
          <w:rStyle w:val="StyleUnderline"/>
        </w:rPr>
        <w:t xml:space="preserve">The first delimitation prong will recommend bifurcating the applicability of the Corpus Juris </w:t>
      </w:r>
      <w:proofErr w:type="spellStart"/>
      <w:r w:rsidRPr="0079319E">
        <w:rPr>
          <w:rStyle w:val="StyleUnderline"/>
        </w:rPr>
        <w:t>Spatialis</w:t>
      </w:r>
      <w:proofErr w:type="spellEnd"/>
      <w:r w:rsidRPr="0079319E">
        <w:rPr>
          <w:rStyle w:val="StyleUnderline"/>
        </w:rPr>
        <w:t xml:space="preserve">, with separate regimes for outer space and </w:t>
      </w:r>
      <w:proofErr w:type="spellStart"/>
      <w:r w:rsidRPr="0079319E">
        <w:rPr>
          <w:rStyle w:val="StyleUnderline"/>
        </w:rPr>
        <w:t>geospace</w:t>
      </w:r>
      <w:proofErr w:type="spellEnd"/>
      <w:r w:rsidRPr="0079319E">
        <w:rPr>
          <w:rStyle w:val="StyleUnderline"/>
        </w:rPr>
        <w:t>. While the commercialization of outer space is not overly injurious to the international commons or interests of developing nations, the</w:t>
      </w:r>
      <w:r w:rsidRPr="0079319E">
        <w:rPr>
          <w:rStyle w:val="Emphasis"/>
        </w:rPr>
        <w:t xml:space="preserve"> overcrowding </w:t>
      </w:r>
      <w:r w:rsidRPr="0079319E">
        <w:rPr>
          <w:rStyle w:val="StyleUnderline"/>
        </w:rPr>
        <w:t>of affluent spacefaring entities vying for orbital acquisition</w:t>
      </w:r>
      <w:r w:rsidRPr="0079319E">
        <w:rPr>
          <w:rStyle w:val="Emphasis"/>
        </w:rPr>
        <w:t xml:space="preserve"> puts immense pressure on </w:t>
      </w:r>
      <w:r w:rsidRPr="0079319E">
        <w:t>the</w:t>
      </w:r>
      <w:r w:rsidRPr="0079319E">
        <w:rPr>
          <w:rStyle w:val="Emphasis"/>
        </w:rPr>
        <w:t xml:space="preserve"> finite resources </w:t>
      </w:r>
      <w:r w:rsidRPr="0079319E">
        <w:rPr>
          <w:rStyle w:val="StyleUnderline"/>
        </w:rPr>
        <w:t xml:space="preserve">within </w:t>
      </w:r>
      <w:proofErr w:type="spellStart"/>
      <w:r w:rsidRPr="0079319E">
        <w:rPr>
          <w:rStyle w:val="StyleUnderline"/>
        </w:rPr>
        <w:t>geospace</w:t>
      </w:r>
      <w:proofErr w:type="spellEnd"/>
      <w:r w:rsidRPr="0079319E">
        <w:rPr>
          <w:rStyle w:val="StyleUnderline"/>
        </w:rPr>
        <w:t xml:space="preserve">. Therefore, </w:t>
      </w:r>
      <w:r w:rsidRPr="0079319E">
        <w:rPr>
          <w:rStyle w:val="Emphasis"/>
        </w:rPr>
        <w:t xml:space="preserve">demarcating the upper limit of </w:t>
      </w:r>
      <w:proofErr w:type="spellStart"/>
      <w:r w:rsidRPr="0079319E">
        <w:rPr>
          <w:rStyle w:val="Emphasis"/>
        </w:rPr>
        <w:t>geospace</w:t>
      </w:r>
      <w:proofErr w:type="spellEnd"/>
      <w:r w:rsidRPr="0079319E">
        <w:rPr>
          <w:rStyle w:val="Emphasis"/>
        </w:rPr>
        <w:t xml:space="preserve"> will allow </w:t>
      </w:r>
      <w:r w:rsidRPr="0079319E">
        <w:rPr>
          <w:rStyle w:val="StyleUnderline"/>
        </w:rPr>
        <w:t>entities to continue</w:t>
      </w:r>
      <w:r w:rsidRPr="0079319E">
        <w:rPr>
          <w:rStyle w:val="Emphasis"/>
        </w:rPr>
        <w:t xml:space="preserve"> exploring the universe without imposing the restrictions </w:t>
      </w:r>
      <w:r w:rsidRPr="0079319E">
        <w:rPr>
          <w:rStyle w:val="StyleUnderline"/>
        </w:rPr>
        <w:t xml:space="preserve">placed on those seeking </w:t>
      </w:r>
      <w:proofErr w:type="spellStart"/>
      <w:r w:rsidRPr="0079319E">
        <w:rPr>
          <w:rStyle w:val="Emphasis"/>
        </w:rPr>
        <w:t>geospace</w:t>
      </w:r>
      <w:proofErr w:type="spellEnd"/>
      <w:r w:rsidRPr="0079319E">
        <w:rPr>
          <w:rStyle w:val="Emphasis"/>
        </w:rPr>
        <w:t xml:space="preserve"> positioning</w:t>
      </w:r>
      <w:r w:rsidRPr="0079319E">
        <w:rPr>
          <w:rStyle w:val="StyleUnderline"/>
        </w:rPr>
        <w:t>.</w:t>
      </w:r>
      <w:r w:rsidRPr="0079319E">
        <w:rPr>
          <w:sz w:val="16"/>
        </w:rPr>
        <w:t xml:space="preserve">165 </w:t>
      </w:r>
      <w:r w:rsidRPr="0079319E">
        <w:rPr>
          <w:rStyle w:val="Emphasis"/>
        </w:rPr>
        <w:t>This</w:t>
      </w:r>
      <w:r w:rsidRPr="0079319E">
        <w:rPr>
          <w:rStyle w:val="StyleUnderline"/>
        </w:rPr>
        <w:t xml:space="preserve"> modification </w:t>
      </w:r>
      <w:r w:rsidRPr="0079319E">
        <w:rPr>
          <w:rStyle w:val="Emphasis"/>
        </w:rPr>
        <w:t>will</w:t>
      </w:r>
      <w:r w:rsidRPr="0079319E">
        <w:rPr>
          <w:rStyle w:val="StyleUnderline"/>
        </w:rPr>
        <w:t xml:space="preserve"> allow continued use of both regions, but </w:t>
      </w:r>
      <w:r w:rsidRPr="0079319E">
        <w:rPr>
          <w:rStyle w:val="Emphasis"/>
        </w:rPr>
        <w:t xml:space="preserve">coerce more sustainable usage of </w:t>
      </w:r>
      <w:proofErr w:type="spellStart"/>
      <w:r w:rsidRPr="0079319E">
        <w:rPr>
          <w:rStyle w:val="Emphasis"/>
        </w:rPr>
        <w:t>geospace</w:t>
      </w:r>
      <w:proofErr w:type="spellEnd"/>
      <w:r w:rsidRPr="0079319E">
        <w:rPr>
          <w:rStyle w:val="Emphasis"/>
        </w:rPr>
        <w:t xml:space="preserve"> with the assistance of</w:t>
      </w:r>
      <w:r w:rsidRPr="0079319E">
        <w:rPr>
          <w:rStyle w:val="StyleUnderline"/>
        </w:rPr>
        <w:t xml:space="preserve"> the secondary prong below.</w:t>
      </w:r>
      <w:r w:rsidRPr="000B73E9">
        <w:rPr>
          <w:sz w:val="16"/>
        </w:rPr>
        <w:t xml:space="preserve"> </w:t>
      </w:r>
    </w:p>
    <w:p w14:paraId="1553F936" w14:textId="77777777" w:rsidR="004C2B51" w:rsidRPr="000B73E9" w:rsidRDefault="004C2B51" w:rsidP="004C2B51">
      <w:pPr>
        <w:ind w:left="720"/>
        <w:rPr>
          <w:rStyle w:val="Emphasis"/>
        </w:rPr>
      </w:pPr>
      <w:r w:rsidRPr="000B73E9">
        <w:t xml:space="preserve">2. </w:t>
      </w:r>
      <w:r w:rsidRPr="0079319E">
        <w:rPr>
          <w:rStyle w:val="Emphasis"/>
          <w:highlight w:val="yellow"/>
        </w:rPr>
        <w:t>Global Liability</w:t>
      </w:r>
      <w:r w:rsidRPr="000B73E9">
        <w:rPr>
          <w:rStyle w:val="Emphasis"/>
        </w:rPr>
        <w:t xml:space="preserve"> </w:t>
      </w:r>
    </w:p>
    <w:p w14:paraId="518C4B42" w14:textId="77777777" w:rsidR="004C2B51" w:rsidRPr="0079319E" w:rsidRDefault="004C2B51" w:rsidP="004C2B51">
      <w:pPr>
        <w:ind w:left="720"/>
        <w:rPr>
          <w:sz w:val="16"/>
        </w:rPr>
      </w:pPr>
      <w:r w:rsidRPr="000B73E9">
        <w:rPr>
          <w:rStyle w:val="StyleUnderline"/>
        </w:rPr>
        <w:lastRenderedPageBreak/>
        <w:t>Operating under the 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0B73E9">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0B73E9">
        <w:rPr>
          <w:rStyle w:val="StyleUnderline"/>
        </w:rPr>
        <w:t xml:space="preserve">Therefore, </w:t>
      </w:r>
      <w:r w:rsidRPr="0079319E">
        <w:rPr>
          <w:rStyle w:val="Emphasis"/>
        </w:rPr>
        <w:t>anyone utilizing or benefitting from</w:t>
      </w:r>
      <w:r w:rsidRPr="0079319E">
        <w:rPr>
          <w:rStyle w:val="StyleUnderline"/>
        </w:rPr>
        <w:t xml:space="preserve"> the utilization of the </w:t>
      </w:r>
      <w:proofErr w:type="spellStart"/>
      <w:r w:rsidRPr="0079319E">
        <w:rPr>
          <w:rStyle w:val="Emphasis"/>
        </w:rPr>
        <w:t>geospace</w:t>
      </w:r>
      <w:proofErr w:type="spellEnd"/>
      <w:r w:rsidRPr="0079319E">
        <w:rPr>
          <w:rStyle w:val="Emphasis"/>
        </w:rPr>
        <w:t xml:space="preserve"> commons has an equitable duty to ensure </w:t>
      </w:r>
      <w:r w:rsidRPr="0079319E">
        <w:rPr>
          <w:rStyle w:val="StyleUnderline"/>
        </w:rPr>
        <w:t>its</w:t>
      </w:r>
      <w:r w:rsidRPr="0079319E">
        <w:rPr>
          <w:rStyle w:val="Emphasis"/>
        </w:rPr>
        <w:t xml:space="preserve"> sustainability</w:t>
      </w:r>
      <w:r w:rsidRPr="0079319E">
        <w:rPr>
          <w:sz w:val="16"/>
        </w:rPr>
        <w:t xml:space="preserve">. </w:t>
      </w:r>
      <w:r w:rsidRPr="0079319E">
        <w:rPr>
          <w:rStyle w:val="StyleUnderline"/>
        </w:rPr>
        <w:t xml:space="preserve">Under traditional tort theories, when one has a duty, breach of that duty causally linked to a measurable injury is actionable. In terms of the duty to humanity when utilizing </w:t>
      </w:r>
      <w:proofErr w:type="spellStart"/>
      <w:r w:rsidRPr="0079319E">
        <w:rPr>
          <w:rStyle w:val="StyleUnderline"/>
        </w:rPr>
        <w:t>geospace</w:t>
      </w:r>
      <w:proofErr w:type="spellEnd"/>
      <w:r w:rsidRPr="0079319E">
        <w:rPr>
          <w:rStyle w:val="StyleUnderline"/>
        </w:rPr>
        <w:t xml:space="preserve">, the culmination of </w:t>
      </w:r>
      <w:r w:rsidRPr="0079319E">
        <w:rPr>
          <w:rStyle w:val="Emphasis"/>
        </w:rPr>
        <w:t xml:space="preserve">Kessler Syndrome represents </w:t>
      </w:r>
      <w:r w:rsidRPr="0079319E">
        <w:rPr>
          <w:rStyle w:val="StyleUnderline"/>
        </w:rPr>
        <w:t xml:space="preserve">the </w:t>
      </w:r>
      <w:r w:rsidRPr="0079319E">
        <w:rPr>
          <w:rStyle w:val="Emphasis"/>
        </w:rPr>
        <w:t>measurable</w:t>
      </w:r>
      <w:r w:rsidRPr="0079319E">
        <w:rPr>
          <w:rStyle w:val="StyleUnderline"/>
        </w:rPr>
        <w:t xml:space="preserve"> </w:t>
      </w:r>
      <w:r w:rsidRPr="0079319E">
        <w:rPr>
          <w:rStyle w:val="Emphasis"/>
        </w:rPr>
        <w:t>injury</w:t>
      </w:r>
      <w:r w:rsidRPr="0079319E">
        <w:rPr>
          <w:rStyle w:val="StyleUnderline"/>
        </w:rPr>
        <w:t>.</w:t>
      </w:r>
    </w:p>
    <w:p w14:paraId="0E2FF720" w14:textId="77777777" w:rsidR="004C2B51" w:rsidRPr="000B73E9" w:rsidRDefault="004C2B51" w:rsidP="004C2B51">
      <w:pPr>
        <w:ind w:left="720"/>
        <w:rPr>
          <w:sz w:val="16"/>
        </w:rPr>
      </w:pPr>
      <w:r w:rsidRPr="0079319E">
        <w:rPr>
          <w:sz w:val="16"/>
        </w:rPr>
        <w:t xml:space="preserve">Kessler informed the scientific community in 1970 of the probable cataclysmic chain-reaction and destructive conclusion of unabated </w:t>
      </w:r>
      <w:proofErr w:type="spellStart"/>
      <w:r w:rsidRPr="0079319E">
        <w:rPr>
          <w:sz w:val="16"/>
        </w:rPr>
        <w:t>geospace</w:t>
      </w:r>
      <w:proofErr w:type="spellEnd"/>
      <w:r w:rsidRPr="0079319E">
        <w:rPr>
          <w:sz w:val="16"/>
        </w:rPr>
        <w:t xml:space="preserve"> debris pollution.169 This theory, reiterated consistently since its dissemination, materialized in 2009.170 </w:t>
      </w:r>
      <w:r w:rsidRPr="0079319E">
        <w:rPr>
          <w:rStyle w:val="StyleUnderline"/>
        </w:rPr>
        <w:t xml:space="preserve">Fundamentally, every spacefaring entity and approving launching state knows of this monumental threat to the utility of </w:t>
      </w:r>
      <w:proofErr w:type="spellStart"/>
      <w:r w:rsidRPr="0079319E">
        <w:rPr>
          <w:rStyle w:val="StyleUnderline"/>
        </w:rPr>
        <w:t>geospace</w:t>
      </w:r>
      <w:proofErr w:type="spellEnd"/>
      <w:r w:rsidRPr="0079319E">
        <w:rPr>
          <w:rStyle w:val="StyleUnderline"/>
        </w:rPr>
        <w:t xml:space="preserve">. </w:t>
      </w:r>
      <w:r w:rsidRPr="0079319E">
        <w:rPr>
          <w:rStyle w:val="Emphasis"/>
        </w:rPr>
        <w:t>Yet</w:t>
      </w:r>
      <w:r w:rsidRPr="000B73E9">
        <w:rPr>
          <w:rStyle w:val="StyleUnderline"/>
        </w:rPr>
        <w:t xml:space="preserve"> to date, </w:t>
      </w:r>
      <w:r w:rsidRPr="0079319E">
        <w:rPr>
          <w:rStyle w:val="Emphasis"/>
          <w:highlight w:val="yellow"/>
        </w:rPr>
        <w:t>mitigation</w:t>
      </w:r>
      <w:r w:rsidRPr="000B73E9">
        <w:rPr>
          <w:rStyle w:val="StyleUnderline"/>
        </w:rPr>
        <w:t xml:space="preserve"> guidelines </w:t>
      </w:r>
      <w:r w:rsidRPr="0079319E">
        <w:rPr>
          <w:rStyle w:val="Emphasis"/>
          <w:highlight w:val="yellow"/>
        </w:rPr>
        <w:t>remain non-binding</w:t>
      </w:r>
      <w:r w:rsidRPr="000B73E9">
        <w:rPr>
          <w:rStyle w:val="StyleUnderline"/>
        </w:rPr>
        <w:t>, and four-figure satellite constellations continue to receive approval.</w:t>
      </w:r>
      <w:r w:rsidRPr="000B73E9">
        <w:rPr>
          <w:sz w:val="16"/>
        </w:rPr>
        <w:t xml:space="preserve">171 To incorporate a time-honored risk calculation method, the Hand Formula is instructive and evidences a trend toward unapologetic endangerment to the utility of </w:t>
      </w:r>
      <w:proofErr w:type="spellStart"/>
      <w:r w:rsidRPr="000B73E9">
        <w:rPr>
          <w:sz w:val="16"/>
        </w:rPr>
        <w:t>geospace</w:t>
      </w:r>
      <w:proofErr w:type="spellEnd"/>
      <w:r w:rsidRPr="000B73E9">
        <w:rPr>
          <w:sz w:val="16"/>
        </w:rPr>
        <w:t xml:space="preserve"> in isolation of the associated tort regime.</w:t>
      </w:r>
    </w:p>
    <w:p w14:paraId="6128396D" w14:textId="77777777" w:rsidR="004C2B51" w:rsidRPr="000B73E9" w:rsidRDefault="004C2B51" w:rsidP="004C2B51">
      <w:pPr>
        <w:ind w:left="720"/>
      </w:pPr>
      <w:r w:rsidRPr="000B73E9">
        <w:rPr>
          <w:rStyle w:val="StyleUnderline"/>
        </w:rPr>
        <w:t xml:space="preserve">Let us assume the burden to mitigate space debris is $18.5 million172 but the probable magnitude of not mitigating the accumulation of space debris equates to reverting our technological capabilities back to the 1800s. Considering the accumulation of debris from the accidental or intentional breakup of </w:t>
      </w:r>
      <w:proofErr w:type="spellStart"/>
      <w:r w:rsidRPr="000B73E9">
        <w:rPr>
          <w:rStyle w:val="StyleUnderline"/>
        </w:rPr>
        <w:t>geospace</w:t>
      </w:r>
      <w:proofErr w:type="spellEnd"/>
      <w:r w:rsidRPr="000B73E9">
        <w:rPr>
          <w:rStyle w:val="StyleUnderline"/>
        </w:rPr>
        <w:t xml:space="preserve"> satellites, </w:t>
      </w:r>
      <w:r w:rsidRPr="0079319E">
        <w:rPr>
          <w:rStyle w:val="Emphasis"/>
          <w:highlight w:val="yellow"/>
        </w:rPr>
        <w:t xml:space="preserve">the probability </w:t>
      </w:r>
      <w:r w:rsidRPr="000B73E9">
        <w:rPr>
          <w:rStyle w:val="StyleUnderline"/>
        </w:rPr>
        <w:t>of Kessler Syndrome fully concluding</w:t>
      </w:r>
      <w:r w:rsidRPr="0079319E">
        <w:rPr>
          <w:rStyle w:val="Emphasis"/>
          <w:highlight w:val="yellow"/>
        </w:rPr>
        <w:t xml:space="preserve"> in the absence of </w:t>
      </w:r>
      <w:r w:rsidRPr="000B73E9">
        <w:rPr>
          <w:rStyle w:val="StyleUnderline"/>
        </w:rPr>
        <w:t>a</w:t>
      </w:r>
      <w:r w:rsidRPr="0079319E">
        <w:rPr>
          <w:rStyle w:val="Emphasis"/>
          <w:highlight w:val="yellow"/>
        </w:rPr>
        <w:t xml:space="preserve"> comprehensive mitigation </w:t>
      </w:r>
      <w:r w:rsidRPr="000B73E9">
        <w:rPr>
          <w:rStyle w:val="StyleUnderline"/>
        </w:rPr>
        <w:t>protocol</w:t>
      </w:r>
      <w:r w:rsidRPr="0079319E">
        <w:rPr>
          <w:rStyle w:val="Emphasis"/>
          <w:highlight w:val="yellow"/>
        </w:rPr>
        <w:t xml:space="preserve"> is one hundred percent</w:t>
      </w:r>
      <w:r w:rsidRPr="000B73E9">
        <w:t xml:space="preserve">.173 </w:t>
      </w:r>
      <w:r w:rsidRPr="000B73E9">
        <w:rPr>
          <w:rStyle w:val="StyleUnderline"/>
        </w:rPr>
        <w:t xml:space="preserve">While difficult to quantify, </w:t>
      </w:r>
      <w:r w:rsidRPr="0079319E">
        <w:rPr>
          <w:rStyle w:val="Emphasis"/>
          <w:highlight w:val="yellow"/>
        </w:rPr>
        <w:t>the value of</w:t>
      </w:r>
      <w:r w:rsidRPr="000B73E9">
        <w:rPr>
          <w:rStyle w:val="Emphasis"/>
        </w:rPr>
        <w:t xml:space="preserve"> </w:t>
      </w:r>
      <w:r w:rsidRPr="000B73E9">
        <w:rPr>
          <w:rStyle w:val="StyleUnderline"/>
        </w:rPr>
        <w:t xml:space="preserve">our scientific </w:t>
      </w:r>
      <w:r w:rsidRPr="0079319E">
        <w:rPr>
          <w:rStyle w:val="Emphasis"/>
        </w:rPr>
        <w:t>progress attributable to</w:t>
      </w:r>
      <w:r w:rsidRPr="000B73E9">
        <w:rPr>
          <w:rStyle w:val="StyleUnderline"/>
        </w:rPr>
        <w:t xml:space="preserve"> the advent of</w:t>
      </w:r>
      <w:r w:rsidRPr="0079319E">
        <w:rPr>
          <w:rStyle w:val="Emphasis"/>
          <w:highlight w:val="yellow"/>
        </w:rPr>
        <w:t xml:space="preserve"> space travel</w:t>
      </w:r>
      <w:r w:rsidRPr="000B73E9">
        <w:rPr>
          <w:rStyle w:val="StyleUnderline"/>
        </w:rPr>
        <w:t xml:space="preserve"> far </w:t>
      </w:r>
      <w:r w:rsidRPr="0079319E">
        <w:rPr>
          <w:rStyle w:val="Emphasis"/>
          <w:highlight w:val="yellow"/>
        </w:rPr>
        <w:t>outstrips the burden to mitigate space debris</w:t>
      </w:r>
      <w:r w:rsidRPr="000B73E9">
        <w:rPr>
          <w:rStyle w:val="StyleUnderline"/>
        </w:rPr>
        <w:t xml:space="preserve">. Should Kessler Syndrome become our reality, the measurable injury is the cost of reestablishing global communications without the usage of satellite relays. To add insult to injury, the invaluable utility of </w:t>
      </w:r>
      <w:proofErr w:type="spellStart"/>
      <w:r w:rsidRPr="000B73E9">
        <w:rPr>
          <w:rStyle w:val="StyleUnderline"/>
        </w:rPr>
        <w:t>geospace</w:t>
      </w:r>
      <w:proofErr w:type="spellEnd"/>
      <w:r w:rsidRPr="000B73E9">
        <w:rPr>
          <w:rStyle w:val="StyleUnderline"/>
        </w:rPr>
        <w:t xml:space="preserve"> will cease to exist.</w:t>
      </w:r>
    </w:p>
    <w:p w14:paraId="5F2FEA48" w14:textId="77777777" w:rsidR="004C2B51" w:rsidRPr="000B73E9" w:rsidRDefault="004C2B51" w:rsidP="004C2B51">
      <w:pPr>
        <w:ind w:left="720"/>
        <w:rPr>
          <w:sz w:val="16"/>
        </w:rPr>
      </w:pPr>
      <w:r w:rsidRPr="000B73E9">
        <w:rPr>
          <w:rStyle w:val="StyleUnderline"/>
        </w:rPr>
        <w:t>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0B73E9">
        <w:rPr>
          <w:sz w:val="16"/>
        </w:rPr>
        <w:t xml:space="preserve">.174 </w:t>
      </w:r>
      <w:r w:rsidRPr="000B73E9">
        <w:rPr>
          <w:rStyle w:val="StyleUnderline"/>
        </w:rPr>
        <w:t>The Liability Convention should undergo a similar trifurcation, adding this new scheme to the current strict and absolute liability mechanisms.175 As such, shared</w:t>
      </w:r>
      <w:r w:rsidRPr="0079319E">
        <w:rPr>
          <w:rStyle w:val="Emphasis"/>
          <w:highlight w:val="yellow"/>
        </w:rPr>
        <w:t xml:space="preserve"> global liability will consider the responsibility of </w:t>
      </w:r>
      <w:r w:rsidRPr="000B73E9">
        <w:rPr>
          <w:rStyle w:val="StyleUnderline"/>
        </w:rPr>
        <w:t>nation-</w:t>
      </w:r>
      <w:r w:rsidRPr="0079319E">
        <w:rPr>
          <w:rStyle w:val="Emphasis"/>
          <w:highlight w:val="yellow"/>
        </w:rPr>
        <w:t>states and private entities in isolation</w:t>
      </w:r>
      <w:r w:rsidRPr="000B73E9">
        <w:rPr>
          <w:sz w:val="16"/>
        </w:rPr>
        <w:t xml:space="preserve">.176 </w:t>
      </w:r>
      <w:r w:rsidRPr="0079319E">
        <w:rPr>
          <w:rStyle w:val="Emphasis"/>
          <w:highlight w:val="yellow"/>
        </w:rPr>
        <w:t xml:space="preserve">This will coerce cooperation </w:t>
      </w:r>
      <w:r w:rsidRPr="000B73E9">
        <w:rPr>
          <w:rStyle w:val="StyleUnderline"/>
        </w:rPr>
        <w:t xml:space="preserve">among all agencies, nations, and private entities </w:t>
      </w:r>
      <w:r w:rsidRPr="0079319E">
        <w:rPr>
          <w:rStyle w:val="Emphasis"/>
          <w:highlight w:val="yellow"/>
        </w:rPr>
        <w:t>because the equitable share of responsibility will drive collective resolution</w:t>
      </w:r>
      <w:r w:rsidRPr="000B73E9">
        <w:rPr>
          <w:rStyle w:val="StyleUnderline"/>
        </w:rPr>
        <w:t>.</w:t>
      </w:r>
      <w:r w:rsidRPr="000B73E9">
        <w:rPr>
          <w:sz w:val="16"/>
        </w:rPr>
        <w:t xml:space="preserve"> </w:t>
      </w:r>
    </w:p>
    <w:p w14:paraId="4C3BA446" w14:textId="77777777" w:rsidR="004C2B51" w:rsidRPr="000B73E9" w:rsidRDefault="004C2B51" w:rsidP="004C2B51">
      <w:pPr>
        <w:ind w:left="720"/>
      </w:pPr>
      <w:r w:rsidRPr="000B73E9">
        <w:t>V. CONCLUSION</w:t>
      </w:r>
    </w:p>
    <w:p w14:paraId="2719DC49" w14:textId="77777777" w:rsidR="004C2B51" w:rsidRPr="000B73E9" w:rsidRDefault="004C2B51" w:rsidP="004C2B51">
      <w:pPr>
        <w:ind w:left="720"/>
        <w:rPr>
          <w:rStyle w:val="StyleUnderline"/>
        </w:rPr>
      </w:pPr>
      <w:proofErr w:type="gramStart"/>
      <w:r w:rsidRPr="000B73E9">
        <w:rPr>
          <w:sz w:val="16"/>
        </w:rPr>
        <w:t>In light of</w:t>
      </w:r>
      <w:proofErr w:type="gramEnd"/>
      <w:r w:rsidRPr="000B73E9">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79319E">
        <w:rPr>
          <w:rStyle w:val="Emphasis"/>
        </w:rPr>
        <w:t xml:space="preserve">This international agreement aligns </w:t>
      </w:r>
      <w:r w:rsidRPr="0079319E">
        <w:rPr>
          <w:rStyle w:val="StyleUnderline"/>
        </w:rPr>
        <w:t>with the universal value that the international community places on the utility of geospace.177 In essence, it</w:t>
      </w:r>
      <w:r w:rsidRPr="0079319E">
        <w:rPr>
          <w:rStyle w:val="Emphasis"/>
        </w:rPr>
        <w:t xml:space="preserve"> protects </w:t>
      </w:r>
      <w:proofErr w:type="spellStart"/>
      <w:r w:rsidRPr="0079319E">
        <w:rPr>
          <w:rStyle w:val="Emphasis"/>
        </w:rPr>
        <w:t>geospace</w:t>
      </w:r>
      <w:proofErr w:type="spellEnd"/>
      <w:r w:rsidRPr="0079319E">
        <w:rPr>
          <w:rStyle w:val="Emphasis"/>
        </w:rPr>
        <w:t xml:space="preserve"> by forcing the signatory to face the reality of their negative externalities</w:t>
      </w:r>
      <w:r w:rsidRPr="000B73E9">
        <w:rPr>
          <w:rStyle w:val="StyleUnderline"/>
        </w:rPr>
        <w:t xml:space="preserve">. It is </w:t>
      </w:r>
      <w:r w:rsidRPr="000B73E9">
        <w:rPr>
          <w:rStyle w:val="StyleUnderline"/>
        </w:rPr>
        <w:lastRenderedPageBreak/>
        <w:t>unlikely that a nation-state exists that does not value space exploration and the benefits attributable.</w:t>
      </w:r>
    </w:p>
    <w:p w14:paraId="2624A19B" w14:textId="77777777" w:rsidR="004C2B51" w:rsidRPr="000B73E9" w:rsidRDefault="004C2B51" w:rsidP="004C2B51">
      <w:pPr>
        <w:ind w:left="720"/>
        <w:rPr>
          <w:sz w:val="16"/>
          <w:szCs w:val="16"/>
        </w:rPr>
      </w:pPr>
      <w:r w:rsidRPr="000B73E9">
        <w:rPr>
          <w:sz w:val="16"/>
          <w:szCs w:val="16"/>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w:t>
      </w:r>
      <w:proofErr w:type="gramStart"/>
      <w:r w:rsidRPr="000B73E9">
        <w:rPr>
          <w:sz w:val="16"/>
          <w:szCs w:val="16"/>
        </w:rPr>
        <w:t>nation-states</w:t>
      </w:r>
      <w:proofErr w:type="gramEnd"/>
      <w:r w:rsidRPr="000B73E9">
        <w:rPr>
          <w:sz w:val="16"/>
          <w:szCs w:val="16"/>
        </w:rPr>
        <w:t xml:space="preserve">’ economic capabilities. To be sure, the Guidelines for the Long-Term Sustainability of Outer Space Activities are an important step forward, but many delegates reiterated the importance of developing binding instruments, particularly </w:t>
      </w:r>
      <w:proofErr w:type="gramStart"/>
      <w:r w:rsidRPr="000B73E9">
        <w:rPr>
          <w:sz w:val="16"/>
          <w:szCs w:val="16"/>
        </w:rPr>
        <w:t>in light of</w:t>
      </w:r>
      <w:proofErr w:type="gramEnd"/>
      <w:r w:rsidRPr="000B73E9">
        <w:rPr>
          <w:sz w:val="16"/>
          <w:szCs w:val="16"/>
        </w:rPr>
        <w:t xml:space="preserve"> developments in “space resource exploitation, large constellations, and space debris remediation.”179</w:t>
      </w:r>
    </w:p>
    <w:p w14:paraId="66587CEA" w14:textId="77777777" w:rsidR="004C2B51" w:rsidRDefault="004C2B51" w:rsidP="004C2B51">
      <w:pPr>
        <w:ind w:left="720"/>
        <w:rPr>
          <w:sz w:val="16"/>
          <w:szCs w:val="16"/>
        </w:rPr>
      </w:pPr>
      <w:r w:rsidRPr="000B73E9">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0B73E9">
        <w:rPr>
          <w:sz w:val="16"/>
          <w:szCs w:val="16"/>
        </w:rPr>
        <w:t>Consensys</w:t>
      </w:r>
      <w:proofErr w:type="spellEnd"/>
      <w:r w:rsidRPr="000B73E9">
        <w:rPr>
          <w:sz w:val="16"/>
          <w:szCs w:val="16"/>
        </w:rPr>
        <w:t xml:space="preserve"> Space and quickly launched </w:t>
      </w:r>
      <w:proofErr w:type="spellStart"/>
      <w:r w:rsidRPr="000B73E9">
        <w:rPr>
          <w:sz w:val="16"/>
          <w:szCs w:val="16"/>
        </w:rPr>
        <w:t>TruSat</w:t>
      </w:r>
      <w:proofErr w:type="spellEnd"/>
      <w:r w:rsidRPr="000B73E9">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0B73E9">
        <w:rPr>
          <w:sz w:val="16"/>
          <w:szCs w:val="16"/>
        </w:rPr>
        <w:t>geospace</w:t>
      </w:r>
      <w:proofErr w:type="spellEnd"/>
      <w:r w:rsidRPr="000B73E9">
        <w:rPr>
          <w:sz w:val="16"/>
          <w:szCs w:val="16"/>
        </w:rPr>
        <w:t xml:space="preserve"> for the common heritage of mankind. “But we can never do nothing. That which we have done for thousands of years is also action. It also produces evils.”183</w:t>
      </w:r>
    </w:p>
    <w:p w14:paraId="4F9DE33B" w14:textId="3223AD84" w:rsidR="004C2B51" w:rsidRPr="00CF4FCA" w:rsidRDefault="004C2B51" w:rsidP="0079319E">
      <w:pPr>
        <w:pStyle w:val="Heading4"/>
      </w:pPr>
      <w:r>
        <w:t xml:space="preserve">Since the national appropriation is banned by the OST, banning private appropriation would ipso facto result in space being a </w:t>
      </w:r>
      <w:proofErr w:type="gramStart"/>
      <w:r w:rsidRPr="006A62E4">
        <w:rPr>
          <w:u w:val="single"/>
        </w:rPr>
        <w:t>global commons</w:t>
      </w:r>
      <w:proofErr w:type="gramEnd"/>
      <w:r>
        <w:t xml:space="preserve">, so the plan is </w:t>
      </w:r>
      <w:r w:rsidRPr="006A62E4">
        <w:rPr>
          <w:u w:val="single"/>
        </w:rPr>
        <w:t>not extra T</w:t>
      </w:r>
      <w:r>
        <w:t xml:space="preserve"> and is </w:t>
      </w:r>
      <w:r w:rsidRPr="006A62E4">
        <w:rPr>
          <w:u w:val="single"/>
        </w:rPr>
        <w:t>normal means</w:t>
      </w:r>
      <w:r>
        <w:rPr>
          <w:u w:val="single"/>
        </w:rPr>
        <w:t>.</w:t>
      </w:r>
    </w:p>
    <w:p w14:paraId="1B28D2F7" w14:textId="156F48B7" w:rsidR="004C2B51" w:rsidRDefault="004C2B51" w:rsidP="004C2B51">
      <w:r w:rsidRPr="00A26AE6">
        <w:rPr>
          <w:rStyle w:val="Style13ptBold"/>
        </w:rPr>
        <w:t>Neto 21</w:t>
      </w:r>
      <w:r>
        <w:t xml:space="preserve"> [</w:t>
      </w:r>
      <w:proofErr w:type="spellStart"/>
      <w:r>
        <w:t>Bittencourt</w:t>
      </w:r>
      <w:proofErr w:type="spellEnd"/>
      <w:r>
        <w:t xml:space="preserve"> Neto, </w:t>
      </w:r>
      <w:proofErr w:type="spellStart"/>
      <w:r>
        <w:t>Olava</w:t>
      </w:r>
      <w:proofErr w:type="spellEnd"/>
      <w:r>
        <w:t xml:space="preserve"> de O. “Chapter 1: Outer Space as a Global Commons and the Role of Space Law,” A Research Agenda for Space Policy, Edward Elgar Publishing, Cheltenham, UK, 2021. https://www.elgaronline.com/view/edcoll/9781800374737/9781800374737.00009.xml] CT</w:t>
      </w:r>
    </w:p>
    <w:p w14:paraId="0832167D" w14:textId="77777777" w:rsidR="004C2B51" w:rsidRPr="002C6293" w:rsidRDefault="004C2B51" w:rsidP="004C2B51">
      <w:pPr>
        <w:ind w:left="720"/>
        <w:rPr>
          <w:sz w:val="16"/>
        </w:rPr>
      </w:pPr>
      <w:r w:rsidRPr="002C6293">
        <w:rPr>
          <w:sz w:val="16"/>
        </w:rPr>
        <w:t xml:space="preserve">Over the past years, the proliferation of space activities and the diversification of space actors have offered plenty of opportunities but also posed challenges to outer space’s long-term sustainability. The rapidly transforming space sector and growing global space economy have enabled many satellite applications and services, while outer space and orbital slots have become more congested with an increasing space debris population. </w:t>
      </w:r>
      <w:r w:rsidRPr="00BF0959">
        <w:rPr>
          <w:rStyle w:val="StyleUnderline"/>
        </w:rPr>
        <w:t xml:space="preserve">The </w:t>
      </w:r>
      <w:r w:rsidRPr="0079319E">
        <w:rPr>
          <w:rStyle w:val="Emphasis"/>
        </w:rPr>
        <w:t>commercialization</w:t>
      </w:r>
      <w:r w:rsidRPr="0079319E">
        <w:rPr>
          <w:rStyle w:val="StyleUnderline"/>
        </w:rPr>
        <w:t xml:space="preserve"> of space activities </w:t>
      </w:r>
      <w:r w:rsidRPr="0079319E">
        <w:rPr>
          <w:rStyle w:val="Emphasis"/>
        </w:rPr>
        <w:t>has denounced a growing interest in private</w:t>
      </w:r>
      <w:r w:rsidRPr="0079319E">
        <w:rPr>
          <w:rStyle w:val="StyleUnderline"/>
        </w:rPr>
        <w:t xml:space="preserve">, non-governmental </w:t>
      </w:r>
      <w:r w:rsidRPr="0079319E">
        <w:rPr>
          <w:rStyle w:val="Emphasis"/>
        </w:rPr>
        <w:t>uses of</w:t>
      </w:r>
      <w:r w:rsidRPr="0079319E">
        <w:rPr>
          <w:rStyle w:val="StyleUnderline"/>
        </w:rPr>
        <w:t xml:space="preserve"> outer </w:t>
      </w:r>
      <w:r w:rsidRPr="0079319E">
        <w:rPr>
          <w:rStyle w:val="Emphasis"/>
        </w:rPr>
        <w:t>space</w:t>
      </w:r>
      <w:r w:rsidRPr="0079319E">
        <w:rPr>
          <w:rStyle w:val="StyleUnderline"/>
        </w:rPr>
        <w:t>, including space resources.</w:t>
      </w:r>
      <w:r w:rsidRPr="0079319E">
        <w:rPr>
          <w:sz w:val="16"/>
        </w:rPr>
        <w:t xml:space="preserve"> As such, outer space continues to prove itself as a strategic domain from scientific, economic, and security standpoints. </w:t>
      </w:r>
      <w:r w:rsidRPr="0079319E">
        <w:rPr>
          <w:rStyle w:val="StyleUnderline"/>
        </w:rPr>
        <w:t xml:space="preserve">As far as international law is concerned, novel </w:t>
      </w:r>
      <w:r w:rsidRPr="0079319E">
        <w:rPr>
          <w:rStyle w:val="Emphasis"/>
        </w:rPr>
        <w:t xml:space="preserve">debates have emerged about the ontological nature of </w:t>
      </w:r>
      <w:r w:rsidRPr="0079319E">
        <w:rPr>
          <w:rStyle w:val="StyleUnderline"/>
        </w:rPr>
        <w:t xml:space="preserve">outer </w:t>
      </w:r>
      <w:r w:rsidRPr="0079319E">
        <w:rPr>
          <w:rStyle w:val="Emphasis"/>
        </w:rPr>
        <w:t>space</w:t>
      </w:r>
      <w:r w:rsidRPr="00BF0959">
        <w:rPr>
          <w:rStyle w:val="StyleUnderline"/>
        </w:rPr>
        <w:t xml:space="preserve">. Incredibly vast, magnificent, and complex by nature, it constitutes a unique domain, unlike anywhere else on Earth. </w:t>
      </w:r>
      <w:r w:rsidRPr="002C6293">
        <w:rPr>
          <w:sz w:val="16"/>
        </w:rPr>
        <w:t>Throughout the years, outer space has been subject to a specific international framework based on legal principles established at the dawn of the Space Age, notably open access to and non-appropriation of outer space. Space law treaties and international instruments govern space activities and provide relevant input concerning the legal status of outer space. The 1967 Outer Space Treaty (OST), in its first article, solemnly declares that the exploration and use of outer space “shall be the province of mankind”. Therefore, a common interest and shared fate await humankind as we advance through the cosmos. Collective action, based on international cooperation and mutual assistance, is of the essence. Nevertheless, a universal definition and delimitation of outer space, as a distinct domain on Planet Earth, remains to be multilaterally accorded (</w:t>
      </w:r>
      <w:proofErr w:type="spellStart"/>
      <w:r w:rsidRPr="002C6293">
        <w:rPr>
          <w:sz w:val="16"/>
        </w:rPr>
        <w:t>Bittencourt</w:t>
      </w:r>
      <w:proofErr w:type="spellEnd"/>
      <w:r w:rsidRPr="002C6293">
        <w:rPr>
          <w:sz w:val="16"/>
        </w:rPr>
        <w:t xml:space="preserve">, 2015). Given the evolving nature of space activities and economy, the legal status of outer space has led to intensive debates in various fora. </w:t>
      </w:r>
      <w:r w:rsidRPr="00BF0959">
        <w:rPr>
          <w:rStyle w:val="StyleUnderline"/>
        </w:rPr>
        <w:t xml:space="preserve">By constituting </w:t>
      </w:r>
      <w:r w:rsidRPr="0079319E">
        <w:rPr>
          <w:rStyle w:val="Emphasis"/>
          <w:highlight w:val="yellow"/>
        </w:rPr>
        <w:t>a resource domain to which all nations have access, but to which none</w:t>
      </w:r>
      <w:r w:rsidRPr="00BF0959">
        <w:rPr>
          <w:rStyle w:val="StyleUnderline"/>
        </w:rPr>
        <w:t xml:space="preserve"> has the right to </w:t>
      </w:r>
      <w:r w:rsidRPr="0079319E">
        <w:rPr>
          <w:rStyle w:val="Emphasis"/>
          <w:highlight w:val="yellow"/>
        </w:rPr>
        <w:t>claim sovereignty,</w:t>
      </w:r>
      <w:r w:rsidRPr="00BF0959">
        <w:rPr>
          <w:rStyle w:val="StyleUnderline"/>
        </w:rPr>
        <w:t xml:space="preserve"> outer </w:t>
      </w:r>
      <w:r w:rsidRPr="0079319E">
        <w:rPr>
          <w:rStyle w:val="Emphasis"/>
          <w:highlight w:val="yellow"/>
        </w:rPr>
        <w:t>space may be understood as</w:t>
      </w:r>
      <w:r w:rsidRPr="00BF0959">
        <w:rPr>
          <w:rStyle w:val="StyleUnderline"/>
        </w:rPr>
        <w:t xml:space="preserve"> an example of </w:t>
      </w:r>
      <w:r w:rsidRPr="0079319E">
        <w:rPr>
          <w:rStyle w:val="Emphasis"/>
          <w:highlight w:val="yellow"/>
        </w:rPr>
        <w:t xml:space="preserve">global commons </w:t>
      </w:r>
      <w:r w:rsidRPr="002C6293">
        <w:rPr>
          <w:rStyle w:val="StyleUnderline"/>
        </w:rPr>
        <w:t>– similarly to the high seas, deep seabed, and Antarctica</w:t>
      </w:r>
      <w:r w:rsidRPr="00BF0959">
        <w:rPr>
          <w:rStyle w:val="StyleUnderline"/>
        </w:rPr>
        <w:t xml:space="preserve"> </w:t>
      </w:r>
      <w:r w:rsidRPr="002C6293">
        <w:rPr>
          <w:sz w:val="16"/>
        </w:rPr>
        <w:t xml:space="preserve">(Buck, 1998, p. 6). Therefore, outer space and its natural resources, including those located at the Moon and other celestial bodies, are not subject to national appropriation by any means. </w:t>
      </w:r>
      <w:r w:rsidRPr="00BF0959">
        <w:rPr>
          <w:rStyle w:val="StyleUnderline"/>
        </w:rPr>
        <w:t xml:space="preserve">The legal status of outer space as a </w:t>
      </w:r>
      <w:proofErr w:type="gramStart"/>
      <w:r w:rsidRPr="00BF0959">
        <w:rPr>
          <w:rStyle w:val="StyleUnderline"/>
        </w:rPr>
        <w:t>global commons</w:t>
      </w:r>
      <w:proofErr w:type="gramEnd"/>
      <w:r w:rsidRPr="00BF0959">
        <w:rPr>
          <w:rStyle w:val="StyleUnderline"/>
        </w:rPr>
        <w:t xml:space="preserve"> is of extraordinary importance and </w:t>
      </w:r>
      <w:r w:rsidRPr="00BF0959">
        <w:rPr>
          <w:rStyle w:val="StyleUnderline"/>
        </w:rPr>
        <w:lastRenderedPageBreak/>
        <w:t>relevance for space law and space policy.</w:t>
      </w:r>
      <w:r w:rsidRPr="002C6293">
        <w:rPr>
          <w:sz w:val="16"/>
        </w:rPr>
        <w:t xml:space="preserve"> Indeed, it influences the application and interpretation of the legal framework developed for the governance of outer space activities, vis-à-vis the domain and its resource units. To accurately assess this scenario, a comparative approach is followed. The specific features of global commons and legal ramifications justify further appraisal to comprehend definitions and correlated concepts well.</w:t>
      </w:r>
    </w:p>
    <w:p w14:paraId="04957B33" w14:textId="77777777" w:rsidR="004C2B51" w:rsidRPr="00BF0959" w:rsidRDefault="004C2B51" w:rsidP="004C2B51">
      <w:pPr>
        <w:ind w:left="720"/>
        <w:rPr>
          <w:sz w:val="16"/>
          <w:szCs w:val="16"/>
        </w:rPr>
      </w:pPr>
      <w:r w:rsidRPr="00BF0959">
        <w:rPr>
          <w:sz w:val="16"/>
          <w:szCs w:val="16"/>
        </w:rPr>
        <w:t>2. Key problems and conflicts</w:t>
      </w:r>
    </w:p>
    <w:p w14:paraId="75A4196F" w14:textId="77777777" w:rsidR="004C2B51" w:rsidRPr="00BF0959" w:rsidRDefault="004C2B51" w:rsidP="004C2B51">
      <w:pPr>
        <w:ind w:left="720"/>
        <w:rPr>
          <w:sz w:val="16"/>
        </w:rPr>
      </w:pPr>
      <w:r w:rsidRPr="0079319E">
        <w:rPr>
          <w:rStyle w:val="Emphasis"/>
          <w:highlight w:val="yellow"/>
        </w:rPr>
        <w:t>In space law</w:t>
      </w:r>
      <w:r w:rsidRPr="00BF0959">
        <w:rPr>
          <w:rStyle w:val="StyleUnderline"/>
        </w:rPr>
        <w:t xml:space="preserve"> as in space policy, </w:t>
      </w:r>
      <w:r w:rsidRPr="0079319E">
        <w:rPr>
          <w:rStyle w:val="Emphasis"/>
          <w:highlight w:val="yellow"/>
        </w:rPr>
        <w:t xml:space="preserve">words matter. By legally classifying outer space as a </w:t>
      </w:r>
      <w:proofErr w:type="gramStart"/>
      <w:r w:rsidRPr="0079319E">
        <w:rPr>
          <w:rStyle w:val="Emphasis"/>
          <w:highlight w:val="yellow"/>
        </w:rPr>
        <w:t>global commons</w:t>
      </w:r>
      <w:proofErr w:type="gramEnd"/>
      <w:r w:rsidRPr="0079319E">
        <w:rPr>
          <w:rStyle w:val="Emphasis"/>
          <w:highlight w:val="yellow"/>
        </w:rPr>
        <w:t>,</w:t>
      </w:r>
      <w:r w:rsidRPr="00BF0959">
        <w:rPr>
          <w:rStyle w:val="StyleUnderline"/>
        </w:rPr>
        <w:t xml:space="preserve"> relevant political </w:t>
      </w:r>
      <w:r w:rsidRPr="0079319E">
        <w:rPr>
          <w:rStyle w:val="Emphasis"/>
          <w:highlight w:val="yellow"/>
        </w:rPr>
        <w:t>consequences, both national and international, naturally ensue</w:t>
      </w:r>
      <w:r w:rsidRPr="00BF0959">
        <w:rPr>
          <w:rStyle w:val="StyleUnderline"/>
        </w:rPr>
        <w:t>.</w:t>
      </w:r>
      <w:r w:rsidRPr="00BF0959">
        <w:rPr>
          <w:sz w:val="16"/>
        </w:rPr>
        <w:t xml:space="preserve"> </w:t>
      </w:r>
      <w:proofErr w:type="gramStart"/>
      <w:r w:rsidRPr="00BF0959">
        <w:rPr>
          <w:sz w:val="16"/>
        </w:rPr>
        <w:t>In order to</w:t>
      </w:r>
      <w:proofErr w:type="gramEnd"/>
      <w:r w:rsidRPr="00BF0959">
        <w:rPr>
          <w:sz w:val="16"/>
        </w:rPr>
        <w:t xml:space="preserve"> properly understand the nuances and avoid misconceptions, one should revisit principles of international law. Centuries of customs, often based on Roman law concepts, have led to important regulations and definitions. The proper evaluation of those concepts may illuminate the path forwards.</w:t>
      </w:r>
    </w:p>
    <w:p w14:paraId="3370A339" w14:textId="77777777" w:rsidR="004C2B51" w:rsidRPr="00BF0959" w:rsidRDefault="004C2B51" w:rsidP="004C2B51">
      <w:pPr>
        <w:ind w:left="720"/>
        <w:rPr>
          <w:sz w:val="16"/>
          <w:szCs w:val="16"/>
        </w:rPr>
      </w:pPr>
      <w:r w:rsidRPr="00BF0959">
        <w:rPr>
          <w:sz w:val="16"/>
          <w:szCs w:val="16"/>
        </w:rPr>
        <w:t>Global Commons Concept</w:t>
      </w:r>
    </w:p>
    <w:p w14:paraId="3DF5D0C8" w14:textId="15CCEDBD" w:rsidR="004C2B51" w:rsidRPr="0079319E" w:rsidRDefault="004C2B51" w:rsidP="0079319E">
      <w:pPr>
        <w:ind w:left="720"/>
        <w:rPr>
          <w:sz w:val="16"/>
        </w:rPr>
      </w:pPr>
      <w:r w:rsidRPr="002279F5">
        <w:rPr>
          <w:sz w:val="16"/>
        </w:rPr>
        <w:t xml:space="preserve">Legally defining “global commons” has proved to be a challenge, leading to incompatible views. </w:t>
      </w:r>
      <w:r w:rsidRPr="0079319E">
        <w:rPr>
          <w:rStyle w:val="Emphasis"/>
          <w:highlight w:val="yellow"/>
        </w:rPr>
        <w:t>Global commons are</w:t>
      </w:r>
      <w:r w:rsidRPr="002279F5">
        <w:rPr>
          <w:rStyle w:val="StyleUnderline"/>
        </w:rPr>
        <w:t xml:space="preserve"> socially constructed, as explained by John Vogler, being determined by “shifts in human knowledge, capability and perceptions of scarcity” (Vogler, 2012, p. 61). As a legal concept, its roots may be traced back to Roman law. </w:t>
      </w:r>
      <w:r w:rsidRPr="002279F5">
        <w:rPr>
          <w:sz w:val="16"/>
        </w:rPr>
        <w:t xml:space="preserve">More specifically, reference should be made to the notions of res nullius and res communis, applicable to domains not subjected to rights of a specific subject. Res nullius is understood as encompassing things belonging to no one or areas free to be acquired by occupatio.1 Terrae nullius, a derivative international law concept, is applicable to unclaimed areas that may be occupied by states (Rose, 2003; Shaw, 2017, p. 372). </w:t>
      </w:r>
      <w:r w:rsidRPr="0079319E">
        <w:rPr>
          <w:rStyle w:val="Emphasis"/>
          <w:highlight w:val="yellow"/>
        </w:rPr>
        <w:t>Not subjected to exclusive sovereignty</w:t>
      </w:r>
      <w:r w:rsidRPr="002279F5">
        <w:rPr>
          <w:rStyle w:val="StyleUnderline"/>
        </w:rPr>
        <w:t xml:space="preserve">, global commons </w:t>
      </w:r>
      <w:r w:rsidRPr="0079319E">
        <w:rPr>
          <w:rStyle w:val="Emphasis"/>
          <w:highlight w:val="yellow"/>
        </w:rPr>
        <w:t>may either be unowned</w:t>
      </w:r>
      <w:r w:rsidRPr="002279F5">
        <w:rPr>
          <w:rStyle w:val="StyleUnderline"/>
        </w:rPr>
        <w:t xml:space="preserve"> resource </w:t>
      </w:r>
      <w:r w:rsidRPr="0079319E">
        <w:rPr>
          <w:rStyle w:val="Emphasis"/>
          <w:highlight w:val="yellow"/>
        </w:rPr>
        <w:t xml:space="preserve">domains, or deemed as belonging to the international community in </w:t>
      </w:r>
      <w:proofErr w:type="spellStart"/>
      <w:r w:rsidRPr="0079319E">
        <w:rPr>
          <w:rStyle w:val="Emphasis"/>
          <w:highlight w:val="yellow"/>
        </w:rPr>
        <w:t>totum</w:t>
      </w:r>
      <w:proofErr w:type="spellEnd"/>
      <w:r w:rsidRPr="002279F5">
        <w:rPr>
          <w:sz w:val="16"/>
        </w:rPr>
        <w:t xml:space="preserve">. </w:t>
      </w:r>
      <w:proofErr w:type="spellStart"/>
      <w:r w:rsidRPr="002279F5">
        <w:rPr>
          <w:rStyle w:val="StyleUnderline"/>
        </w:rPr>
        <w:t>Soroos</w:t>
      </w:r>
      <w:proofErr w:type="spellEnd"/>
      <w:r w:rsidRPr="002279F5">
        <w:rPr>
          <w:rStyle w:val="StyleUnderline"/>
        </w:rPr>
        <w:t xml:space="preserve"> explains that unowned domains can be regarded as commons if generally understood that </w:t>
      </w:r>
      <w:r w:rsidRPr="0079319E">
        <w:rPr>
          <w:rStyle w:val="Emphasis"/>
          <w:highlight w:val="yellow"/>
        </w:rPr>
        <w:t>they cannot be claimed by any individual actor,</w:t>
      </w:r>
      <w:r w:rsidRPr="002279F5">
        <w:rPr>
          <w:rStyle w:val="StyleUnderline"/>
        </w:rPr>
        <w:t xml:space="preserve"> neither partially </w:t>
      </w:r>
      <w:proofErr w:type="gramStart"/>
      <w:r w:rsidRPr="002279F5">
        <w:rPr>
          <w:rStyle w:val="StyleUnderline"/>
        </w:rPr>
        <w:t>nor as a whole</w:t>
      </w:r>
      <w:proofErr w:type="gramEnd"/>
      <w:r w:rsidRPr="002279F5">
        <w:rPr>
          <w:rStyle w:val="StyleUnderline"/>
        </w:rPr>
        <w:t xml:space="preserve">. </w:t>
      </w:r>
      <w:r w:rsidRPr="0079319E">
        <w:rPr>
          <w:rStyle w:val="Emphasis"/>
          <w:highlight w:val="yellow"/>
        </w:rPr>
        <w:t>A regulatory scheme may</w:t>
      </w:r>
      <w:r w:rsidRPr="00A26AE6">
        <w:rPr>
          <w:rStyle w:val="Emphasis"/>
        </w:rPr>
        <w:t xml:space="preserve"> </w:t>
      </w:r>
      <w:r w:rsidRPr="002279F5">
        <w:rPr>
          <w:rStyle w:val="StyleUnderline"/>
        </w:rPr>
        <w:t xml:space="preserve">eventually </w:t>
      </w:r>
      <w:r w:rsidRPr="0079319E">
        <w:rPr>
          <w:rStyle w:val="Emphasis"/>
          <w:highlight w:val="yellow"/>
        </w:rPr>
        <w:t>be accorded by users, to reflect shared interests</w:t>
      </w:r>
      <w:r w:rsidRPr="002279F5">
        <w:rPr>
          <w:rStyle w:val="StyleUnderline"/>
        </w:rPr>
        <w:t>. On the other hand, domains considered as belonging to the international community presume that all states are their partial owners, therefore legitimized to take part in the decision-making processes related to its uses</w:t>
      </w:r>
      <w:r w:rsidRPr="002279F5">
        <w:rPr>
          <w:sz w:val="16"/>
        </w:rPr>
        <w:t xml:space="preserve"> (</w:t>
      </w:r>
      <w:proofErr w:type="spellStart"/>
      <w:r w:rsidRPr="002279F5">
        <w:rPr>
          <w:sz w:val="16"/>
        </w:rPr>
        <w:t>Soroos</w:t>
      </w:r>
      <w:proofErr w:type="spellEnd"/>
      <w:r w:rsidRPr="002279F5">
        <w:rPr>
          <w:sz w:val="16"/>
        </w:rPr>
        <w:t>, 2001, p. 45).</w:t>
      </w:r>
    </w:p>
    <w:p w14:paraId="25BDD00F" w14:textId="1DC47BC5" w:rsidR="004C2B51" w:rsidRPr="0079319E" w:rsidRDefault="004C2B51" w:rsidP="0079319E">
      <w:pPr>
        <w:pStyle w:val="Heading4"/>
        <w:rPr>
          <w:rFonts w:cs="Calibri"/>
        </w:rPr>
      </w:pPr>
      <w:r w:rsidRPr="000B73E9">
        <w:rPr>
          <w:rFonts w:cs="Calibri"/>
        </w:rPr>
        <w:t xml:space="preserve">Current law governing space bans state </w:t>
      </w:r>
      <w:proofErr w:type="gramStart"/>
      <w:r w:rsidRPr="000B73E9">
        <w:rPr>
          <w:rFonts w:cs="Calibri"/>
        </w:rPr>
        <w:t>appropriation, BUT</w:t>
      </w:r>
      <w:proofErr w:type="gramEnd"/>
      <w:r w:rsidRPr="000B73E9">
        <w:rPr>
          <w:rFonts w:cs="Calibri"/>
        </w:rPr>
        <w:t xml:space="preserve"> ALLOWS private appropriation. A true global commons regime would require a form of democratic governance that ensures the equitable use of space resources and overcomes the expansion of neoliberal capitalism into outer space. </w:t>
      </w:r>
    </w:p>
    <w:p w14:paraId="212775F7" w14:textId="6945433C" w:rsidR="004C2B51" w:rsidRPr="000B73E9" w:rsidRDefault="004C2B51" w:rsidP="004C2B51">
      <w:proofErr w:type="spellStart"/>
      <w:r w:rsidRPr="000B73E9">
        <w:rPr>
          <w:rStyle w:val="Style13ptBold"/>
        </w:rPr>
        <w:t>Dardot</w:t>
      </w:r>
      <w:proofErr w:type="spellEnd"/>
      <w:r w:rsidRPr="000B73E9">
        <w:rPr>
          <w:rStyle w:val="Style13ptBold"/>
        </w:rPr>
        <w:t xml:space="preserve"> 18</w:t>
      </w:r>
      <w:r w:rsidRPr="000B73E9">
        <w:t xml:space="preserve"> [Pierre </w:t>
      </w:r>
      <w:proofErr w:type="spellStart"/>
      <w:r w:rsidRPr="000B73E9">
        <w:t>Dardot</w:t>
      </w:r>
      <w:proofErr w:type="spellEnd"/>
      <w:r w:rsidRPr="000B73E9">
        <w:t xml:space="preserve">, “What democracy for the global commons?,” The Commons and a New Global Governance, ed. Samuel </w:t>
      </w:r>
      <w:proofErr w:type="spellStart"/>
      <w:r w:rsidRPr="000B73E9">
        <w:t>Cogolati</w:t>
      </w:r>
      <w:proofErr w:type="spellEnd"/>
      <w:r w:rsidRPr="000B73E9">
        <w:t xml:space="preserve"> and Jan </w:t>
      </w:r>
      <w:proofErr w:type="spellStart"/>
      <w:r w:rsidRPr="000B73E9">
        <w:t>Wouters</w:t>
      </w:r>
      <w:proofErr w:type="spellEnd"/>
      <w:r w:rsidRPr="000B73E9">
        <w:t xml:space="preserve"> (2018). </w:t>
      </w:r>
      <w:hyperlink r:id="rId46" w:history="1">
        <w:r w:rsidRPr="000B73E9">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rsidRPr="000B73E9">
        <w:t>] CT</w:t>
      </w:r>
    </w:p>
    <w:p w14:paraId="01E53729" w14:textId="77777777" w:rsidR="004C2B51" w:rsidRPr="000B73E9" w:rsidRDefault="004C2B51" w:rsidP="004C2B51">
      <w:pPr>
        <w:ind w:left="720"/>
        <w:rPr>
          <w:sz w:val="16"/>
        </w:rPr>
      </w:pPr>
      <w:r w:rsidRPr="000B73E9">
        <w:rPr>
          <w:sz w:val="16"/>
        </w:rPr>
        <w:lastRenderedPageBreak/>
        <w:t xml:space="preserve">Using ‘commons’ as a noun, thus, implies a methodological break with this reification of common things, as well as with the logic underlying the classification of goods in economic </w:t>
      </w:r>
      <w:r w:rsidRPr="0079319E">
        <w:rPr>
          <w:sz w:val="16"/>
        </w:rPr>
        <w:t xml:space="preserve">theory. </w:t>
      </w:r>
      <w:r w:rsidRPr="0079319E">
        <w:rPr>
          <w:rStyle w:val="Emphasis"/>
        </w:rPr>
        <w:t>A ‘commons’ is</w:t>
      </w:r>
      <w:r w:rsidRPr="0079319E">
        <w:rPr>
          <w:rStyle w:val="StyleUnderline"/>
        </w:rPr>
        <w:t xml:space="preserve"> first and foremost an </w:t>
      </w:r>
      <w:r w:rsidRPr="0079319E">
        <w:rPr>
          <w:rStyle w:val="Emphasis"/>
        </w:rPr>
        <w:t>institutional</w:t>
      </w:r>
      <w:r w:rsidRPr="0079319E">
        <w:rPr>
          <w:rStyle w:val="StyleUnderline"/>
        </w:rPr>
        <w:t xml:space="preserve"> affair and, more specifically, an institutional space </w:t>
      </w:r>
      <w:r w:rsidRPr="0079319E">
        <w:rPr>
          <w:rStyle w:val="Emphasis"/>
        </w:rPr>
        <w:t xml:space="preserve">defined by collectively developed </w:t>
      </w:r>
      <w:r w:rsidRPr="0079319E">
        <w:rPr>
          <w:rStyle w:val="StyleUnderline"/>
        </w:rPr>
        <w:t>practical</w:t>
      </w:r>
      <w:r w:rsidRPr="0079319E">
        <w:rPr>
          <w:rStyle w:val="Emphasis"/>
        </w:rPr>
        <w:t xml:space="preserve"> rules</w:t>
      </w:r>
      <w:r w:rsidRPr="0079319E">
        <w:rPr>
          <w:rStyle w:val="StyleUnderline"/>
        </w:rPr>
        <w:t>.</w:t>
      </w:r>
      <w:r w:rsidRPr="0079319E">
        <w:rPr>
          <w:sz w:val="16"/>
        </w:rPr>
        <w:t xml:space="preserve"> What is most important</w:t>
      </w:r>
      <w:r w:rsidRPr="000B73E9">
        <w:rPr>
          <w:sz w:val="16"/>
        </w:rPr>
        <w:t xml:space="preserve">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0B73E9">
        <w:rPr>
          <w:rStyle w:val="StyleUnderline"/>
        </w:rPr>
        <w:t xml:space="preserve">By contrast, any good that is capable of being purchased and sold, is not in itself a </w:t>
      </w:r>
      <w:proofErr w:type="gramStart"/>
      <w:r w:rsidRPr="000B73E9">
        <w:rPr>
          <w:rStyle w:val="StyleUnderline"/>
        </w:rPr>
        <w:t>commons</w:t>
      </w:r>
      <w:proofErr w:type="gramEnd"/>
      <w:r w:rsidRPr="000B73E9">
        <w:rPr>
          <w:rStyle w:val="StyleUnderline"/>
        </w:rPr>
        <w:t xml:space="preserve">. This means that a </w:t>
      </w:r>
      <w:proofErr w:type="gramStart"/>
      <w:r w:rsidRPr="000B73E9">
        <w:rPr>
          <w:rStyle w:val="StyleUnderline"/>
        </w:rPr>
        <w:t>commons</w:t>
      </w:r>
      <w:proofErr w:type="gramEnd"/>
      <w:r w:rsidRPr="000B73E9">
        <w:rPr>
          <w:rStyle w:val="StyleUnderline"/>
        </w:rPr>
        <w:t xml:space="preserve"> is a good only under the condition that it is not a possession or an acquisition. In other words, once it is instituted, </w:t>
      </w:r>
      <w:r w:rsidRPr="0079319E">
        <w:rPr>
          <w:rStyle w:val="Emphasis"/>
          <w:highlight w:val="yellow"/>
        </w:rPr>
        <w:t xml:space="preserve">a </w:t>
      </w:r>
      <w:proofErr w:type="gramStart"/>
      <w:r w:rsidRPr="0079319E">
        <w:rPr>
          <w:rStyle w:val="Emphasis"/>
          <w:highlight w:val="yellow"/>
        </w:rPr>
        <w:t>commons</w:t>
      </w:r>
      <w:proofErr w:type="gramEnd"/>
      <w:r w:rsidRPr="0079319E">
        <w:rPr>
          <w:rStyle w:val="Emphasis"/>
          <w:highlight w:val="yellow"/>
        </w:rPr>
        <w:t xml:space="preserve"> is inalienable and </w:t>
      </w:r>
      <w:proofErr w:type="spellStart"/>
      <w:r w:rsidRPr="0079319E">
        <w:rPr>
          <w:rStyle w:val="Emphasis"/>
          <w:highlight w:val="yellow"/>
        </w:rPr>
        <w:t>inappropriable</w:t>
      </w:r>
      <w:proofErr w:type="spellEnd"/>
      <w:r w:rsidRPr="0079319E">
        <w:rPr>
          <w:rStyle w:val="Emphasis"/>
          <w:highlight w:val="yellow"/>
        </w:rPr>
        <w:t xml:space="preserve">. </w:t>
      </w:r>
      <w:r w:rsidRPr="000B73E9">
        <w:rPr>
          <w:rStyle w:val="StyleUnderline"/>
        </w:rPr>
        <w:t>It creates a space within which</w:t>
      </w:r>
      <w:r w:rsidRPr="000B73E9">
        <w:rPr>
          <w:rStyle w:val="Emphasis"/>
        </w:rPr>
        <w:t xml:space="preserve"> </w:t>
      </w:r>
      <w:r w:rsidRPr="0079319E">
        <w:rPr>
          <w:rStyle w:val="Emphasis"/>
          <w:highlight w:val="yellow"/>
        </w:rPr>
        <w:t>use prevails over ownership.</w:t>
      </w:r>
      <w:r w:rsidRPr="000B73E9">
        <w:rPr>
          <w:rStyle w:val="StyleUnderline"/>
        </w:rPr>
        <w:t xml:space="preserve"> It is, thus, not a resource in itself – even when it is related to one. In this way we understand a </w:t>
      </w:r>
      <w:proofErr w:type="gramStart"/>
      <w:r w:rsidRPr="000B73E9">
        <w:rPr>
          <w:rStyle w:val="StyleUnderline"/>
        </w:rPr>
        <w:t>commons</w:t>
      </w:r>
      <w:proofErr w:type="gramEnd"/>
      <w:r w:rsidRPr="000B73E9">
        <w:rPr>
          <w:rStyle w:val="StyleUnderline"/>
        </w:rPr>
        <w:t xml:space="preserve">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0B73E9">
        <w:rPr>
          <w:sz w:val="16"/>
        </w:rPr>
        <w:t xml:space="preserve"> This activity is not external to the commons, but instead inherent in it.</w:t>
      </w:r>
      <w:r w:rsidRPr="000B73E9">
        <w:rPr>
          <w:rStyle w:val="StyleUnderline"/>
        </w:rPr>
        <w:t xml:space="preserve"> </w:t>
      </w:r>
    </w:p>
    <w:p w14:paraId="5181DCBC" w14:textId="77777777" w:rsidR="004C2B51" w:rsidRPr="000B73E9" w:rsidRDefault="004C2B51" w:rsidP="004C2B51">
      <w:pPr>
        <w:ind w:left="720"/>
        <w:rPr>
          <w:rStyle w:val="StyleUnderline"/>
        </w:rPr>
      </w:pPr>
      <w:r w:rsidRPr="000B73E9">
        <w:rPr>
          <w:rStyle w:val="StyleUnderline"/>
        </w:rPr>
        <w:t xml:space="preserve">If we take this to be the definition of every common, then a third implication is that </w:t>
      </w:r>
      <w:r w:rsidRPr="0079319E">
        <w:rPr>
          <w:rStyle w:val="Emphasis"/>
          <w:highlight w:val="yellow"/>
        </w:rPr>
        <w:t xml:space="preserve">a common, </w:t>
      </w:r>
      <w:r w:rsidRPr="000B73E9">
        <w:rPr>
          <w:rStyle w:val="StyleUnderline"/>
        </w:rPr>
        <w:t>regardless of its specific designation,</w:t>
      </w:r>
      <w:r w:rsidRPr="000B73E9">
        <w:rPr>
          <w:rStyle w:val="Emphasis"/>
        </w:rPr>
        <w:t xml:space="preserve"> </w:t>
      </w:r>
      <w:r w:rsidRPr="0079319E">
        <w:rPr>
          <w:rStyle w:val="Emphasis"/>
          <w:highlight w:val="yellow"/>
        </w:rPr>
        <w:t>requires</w:t>
      </w:r>
      <w:r w:rsidRPr="000B73E9">
        <w:rPr>
          <w:rStyle w:val="StyleUnderline"/>
        </w:rPr>
        <w:t xml:space="preserve"> self-government or </w:t>
      </w:r>
      <w:r w:rsidRPr="0079319E">
        <w:rPr>
          <w:rStyle w:val="Emphasis"/>
          <w:highlight w:val="yellow"/>
        </w:rPr>
        <w:t xml:space="preserve">democratic government. The very act of establishing </w:t>
      </w:r>
      <w:r w:rsidRPr="000B73E9">
        <w:rPr>
          <w:rStyle w:val="StyleUnderline"/>
        </w:rPr>
        <w:t xml:space="preserve">a common </w:t>
      </w:r>
      <w:r w:rsidRPr="0079319E">
        <w:rPr>
          <w:rStyle w:val="StyleUnderline"/>
          <w:highlight w:val="yellow"/>
        </w:rPr>
        <w:t>is</w:t>
      </w:r>
      <w:r w:rsidRPr="000B73E9">
        <w:rPr>
          <w:rStyle w:val="StyleUnderline"/>
        </w:rPr>
        <w:t xml:space="preserve"> in and of itself a </w:t>
      </w:r>
      <w:r w:rsidRPr="0079319E">
        <w:rPr>
          <w:rStyle w:val="Emphasis"/>
          <w:highlight w:val="yellow"/>
        </w:rPr>
        <w:t xml:space="preserve">democratic </w:t>
      </w:r>
      <w:r w:rsidRPr="000B73E9">
        <w:rPr>
          <w:rStyle w:val="StyleUnderline"/>
        </w:rPr>
        <w:t>act</w:t>
      </w:r>
      <w:r w:rsidRPr="000B73E9">
        <w:rPr>
          <w:rStyle w:val="Emphasis"/>
        </w:rPr>
        <w:t>.</w:t>
      </w:r>
      <w:r w:rsidRPr="000B73E9">
        <w:rPr>
          <w:rStyle w:val="StyleUnderline"/>
        </w:rPr>
        <w:t xml:space="preserve"> The act of </w:t>
      </w:r>
      <w:r w:rsidRPr="0079319E">
        <w:rPr>
          <w:rStyle w:val="Emphasis"/>
          <w:highlight w:val="yellow"/>
        </w:rPr>
        <w:t>governing a common</w:t>
      </w:r>
      <w:r w:rsidRPr="0079319E">
        <w:rPr>
          <w:rStyle w:val="StyleUnderline"/>
          <w:highlight w:val="yellow"/>
        </w:rPr>
        <w:t xml:space="preserve"> </w:t>
      </w:r>
      <w:r w:rsidRPr="0079319E">
        <w:rPr>
          <w:rStyle w:val="Emphasis"/>
          <w:highlight w:val="yellow"/>
        </w:rPr>
        <w:t>is</w:t>
      </w:r>
      <w:r w:rsidRPr="000B73E9">
        <w:rPr>
          <w:rStyle w:val="Emphasis"/>
        </w:rPr>
        <w:t xml:space="preserve"> </w:t>
      </w:r>
      <w:r w:rsidRPr="000B73E9">
        <w:rPr>
          <w:rStyle w:val="StyleUnderline"/>
        </w:rPr>
        <w:t>nothing more than the continuation of the</w:t>
      </w:r>
      <w:r w:rsidRPr="000B73E9">
        <w:rPr>
          <w:rStyle w:val="Emphasis"/>
        </w:rPr>
        <w:t xml:space="preserve"> </w:t>
      </w:r>
      <w:r w:rsidRPr="0079319E">
        <w:rPr>
          <w:rStyle w:val="Emphasis"/>
          <w:highlight w:val="yellow"/>
        </w:rPr>
        <w:t xml:space="preserve">democratic </w:t>
      </w:r>
      <w:r w:rsidRPr="000B73E9">
        <w:rPr>
          <w:rStyle w:val="StyleUnderline"/>
        </w:rPr>
        <w:t>act; it is thus a sort of continuation of the institution.</w:t>
      </w:r>
      <w:r w:rsidRPr="000B73E9">
        <w:rPr>
          <w:sz w:val="16"/>
        </w:rPr>
        <w:t xml:space="preserve"> </w:t>
      </w:r>
      <w:r w:rsidRPr="000B73E9">
        <w:rPr>
          <w:rStyle w:val="StyleUnderline"/>
        </w:rPr>
        <w:t xml:space="preserve">It consists of reviving this </w:t>
      </w:r>
      <w:r w:rsidRPr="0079319E">
        <w:rPr>
          <w:rStyle w:val="StyleUnderline"/>
        </w:rPr>
        <w:t xml:space="preserve">institution </w:t>
      </w:r>
      <w:r w:rsidRPr="0079319E">
        <w:rPr>
          <w:rStyle w:val="Emphasis"/>
        </w:rPr>
        <w:t>by critically assessing its</w:t>
      </w:r>
      <w:r w:rsidRPr="0079319E">
        <w:rPr>
          <w:rStyle w:val="StyleUnderline"/>
        </w:rPr>
        <w:t xml:space="preserve"> collective </w:t>
      </w:r>
      <w:r w:rsidRPr="0079319E">
        <w:rPr>
          <w:rStyle w:val="Emphasis"/>
        </w:rPr>
        <w:t>rules</w:t>
      </w:r>
      <w:r w:rsidRPr="0079319E">
        <w:rPr>
          <w:rStyle w:val="StyleUnderline"/>
        </w:rPr>
        <w:t xml:space="preserve">, whenever the situation demands it. As such, the governance of the common can only proceed from the principle of democracy – the </w:t>
      </w:r>
      <w:r w:rsidRPr="0079319E">
        <w:rPr>
          <w:rStyle w:val="Emphasis"/>
        </w:rPr>
        <w:t>non-democratic governance</w:t>
      </w:r>
      <w:r w:rsidRPr="0079319E">
        <w:rPr>
          <w:rStyle w:val="StyleUnderline"/>
        </w:rPr>
        <w:t xml:space="preserve"> of a common </w:t>
      </w:r>
      <w:r w:rsidRPr="0079319E">
        <w:rPr>
          <w:rStyle w:val="Emphasis"/>
        </w:rPr>
        <w:t>would threaten</w:t>
      </w:r>
      <w:r w:rsidRPr="0079319E">
        <w:t>,</w:t>
      </w:r>
      <w:r w:rsidRPr="0079319E">
        <w:rPr>
          <w:rStyle w:val="StyleUnderline"/>
        </w:rPr>
        <w:t xml:space="preserve"> in the short-term, </w:t>
      </w:r>
      <w:r w:rsidRPr="0079319E">
        <w:rPr>
          <w:rStyle w:val="Emphasis"/>
        </w:rPr>
        <w:t>the very existence of this common.</w:t>
      </w:r>
      <w:r w:rsidRPr="0079319E">
        <w:rPr>
          <w:rStyle w:val="StyleUnderline"/>
        </w:rPr>
        <w:t xml:space="preserve"> I call this the principle of the common, this time in the singular form.</w:t>
      </w:r>
      <w:r w:rsidRPr="0079319E">
        <w:rPr>
          <w:sz w:val="16"/>
        </w:rPr>
        <w:t xml:space="preserve"> For that purpose, I refer to the Latin etymology of this word: the common, or ‘cum-</w:t>
      </w:r>
      <w:proofErr w:type="spellStart"/>
      <w:r w:rsidRPr="0079319E">
        <w:rPr>
          <w:sz w:val="16"/>
        </w:rPr>
        <w:t>munus</w:t>
      </w:r>
      <w:proofErr w:type="spellEnd"/>
      <w:r w:rsidRPr="0079319E">
        <w:rPr>
          <w:sz w:val="16"/>
        </w:rPr>
        <w:t>’, is the co-obligation that results from co-participation in the same activity. This co-obligation cannot proceed from the simple fact of belonging</w:t>
      </w:r>
      <w:r w:rsidRPr="000B73E9">
        <w:rPr>
          <w:sz w:val="16"/>
        </w:rPr>
        <w:t xml:space="preserve">.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0B73E9">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7DFE0504" w14:textId="77777777" w:rsidR="004C2B51" w:rsidRPr="000B73E9" w:rsidRDefault="004C2B51" w:rsidP="004C2B51">
      <w:pPr>
        <w:ind w:left="720"/>
        <w:rPr>
          <w:sz w:val="16"/>
          <w:szCs w:val="16"/>
        </w:rPr>
      </w:pPr>
      <w:r w:rsidRPr="000B73E9">
        <w:rPr>
          <w:sz w:val="16"/>
          <w:szCs w:val="16"/>
        </w:rPr>
        <w:t xml:space="preserve">Yet these examples would seem to speak in </w:t>
      </w:r>
      <w:proofErr w:type="spellStart"/>
      <w:r w:rsidRPr="000B73E9">
        <w:rPr>
          <w:sz w:val="16"/>
          <w:szCs w:val="16"/>
        </w:rPr>
        <w:t>favour</w:t>
      </w:r>
      <w:proofErr w:type="spellEnd"/>
      <w:r w:rsidRPr="000B73E9">
        <w:rPr>
          <w:sz w:val="16"/>
          <w:szCs w:val="16"/>
        </w:rPr>
        <w:t xml:space="preserve"> of the establishment of a local democracy, confined within specific geographic limits (for example, a </w:t>
      </w:r>
      <w:proofErr w:type="spellStart"/>
      <w:r w:rsidRPr="000B73E9">
        <w:rPr>
          <w:sz w:val="16"/>
          <w:szCs w:val="16"/>
        </w:rPr>
        <w:t>neighbourhood</w:t>
      </w:r>
      <w:proofErr w:type="spellEnd"/>
      <w:r w:rsidRPr="000B73E9">
        <w:rPr>
          <w:sz w:val="16"/>
          <w:szCs w:val="16"/>
        </w:rPr>
        <w:t xml:space="preserve">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151370CD" w14:textId="77777777" w:rsidR="004C2B51" w:rsidRPr="000B73E9" w:rsidRDefault="004C2B51" w:rsidP="004C2B51">
      <w:pPr>
        <w:ind w:left="720"/>
        <w:rPr>
          <w:sz w:val="16"/>
          <w:szCs w:val="16"/>
        </w:rPr>
      </w:pPr>
      <w:r w:rsidRPr="000B73E9">
        <w:rPr>
          <w:sz w:val="16"/>
          <w:szCs w:val="16"/>
        </w:rPr>
        <w:t>CURRENT PARADIGMS TO DEAL WITH THE UNLIMITED COSMOCAPITALISM</w:t>
      </w:r>
    </w:p>
    <w:p w14:paraId="25DB362D" w14:textId="77777777" w:rsidR="004C2B51" w:rsidRPr="000B73E9" w:rsidRDefault="004C2B51" w:rsidP="004C2B51">
      <w:pPr>
        <w:ind w:left="720"/>
        <w:rPr>
          <w:sz w:val="16"/>
        </w:rPr>
      </w:pPr>
      <w:r w:rsidRPr="0079319E">
        <w:rPr>
          <w:rStyle w:val="Emphasis"/>
          <w:highlight w:val="yellow"/>
        </w:rPr>
        <w:t xml:space="preserve">With neoliberal capitalism </w:t>
      </w:r>
      <w:r w:rsidRPr="0079319E">
        <w:rPr>
          <w:rStyle w:val="Emphasis"/>
        </w:rPr>
        <w:t>we have come to know a singular</w:t>
      </w:r>
      <w:r w:rsidRPr="0079319E">
        <w:rPr>
          <w:rStyle w:val="StyleUnderline"/>
        </w:rPr>
        <w:t xml:space="preserve"> historical </w:t>
      </w:r>
      <w:r w:rsidRPr="0079319E">
        <w:rPr>
          <w:rStyle w:val="Emphasis"/>
        </w:rPr>
        <w:t>phenomenon</w:t>
      </w:r>
      <w:r w:rsidRPr="000B73E9">
        <w:rPr>
          <w:rStyle w:val="StyleUnderline"/>
        </w:rPr>
        <w:t>, which I will refer to as ‘</w:t>
      </w:r>
      <w:proofErr w:type="spellStart"/>
      <w:r w:rsidRPr="0079319E">
        <w:rPr>
          <w:rStyle w:val="Emphasis"/>
          <w:highlight w:val="yellow"/>
        </w:rPr>
        <w:t>cosmocapitalism</w:t>
      </w:r>
      <w:proofErr w:type="spellEnd"/>
      <w:r w:rsidRPr="0079319E">
        <w:rPr>
          <w:rStyle w:val="Emphasis"/>
          <w:highlight w:val="yellow"/>
        </w:rPr>
        <w:t>’</w:t>
      </w:r>
      <w:r w:rsidRPr="000B73E9">
        <w:rPr>
          <w:rStyle w:val="StyleUnderline"/>
        </w:rPr>
        <w:t xml:space="preserve">. How can this be understood? </w:t>
      </w:r>
      <w:proofErr w:type="spellStart"/>
      <w:r w:rsidRPr="000B73E9">
        <w:rPr>
          <w:rStyle w:val="StyleUnderline"/>
        </w:rPr>
        <w:lastRenderedPageBreak/>
        <w:t>Cosmocapitalism</w:t>
      </w:r>
      <w:proofErr w:type="spellEnd"/>
      <w:r w:rsidRPr="000B73E9">
        <w:rPr>
          <w:rStyle w:val="StyleUnderline"/>
        </w:rPr>
        <w:t xml:space="preserve"> is not merely a geographical or spatial extension of </w:t>
      </w:r>
      <w:proofErr w:type="gramStart"/>
      <w:r w:rsidRPr="000B73E9">
        <w:rPr>
          <w:rStyle w:val="StyleUnderline"/>
        </w:rPr>
        <w:t>capitalism, since</w:t>
      </w:r>
      <w:proofErr w:type="gramEnd"/>
      <w:r w:rsidRPr="000B73E9">
        <w:rPr>
          <w:rStyle w:val="StyleUnderline"/>
        </w:rPr>
        <w:t xml:space="preserve"> this extension appeared along with the birth of capitalism. </w:t>
      </w:r>
      <w:r w:rsidRPr="0079319E">
        <w:rPr>
          <w:rStyle w:val="Emphasis"/>
        </w:rPr>
        <w:t xml:space="preserve">It </w:t>
      </w:r>
      <w:r w:rsidRPr="0079319E">
        <w:rPr>
          <w:rStyle w:val="Emphasis"/>
          <w:highlight w:val="yellow"/>
        </w:rPr>
        <w:t>represents capitalism’s tendency to become universal.</w:t>
      </w:r>
      <w:r w:rsidRPr="000B73E9">
        <w:rPr>
          <w:rStyle w:val="StyleUnderline"/>
        </w:rPr>
        <w:t xml:space="preserve"> By this, I mean that </w:t>
      </w:r>
      <w:r w:rsidRPr="0079319E">
        <w:rPr>
          <w:rStyle w:val="Emphasis"/>
          <w:highlight w:val="yellow"/>
        </w:rPr>
        <w:t xml:space="preserve">capital </w:t>
      </w:r>
      <w:r w:rsidRPr="000B73E9">
        <w:rPr>
          <w:rStyle w:val="StyleUnderline"/>
        </w:rPr>
        <w:t>tends to</w:t>
      </w:r>
      <w:r w:rsidRPr="0079319E">
        <w:rPr>
          <w:rStyle w:val="Emphasis"/>
          <w:highlight w:val="yellow"/>
        </w:rPr>
        <w:t xml:space="preserve"> submit all aspects of human existence,</w:t>
      </w:r>
      <w:r w:rsidRPr="000B73E9">
        <w:rPr>
          <w:rStyle w:val="StyleUnderline"/>
        </w:rPr>
        <w:t xml:space="preserve"> even those most intimate and subjective, along with the natural world, </w:t>
      </w:r>
      <w:r w:rsidRPr="0079319E">
        <w:rPr>
          <w:rStyle w:val="Emphasis"/>
          <w:highlight w:val="yellow"/>
        </w:rPr>
        <w:t>to the market’s logic</w:t>
      </w:r>
      <w:r w:rsidRPr="000B73E9">
        <w:rPr>
          <w:rStyle w:val="StyleUnderline"/>
        </w:rPr>
        <w:t>, which is nothing more than the logic of competitio</w:t>
      </w:r>
      <w:r w:rsidRPr="000B73E9">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p>
    <w:p w14:paraId="65BA1DAF" w14:textId="77777777" w:rsidR="004C2B51" w:rsidRPr="000B73E9" w:rsidRDefault="004C2B51" w:rsidP="004C2B51">
      <w:pPr>
        <w:ind w:left="720"/>
      </w:pPr>
      <w:r w:rsidRPr="000B73E9">
        <w:t>3.1 Humanity’s Common Heritage Paradigm and the Appropriation of Space</w:t>
      </w:r>
    </w:p>
    <w:p w14:paraId="3011AB66" w14:textId="77777777" w:rsidR="004C2B51" w:rsidRPr="000B73E9" w:rsidRDefault="004C2B51" w:rsidP="004C2B51">
      <w:pPr>
        <w:ind w:left="720"/>
        <w:rPr>
          <w:sz w:val="16"/>
        </w:rPr>
      </w:pPr>
      <w:r w:rsidRPr="0079319E">
        <w:rPr>
          <w:rStyle w:val="Emphasis"/>
          <w:highlight w:val="yellow"/>
        </w:rPr>
        <w:t>A first example</w:t>
      </w:r>
      <w:r w:rsidRPr="000B73E9">
        <w:rPr>
          <w:rStyle w:val="StyleUnderline"/>
        </w:rPr>
        <w:t xml:space="preserve"> will allow us to highlight this logic of limitlessness by examining the delegation of tasks between the state and private enterprises. </w:t>
      </w:r>
      <w:r w:rsidRPr="000B73E9">
        <w:rPr>
          <w:sz w:val="16"/>
        </w:rPr>
        <w:t xml:space="preserve">On 25 November 2015, just a few days before the opening of the 21st Conference of the Parties (COP) of the Framework Convention on Climate Change in Paris, </w:t>
      </w:r>
      <w:r w:rsidRPr="000B73E9">
        <w:rPr>
          <w:rStyle w:val="StyleUnderline"/>
        </w:rPr>
        <w:t xml:space="preserve">Barack </w:t>
      </w:r>
      <w:r w:rsidRPr="0079319E">
        <w:rPr>
          <w:rStyle w:val="Emphasis"/>
          <w:highlight w:val="yellow"/>
        </w:rPr>
        <w:t>Obama passed</w:t>
      </w:r>
      <w:r w:rsidRPr="000B73E9">
        <w:rPr>
          <w:rStyle w:val="StyleUnderline"/>
        </w:rPr>
        <w:t xml:space="preserve"> law H.R.2262, which provided </w:t>
      </w:r>
      <w:r w:rsidRPr="0079319E">
        <w:rPr>
          <w:rStyle w:val="Emphasis"/>
          <w:highlight w:val="yellow"/>
        </w:rPr>
        <w:t>authorization for private American companies to use natural resources from outer space</w:t>
      </w:r>
      <w:r w:rsidRPr="000B73E9">
        <w:rPr>
          <w:sz w:val="16"/>
        </w:rPr>
        <w:t xml:space="preserve"> (US Congress, 2015).</w:t>
      </w:r>
    </w:p>
    <w:p w14:paraId="30E94651" w14:textId="77777777" w:rsidR="004C2B51" w:rsidRPr="0079319E" w:rsidRDefault="004C2B51" w:rsidP="004C2B51">
      <w:pPr>
        <w:ind w:left="720"/>
        <w:rPr>
          <w:rStyle w:val="StyleUnderline"/>
        </w:rPr>
      </w:pPr>
      <w:r w:rsidRPr="000B73E9">
        <w:rPr>
          <w:rStyle w:val="StyleUnderline"/>
        </w:rPr>
        <w:t xml:space="preserve">As we know, </w:t>
      </w:r>
      <w:r w:rsidRPr="0079319E">
        <w:rPr>
          <w:rStyle w:val="Emphasis"/>
          <w:highlight w:val="yellow"/>
        </w:rPr>
        <w:t>the</w:t>
      </w:r>
      <w:r w:rsidRPr="000B73E9">
        <w:rPr>
          <w:rStyle w:val="StyleUnderline"/>
        </w:rPr>
        <w:t xml:space="preserve"> 1967 </w:t>
      </w:r>
      <w:r w:rsidRPr="0079319E">
        <w:rPr>
          <w:rStyle w:val="Emphasis"/>
          <w:highlight w:val="yellow"/>
        </w:rPr>
        <w:t xml:space="preserve">Outer Space Treaty </w:t>
      </w:r>
      <w:r w:rsidRPr="0079319E">
        <w:rPr>
          <w:rStyle w:val="Emphasis"/>
        </w:rPr>
        <w:t>established the</w:t>
      </w:r>
      <w:r w:rsidRPr="0079319E">
        <w:rPr>
          <w:rStyle w:val="StyleUnderline"/>
        </w:rPr>
        <w:t xml:space="preserve"> legal </w:t>
      </w:r>
      <w:r w:rsidRPr="0079319E">
        <w:rPr>
          <w:rStyle w:val="Emphasis"/>
        </w:rPr>
        <w:t>status of outer space</w:t>
      </w:r>
      <w:r w:rsidRPr="0079319E">
        <w:rPr>
          <w:rStyle w:val="StyleUnderline"/>
        </w:rPr>
        <w:t xml:space="preserve"> in the following manner</w:t>
      </w:r>
      <w:r w:rsidRPr="0079319E">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79319E">
        <w:rPr>
          <w:sz w:val="16"/>
        </w:rPr>
        <w:t>means’</w:t>
      </w:r>
      <w:proofErr w:type="gramEnd"/>
      <w:r w:rsidRPr="0079319E">
        <w:rPr>
          <w:sz w:val="16"/>
        </w:rPr>
        <w:t xml:space="preserve">. </w:t>
      </w:r>
      <w:r w:rsidRPr="0079319E">
        <w:rPr>
          <w:rStyle w:val="StyleUnderline"/>
        </w:rPr>
        <w:t>These two conditions, equal access for all and non-ownership, are strictly complementary and both refer to subjects recognized by international law</w:t>
      </w:r>
      <w:proofErr w:type="gramStart"/>
      <w:r w:rsidRPr="0079319E">
        <w:rPr>
          <w:rStyle w:val="StyleUnderline"/>
        </w:rPr>
        <w:t>, that is to say, the</w:t>
      </w:r>
      <w:proofErr w:type="gramEnd"/>
      <w:r w:rsidRPr="0079319E">
        <w:rPr>
          <w:rStyle w:val="StyleUnderline"/>
        </w:rPr>
        <w:t xml:space="preserve"> states: </w:t>
      </w:r>
      <w:r w:rsidRPr="0079319E">
        <w:rPr>
          <w:rStyle w:val="Emphasis"/>
        </w:rPr>
        <w:t xml:space="preserve">‘national appropriation’ </w:t>
      </w:r>
      <w:r w:rsidRPr="0079319E">
        <w:rPr>
          <w:rStyle w:val="StyleUnderline"/>
        </w:rPr>
        <w:t>is state ownership and</w:t>
      </w:r>
      <w:r w:rsidRPr="0079319E">
        <w:rPr>
          <w:rStyle w:val="Emphasis"/>
        </w:rPr>
        <w:t xml:space="preserve"> </w:t>
      </w:r>
      <w:r w:rsidRPr="0079319E">
        <w:rPr>
          <w:rStyle w:val="StyleUnderline"/>
        </w:rPr>
        <w:t>non-appropriation</w:t>
      </w:r>
      <w:r w:rsidRPr="0079319E">
        <w:rPr>
          <w:rStyle w:val="Emphasis"/>
        </w:rPr>
        <w:t xml:space="preserve"> refers to </w:t>
      </w:r>
      <w:r w:rsidRPr="0079319E">
        <w:rPr>
          <w:rStyle w:val="StyleUnderline"/>
        </w:rPr>
        <w:t>non-appropriation by states only.</w:t>
      </w:r>
    </w:p>
    <w:p w14:paraId="003B583D" w14:textId="77777777" w:rsidR="004C2B51" w:rsidRPr="0079319E" w:rsidRDefault="004C2B51" w:rsidP="004C2B51">
      <w:pPr>
        <w:ind w:left="720"/>
        <w:rPr>
          <w:sz w:val="16"/>
        </w:rPr>
      </w:pPr>
      <w:r w:rsidRPr="0079319E">
        <w:rPr>
          <w:rStyle w:val="StyleUnderline"/>
        </w:rPr>
        <w:t xml:space="preserve">It is precisely </w:t>
      </w:r>
      <w:r w:rsidRPr="0079319E">
        <w:rPr>
          <w:rStyle w:val="Emphasis"/>
        </w:rPr>
        <w:t xml:space="preserve">from this ambiguity </w:t>
      </w:r>
      <w:r w:rsidRPr="0079319E">
        <w:rPr>
          <w:rStyle w:val="StyleUnderline"/>
        </w:rPr>
        <w:t>that</w:t>
      </w:r>
      <w:r w:rsidRPr="0079319E">
        <w:rPr>
          <w:rStyle w:val="Emphasis"/>
        </w:rPr>
        <w:t xml:space="preserve"> the law</w:t>
      </w:r>
      <w:r w:rsidRPr="0079319E">
        <w:rPr>
          <w:rStyle w:val="StyleUnderline"/>
        </w:rPr>
        <w:t xml:space="preserve"> </w:t>
      </w:r>
      <w:r w:rsidRPr="0079319E">
        <w:rPr>
          <w:sz w:val="16"/>
        </w:rPr>
        <w:t>(US Congress, 2015)</w:t>
      </w:r>
      <w:r w:rsidRPr="0079319E">
        <w:rPr>
          <w:rStyle w:val="Emphasis"/>
        </w:rPr>
        <w:t xml:space="preserve"> was</w:t>
      </w:r>
      <w:r w:rsidRPr="0079319E">
        <w:rPr>
          <w:rStyle w:val="StyleUnderline"/>
        </w:rPr>
        <w:t xml:space="preserve"> cleverly </w:t>
      </w:r>
      <w:r w:rsidRPr="0079319E">
        <w:rPr>
          <w:rStyle w:val="Emphasis"/>
        </w:rPr>
        <w:t>enacted</w:t>
      </w:r>
      <w:r w:rsidRPr="0079319E">
        <w:rPr>
          <w:rStyle w:val="StyleUnderline"/>
        </w:rPr>
        <w:t xml:space="preserve"> on 25 November 2015</w:t>
      </w:r>
      <w:r w:rsidRPr="0079319E">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79319E">
        <w:rPr>
          <w:rStyle w:val="StyleUnderline"/>
        </w:rPr>
        <w:t>This amounts to giving American companies a property right over space resources in due form</w:t>
      </w:r>
      <w:r w:rsidRPr="0079319E">
        <w:rPr>
          <w:sz w:val="16"/>
        </w:rPr>
        <w:t xml:space="preserve"> (</w:t>
      </w:r>
      <w:proofErr w:type="spellStart"/>
      <w:r w:rsidRPr="0079319E">
        <w:rPr>
          <w:sz w:val="16"/>
        </w:rPr>
        <w:t>Calimaq</w:t>
      </w:r>
      <w:proofErr w:type="spellEnd"/>
      <w:r w:rsidRPr="0079319E">
        <w:rPr>
          <w:sz w:val="16"/>
        </w:rPr>
        <w:t>, 2015). Yet, the law passed by Congress seems to pretend the contrary, as it provides a so-called ‘Disclaimer of Extraterritorial Sovereignty’ in Section 3 of the Act (US Congress, 2015)</w:t>
      </w:r>
    </w:p>
    <w:p w14:paraId="7FB4C238" w14:textId="77777777" w:rsidR="004C2B51" w:rsidRPr="0079319E" w:rsidRDefault="004C2B51" w:rsidP="004C2B51">
      <w:pPr>
        <w:ind w:left="1440"/>
        <w:rPr>
          <w:sz w:val="16"/>
          <w:szCs w:val="16"/>
        </w:rPr>
      </w:pPr>
      <w:r w:rsidRPr="0079319E">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548BE909" w14:textId="77777777" w:rsidR="004C2B51" w:rsidRPr="000B73E9" w:rsidRDefault="004C2B51" w:rsidP="004C2B51">
      <w:pPr>
        <w:ind w:left="720"/>
        <w:rPr>
          <w:rStyle w:val="StyleUnderline"/>
        </w:rPr>
      </w:pPr>
      <w:r w:rsidRPr="0079319E">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79319E">
        <w:rPr>
          <w:sz w:val="16"/>
        </w:rPr>
        <w:t xml:space="preserve"> It goes without saying that the enactment of this law was very much applauded by private companies planning to embark on asteroid mining. </w:t>
      </w:r>
      <w:r w:rsidRPr="0079319E">
        <w:rPr>
          <w:rStyle w:val="StyleUnderline"/>
        </w:rPr>
        <w:t>What is remarkable about this law is that</w:t>
      </w:r>
      <w:r w:rsidRPr="0079319E">
        <w:rPr>
          <w:rStyle w:val="Emphasis"/>
        </w:rPr>
        <w:t xml:space="preserve"> it </w:t>
      </w:r>
      <w:r w:rsidRPr="0079319E">
        <w:rPr>
          <w:rStyle w:val="Emphasis"/>
          <w:highlight w:val="yellow"/>
        </w:rPr>
        <w:t>confirms the</w:t>
      </w:r>
      <w:r w:rsidRPr="000B73E9">
        <w:rPr>
          <w:rStyle w:val="StyleUnderline"/>
        </w:rPr>
        <w:t xml:space="preserve"> international </w:t>
      </w:r>
      <w:r w:rsidRPr="0079319E">
        <w:rPr>
          <w:rStyle w:val="Emphasis"/>
          <w:highlight w:val="yellow"/>
        </w:rPr>
        <w:t xml:space="preserve">commitment of the US not to assert sovereignty </w:t>
      </w:r>
      <w:r w:rsidRPr="000B73E9">
        <w:rPr>
          <w:rStyle w:val="StyleUnderline"/>
        </w:rPr>
        <w:t xml:space="preserve">over any space resource, </w:t>
      </w:r>
      <w:r w:rsidRPr="0079319E">
        <w:rPr>
          <w:rStyle w:val="Emphasis"/>
          <w:highlight w:val="yellow"/>
        </w:rPr>
        <w:t>while</w:t>
      </w:r>
      <w:r w:rsidRPr="000B73E9">
        <w:rPr>
          <w:rStyle w:val="StyleUnderline"/>
        </w:rPr>
        <w:t xml:space="preserve"> </w:t>
      </w:r>
      <w:r w:rsidRPr="000B73E9">
        <w:rPr>
          <w:rStyle w:val="StyleUnderline"/>
        </w:rPr>
        <w:lastRenderedPageBreak/>
        <w:t xml:space="preserve">simultaneously </w:t>
      </w:r>
      <w:r w:rsidRPr="0079319E">
        <w:rPr>
          <w:rStyle w:val="Emphasis"/>
          <w:highlight w:val="yellow"/>
        </w:rPr>
        <w:t xml:space="preserve">conferring private companies the right to appropriate </w:t>
      </w:r>
      <w:r w:rsidRPr="000B73E9">
        <w:rPr>
          <w:rStyle w:val="StyleUnderline"/>
        </w:rPr>
        <w:t>resources therein without any restriction.</w:t>
      </w:r>
    </w:p>
    <w:p w14:paraId="1677EEE4" w14:textId="77777777" w:rsidR="004C2B51" w:rsidRPr="000B73E9" w:rsidRDefault="004C2B51" w:rsidP="004C2B51">
      <w:pPr>
        <w:ind w:left="720"/>
        <w:rPr>
          <w:rStyle w:val="Emphasis"/>
        </w:rPr>
      </w:pPr>
      <w:r w:rsidRPr="000B73E9">
        <w:rPr>
          <w:rStyle w:val="StyleUnderline"/>
        </w:rPr>
        <w:t>Under the Outer Space Treaty, the legal status of the ‘common things’ (res communes), under which certain resources are known to be common by nature (as in Roman law), is not formally addressed</w:t>
      </w:r>
      <w:r w:rsidRPr="000B73E9">
        <w:rPr>
          <w:sz w:val="16"/>
        </w:rPr>
        <w:t xml:space="preserve">. </w:t>
      </w:r>
      <w:r w:rsidRPr="000B73E9">
        <w:rPr>
          <w:rStyle w:val="StyleUnderline"/>
        </w:rPr>
        <w:t>Under Article I of the Outer Space Treaty, the outer space is not even declared to be the ‘common heritage of mankind’, but simply the ‘province of all mankind’ (United Nations, 1967). The notion of ‘common heritage’ was only explicitly introduced in 1967 to deal with the legal status of the deep seabed beyond the limits of national jurisdictio</w:t>
      </w:r>
      <w:r w:rsidRPr="000B73E9">
        <w:rPr>
          <w:sz w:val="16"/>
        </w:rPr>
        <w:t xml:space="preserve">n (United Nations General Assembly, 1967). Regardless of the ambiguity of this notion, particularly regarding the holder of such heritage, the idea of ‘heritage’ implies a double duty to both preserve and transmit it. </w:t>
      </w:r>
      <w:r w:rsidRPr="000B73E9">
        <w:rPr>
          <w:rStyle w:val="StyleUnderline"/>
        </w:rPr>
        <w:t xml:space="preserve">However, international law limits the right of use for states only, as they alone are faced with the prohibition of appropriation. We are, therefore, presented with a way of extrapolating the res </w:t>
      </w:r>
      <w:proofErr w:type="gramStart"/>
      <w:r w:rsidRPr="000B73E9">
        <w:rPr>
          <w:rStyle w:val="StyleUnderline"/>
        </w:rPr>
        <w:t>communes</w:t>
      </w:r>
      <w:proofErr w:type="gramEnd"/>
      <w:r w:rsidRPr="000B73E9">
        <w:rPr>
          <w:rStyle w:val="StyleUnderline"/>
        </w:rPr>
        <w:t xml:space="preserve"> category inherited from Roman law, insofar as non-appropriation and common use are present, but subordinate to the goodwill of the states. Thus,</w:t>
      </w:r>
      <w:r w:rsidRPr="0079319E">
        <w:rPr>
          <w:rStyle w:val="StyleUnderline"/>
          <w:highlight w:val="yellow"/>
        </w:rPr>
        <w:t xml:space="preserve"> </w:t>
      </w:r>
      <w:r w:rsidRPr="0079319E">
        <w:rPr>
          <w:rStyle w:val="Emphasis"/>
          <w:highlight w:val="yellow"/>
        </w:rPr>
        <w:t xml:space="preserve">we are faced with a </w:t>
      </w:r>
      <w:r w:rsidRPr="0079319E">
        <w:rPr>
          <w:rStyle w:val="StyleUnderline"/>
          <w:highlight w:val="yellow"/>
        </w:rPr>
        <w:t>cheap</w:t>
      </w:r>
      <w:r w:rsidRPr="000B73E9">
        <w:t xml:space="preserve"> if not</w:t>
      </w:r>
      <w:r w:rsidRPr="0079319E">
        <w:rPr>
          <w:rStyle w:val="Emphasis"/>
          <w:highlight w:val="yellow"/>
        </w:rPr>
        <w:t xml:space="preserve"> unfinished </w:t>
      </w:r>
      <w:r w:rsidRPr="000B73E9">
        <w:rPr>
          <w:rStyle w:val="StyleUnderline"/>
        </w:rPr>
        <w:t>version of a</w:t>
      </w:r>
      <w:r w:rsidRPr="0079319E">
        <w:rPr>
          <w:rStyle w:val="Emphasis"/>
          <w:highlight w:val="yellow"/>
        </w:rPr>
        <w:t xml:space="preserve"> ‘common’, which </w:t>
      </w:r>
      <w:r w:rsidRPr="000B73E9">
        <w:rPr>
          <w:rStyle w:val="StyleUnderline"/>
        </w:rPr>
        <w:t xml:space="preserve">is entrusted to states, and </w:t>
      </w:r>
      <w:r w:rsidRPr="0079319E">
        <w:rPr>
          <w:rStyle w:val="Emphasis"/>
          <w:highlight w:val="yellow"/>
        </w:rPr>
        <w:t xml:space="preserve">limits state sovereignty without </w:t>
      </w:r>
      <w:r w:rsidRPr="000B73E9">
        <w:rPr>
          <w:rStyle w:val="StyleUnderline"/>
        </w:rPr>
        <w:t>even</w:t>
      </w:r>
      <w:r w:rsidRPr="0079319E">
        <w:rPr>
          <w:rStyle w:val="Emphasis"/>
          <w:highlight w:val="yellow"/>
        </w:rPr>
        <w:t xml:space="preserve"> calling it into question.</w:t>
      </w:r>
    </w:p>
    <w:p w14:paraId="12145488" w14:textId="77777777" w:rsidR="004C2B51" w:rsidRPr="000B73E9" w:rsidRDefault="004C2B51" w:rsidP="004C2B51">
      <w:pPr>
        <w:ind w:left="720"/>
        <w:rPr>
          <w:sz w:val="16"/>
        </w:rPr>
      </w:pPr>
      <w:r w:rsidRPr="000B73E9">
        <w:rPr>
          <w:sz w:val="16"/>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w:t>
      </w:r>
      <w:proofErr w:type="gramStart"/>
      <w:r w:rsidRPr="000B73E9">
        <w:rPr>
          <w:sz w:val="16"/>
        </w:rPr>
        <w:t>in order to</w:t>
      </w:r>
      <w:proofErr w:type="gramEnd"/>
      <w:r w:rsidRPr="000B73E9">
        <w:rPr>
          <w:sz w:val="16"/>
        </w:rPr>
        <w:t xml:space="preserve"> better guarantee it to those to whom it has been delegated. </w:t>
      </w:r>
      <w:r w:rsidRPr="0079319E">
        <w:rPr>
          <w:rStyle w:val="Emphasis"/>
          <w:highlight w:val="yellow"/>
        </w:rPr>
        <w:t>The imperium</w:t>
      </w:r>
      <w:r w:rsidRPr="000B73E9">
        <w:rPr>
          <w:rStyle w:val="StyleUnderline"/>
        </w:rPr>
        <w:t xml:space="preserve"> (state sovereignty) </w:t>
      </w:r>
      <w:r w:rsidRPr="0079319E">
        <w:rPr>
          <w:rStyle w:val="Emphasis"/>
          <w:highlight w:val="yellow"/>
        </w:rPr>
        <w:t xml:space="preserve">gives full </w:t>
      </w:r>
      <w:proofErr w:type="spellStart"/>
      <w:r w:rsidRPr="0079319E">
        <w:rPr>
          <w:rStyle w:val="Emphasis"/>
          <w:highlight w:val="yellow"/>
        </w:rPr>
        <w:t>licence</w:t>
      </w:r>
      <w:proofErr w:type="spellEnd"/>
      <w:r w:rsidRPr="0079319E">
        <w:rPr>
          <w:rStyle w:val="Emphasis"/>
          <w:highlight w:val="yellow"/>
        </w:rPr>
        <w:t xml:space="preserve"> </w:t>
      </w:r>
      <w:r w:rsidRPr="000B73E9">
        <w:rPr>
          <w:rStyle w:val="StyleUnderline"/>
        </w:rPr>
        <w:t>for all candidates to the dominium,</w:t>
      </w:r>
      <w:r w:rsidRPr="0079319E">
        <w:rPr>
          <w:rStyle w:val="Emphasis"/>
          <w:highlight w:val="yellow"/>
        </w:rPr>
        <w:t xml:space="preserve"> to privately</w:t>
      </w:r>
      <w:r w:rsidRPr="000B73E9">
        <w:rPr>
          <w:rStyle w:val="StyleUnderline"/>
        </w:rPr>
        <w:t xml:space="preserve"> control and </w:t>
      </w:r>
      <w:r w:rsidRPr="0079319E">
        <w:rPr>
          <w:rStyle w:val="Emphasis"/>
          <w:highlight w:val="yellow"/>
        </w:rPr>
        <w:t xml:space="preserve">appropriate any resources </w:t>
      </w:r>
      <w:r w:rsidRPr="000B73E9">
        <w:rPr>
          <w:rStyle w:val="StyleUnderline"/>
        </w:rPr>
        <w:t xml:space="preserve">they are able to </w:t>
      </w:r>
      <w:proofErr w:type="gramStart"/>
      <w:r w:rsidRPr="000B73E9">
        <w:rPr>
          <w:rStyle w:val="StyleUnderline"/>
        </w:rPr>
        <w:t>seize:</w:t>
      </w:r>
      <w:proofErr w:type="gramEnd"/>
      <w:r w:rsidRPr="000B73E9">
        <w:rPr>
          <w:rStyle w:val="StyleUnderline"/>
        </w:rPr>
        <w:t xml:space="preserve"> statutory law enforces beforehand the power that technology provides. Beyond </w:t>
      </w:r>
      <w:r w:rsidRPr="0079319E">
        <w:rPr>
          <w:rStyle w:val="Emphasis"/>
          <w:highlight w:val="yellow"/>
        </w:rPr>
        <w:t>this collusion between the state and private companies</w:t>
      </w:r>
      <w:r w:rsidRPr="000B73E9">
        <w:rPr>
          <w:rStyle w:val="StyleUnderline"/>
        </w:rPr>
        <w:t xml:space="preserve">, what emerges here </w:t>
      </w:r>
      <w:r w:rsidRPr="0079319E">
        <w:rPr>
          <w:rStyle w:val="Emphasis"/>
          <w:highlight w:val="yellow"/>
        </w:rPr>
        <w:t>is the powerful homology between state and private ownership</w:t>
      </w:r>
      <w:r w:rsidRPr="000B73E9">
        <w:rPr>
          <w:rStyle w:val="StyleUnderline"/>
        </w:rPr>
        <w:t>: imperium and dominium appear to be based on two forms of a similar logic of ownership, which affirm one another. The primary challenge facing the heritage of mankind paradigm is that it does not fundamentally break with interstate logic and, as such, leaves leeway for private appropriation.</w:t>
      </w:r>
    </w:p>
    <w:p w14:paraId="30FBA59F" w14:textId="77777777" w:rsidR="004C2B51" w:rsidRPr="000B73E9" w:rsidRDefault="004C2B51" w:rsidP="004C2B51">
      <w:pPr>
        <w:ind w:left="720"/>
        <w:rPr>
          <w:sz w:val="16"/>
          <w:szCs w:val="16"/>
        </w:rPr>
      </w:pPr>
      <w:r w:rsidRPr="000B73E9">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w:t>
      </w:r>
      <w:proofErr w:type="spellStart"/>
      <w:r w:rsidRPr="000B73E9">
        <w:rPr>
          <w:sz w:val="16"/>
          <w:szCs w:val="16"/>
        </w:rPr>
        <w:t>Feydel</w:t>
      </w:r>
      <w:proofErr w:type="spellEnd"/>
      <w:r w:rsidRPr="000B73E9">
        <w:rPr>
          <w:sz w:val="16"/>
          <w:szCs w:val="16"/>
        </w:rPr>
        <w:t xml:space="preserve"> and </w:t>
      </w:r>
      <w:proofErr w:type="spellStart"/>
      <w:r w:rsidRPr="000B73E9">
        <w:rPr>
          <w:sz w:val="16"/>
          <w:szCs w:val="16"/>
        </w:rPr>
        <w:t>Bonneuil</w:t>
      </w:r>
      <w:proofErr w:type="spellEnd"/>
      <w:r w:rsidRPr="000B73E9">
        <w:rPr>
          <w:sz w:val="16"/>
          <w:szCs w:val="16"/>
        </w:rPr>
        <w:t xml:space="preserve">,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w:t>
      </w:r>
      <w:proofErr w:type="gramStart"/>
      <w:r w:rsidRPr="000B73E9">
        <w:rPr>
          <w:sz w:val="16"/>
          <w:szCs w:val="16"/>
        </w:rPr>
        <w:t>as long as</w:t>
      </w:r>
      <w:proofErr w:type="gramEnd"/>
      <w:r w:rsidRPr="000B73E9">
        <w:rPr>
          <w:sz w:val="16"/>
          <w:szCs w:val="16"/>
        </w:rPr>
        <w:t xml:space="preserve">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w:t>
      </w:r>
      <w:proofErr w:type="gramStart"/>
      <w:r w:rsidRPr="000B73E9">
        <w:rPr>
          <w:sz w:val="16"/>
          <w:szCs w:val="16"/>
        </w:rPr>
        <w:t>actually dries</w:t>
      </w:r>
      <w:proofErr w:type="gramEnd"/>
      <w:r w:rsidRPr="000B73E9">
        <w:rPr>
          <w:sz w:val="16"/>
          <w:szCs w:val="16"/>
        </w:rPr>
        <w:t xml:space="preserve"> up the Amazonian soil, is not at all taken into consideration (</w:t>
      </w:r>
      <w:proofErr w:type="spellStart"/>
      <w:r w:rsidRPr="000B73E9">
        <w:rPr>
          <w:sz w:val="16"/>
          <w:szCs w:val="16"/>
        </w:rPr>
        <w:t>Feydel</w:t>
      </w:r>
      <w:proofErr w:type="spellEnd"/>
      <w:r w:rsidRPr="000B73E9">
        <w:rPr>
          <w:sz w:val="16"/>
          <w:szCs w:val="16"/>
        </w:rPr>
        <w:t xml:space="preserve"> and </w:t>
      </w:r>
      <w:proofErr w:type="spellStart"/>
      <w:r w:rsidRPr="000B73E9">
        <w:rPr>
          <w:sz w:val="16"/>
          <w:szCs w:val="16"/>
        </w:rPr>
        <w:t>Bonneuil</w:t>
      </w:r>
      <w:proofErr w:type="spellEnd"/>
      <w:r w:rsidRPr="000B73E9">
        <w:rPr>
          <w:sz w:val="16"/>
          <w:szCs w:val="16"/>
        </w:rPr>
        <w:t>, 2015: pp. 94–</w:t>
      </w:r>
      <w:r w:rsidRPr="000B73E9">
        <w:rPr>
          <w:sz w:val="16"/>
          <w:szCs w:val="16"/>
        </w:rPr>
        <w:lastRenderedPageBreak/>
        <w:t xml:space="preserve">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w:t>
      </w:r>
      <w:proofErr w:type="spellStart"/>
      <w:r w:rsidRPr="000B73E9">
        <w:rPr>
          <w:sz w:val="16"/>
          <w:szCs w:val="16"/>
        </w:rPr>
        <w:t>Programme</w:t>
      </w:r>
      <w:proofErr w:type="spellEnd"/>
      <w:r w:rsidRPr="000B73E9">
        <w:rPr>
          <w:sz w:val="16"/>
          <w:szCs w:val="16"/>
        </w:rPr>
        <w:t xml:space="preserve"> (UNEP) since 2007: ‘We take advantage of nature because it has value. But we lose it because it is free’ (</w:t>
      </w:r>
      <w:proofErr w:type="spellStart"/>
      <w:r w:rsidRPr="000B73E9">
        <w:rPr>
          <w:sz w:val="16"/>
          <w:szCs w:val="16"/>
        </w:rPr>
        <w:t>Feydel</w:t>
      </w:r>
      <w:proofErr w:type="spellEnd"/>
      <w:r w:rsidRPr="000B73E9">
        <w:rPr>
          <w:sz w:val="16"/>
          <w:szCs w:val="16"/>
        </w:rPr>
        <w:t xml:space="preserve"> and </w:t>
      </w:r>
      <w:proofErr w:type="spellStart"/>
      <w:r w:rsidRPr="000B73E9">
        <w:rPr>
          <w:sz w:val="16"/>
          <w:szCs w:val="16"/>
        </w:rPr>
        <w:t>Bonneuil</w:t>
      </w:r>
      <w:proofErr w:type="spellEnd"/>
      <w:r w:rsidRPr="000B73E9">
        <w:rPr>
          <w:sz w:val="16"/>
          <w:szCs w:val="16"/>
        </w:rPr>
        <w:t xml:space="preserve">, 2015: p. 62). Thus, ‘[t]he economy has become the currency of politics’ (sic), we have to learn to understand ‘[t]he economic value of nature’ and express it </w:t>
      </w:r>
      <w:proofErr w:type="gramStart"/>
      <w:r w:rsidRPr="000B73E9">
        <w:rPr>
          <w:sz w:val="16"/>
          <w:szCs w:val="16"/>
        </w:rPr>
        <w:t>in a way that is clear</w:t>
      </w:r>
      <w:proofErr w:type="gramEnd"/>
      <w:r w:rsidRPr="000B73E9">
        <w:rPr>
          <w:sz w:val="16"/>
          <w:szCs w:val="16"/>
        </w:rPr>
        <w:t xml:space="preserve"> to political decision makers. In essence, we must remedy the ‘[</w:t>
      </w:r>
      <w:proofErr w:type="spellStart"/>
      <w:r w:rsidRPr="000B73E9">
        <w:rPr>
          <w:sz w:val="16"/>
          <w:szCs w:val="16"/>
        </w:rPr>
        <w:t>i</w:t>
      </w:r>
      <w:proofErr w:type="spellEnd"/>
      <w:r w:rsidRPr="000B73E9">
        <w:rPr>
          <w:sz w:val="16"/>
          <w:szCs w:val="16"/>
        </w:rPr>
        <w:t>]</w:t>
      </w:r>
      <w:proofErr w:type="spellStart"/>
      <w:r w:rsidRPr="000B73E9">
        <w:rPr>
          <w:sz w:val="16"/>
          <w:szCs w:val="16"/>
        </w:rPr>
        <w:t>nvisible</w:t>
      </w:r>
      <w:proofErr w:type="spellEnd"/>
      <w:r w:rsidRPr="000B73E9">
        <w:rPr>
          <w:sz w:val="16"/>
          <w:szCs w:val="16"/>
        </w:rPr>
        <w:t xml:space="preserve"> economics of nature’ by assigning to it a monetary value or a price. </w:t>
      </w:r>
      <w:proofErr w:type="gramStart"/>
      <w:r w:rsidRPr="000B73E9">
        <w:rPr>
          <w:sz w:val="16"/>
          <w:szCs w:val="16"/>
        </w:rPr>
        <w:t>In order to</w:t>
      </w:r>
      <w:proofErr w:type="gramEnd"/>
      <w:r w:rsidRPr="000B73E9">
        <w:rPr>
          <w:sz w:val="16"/>
          <w:szCs w:val="16"/>
        </w:rPr>
        <w:t xml:space="preserve">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w:t>
      </w:r>
      <w:proofErr w:type="gramStart"/>
      <w:r w:rsidRPr="000B73E9">
        <w:rPr>
          <w:sz w:val="16"/>
          <w:szCs w:val="16"/>
        </w:rPr>
        <w:t>really new</w:t>
      </w:r>
      <w:proofErr w:type="gramEnd"/>
      <w:r w:rsidRPr="000B73E9">
        <w:rPr>
          <w:sz w:val="16"/>
          <w:szCs w:val="16"/>
        </w:rPr>
        <w:t xml:space="preserve">? For a long time, biodiversity was conceived of as a group of resources comprised of several distinct elements (genes, species, habitats and so on), which were capable of being owned, </w:t>
      </w:r>
      <w:proofErr w:type="gramStart"/>
      <w:r w:rsidRPr="000B73E9">
        <w:rPr>
          <w:sz w:val="16"/>
          <w:szCs w:val="16"/>
        </w:rPr>
        <w:t>purchased</w:t>
      </w:r>
      <w:proofErr w:type="gramEnd"/>
      <w:r w:rsidRPr="000B73E9">
        <w:rPr>
          <w:sz w:val="16"/>
          <w:szCs w:val="16"/>
        </w:rPr>
        <w:t xml:space="preserve">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w:t>
      </w:r>
      <w:proofErr w:type="spellStart"/>
      <w:r w:rsidRPr="000B73E9">
        <w:rPr>
          <w:sz w:val="16"/>
          <w:szCs w:val="16"/>
        </w:rPr>
        <w:t>Feydel</w:t>
      </w:r>
      <w:proofErr w:type="spellEnd"/>
      <w:r w:rsidRPr="000B73E9">
        <w:rPr>
          <w:sz w:val="16"/>
          <w:szCs w:val="16"/>
        </w:rPr>
        <w:t xml:space="preserve"> and </w:t>
      </w:r>
      <w:proofErr w:type="spellStart"/>
      <w:r w:rsidRPr="000B73E9">
        <w:rPr>
          <w:sz w:val="16"/>
          <w:szCs w:val="16"/>
        </w:rPr>
        <w:t>Bonneuil</w:t>
      </w:r>
      <w:proofErr w:type="spellEnd"/>
      <w:r w:rsidRPr="000B73E9">
        <w:rPr>
          <w:sz w:val="16"/>
          <w:szCs w:val="16"/>
        </w:rPr>
        <w:t>, 2015: pp. 164–166). Now processes and flows take precedence over individual entities and elements. Although we can measure the intrinsic value of the latter, we can only appreciate the value of process and flow in terms of ‘</w:t>
      </w:r>
      <w:proofErr w:type="gramStart"/>
      <w:r w:rsidRPr="000B73E9">
        <w:rPr>
          <w:sz w:val="16"/>
          <w:szCs w:val="16"/>
        </w:rPr>
        <w:t>services’</w:t>
      </w:r>
      <w:proofErr w:type="gramEnd"/>
      <w:r w:rsidRPr="000B73E9">
        <w:rPr>
          <w:sz w:val="16"/>
          <w:szCs w:val="16"/>
        </w:rPr>
        <w:t xml:space="preserve">. It is, thus, not biodiversity in and of </w:t>
      </w:r>
      <w:proofErr w:type="gramStart"/>
      <w:r w:rsidRPr="000B73E9">
        <w:rPr>
          <w:sz w:val="16"/>
          <w:szCs w:val="16"/>
        </w:rPr>
        <w:t>itself</w:t>
      </w:r>
      <w:proofErr w:type="gramEnd"/>
      <w:r w:rsidRPr="000B73E9">
        <w:rPr>
          <w:sz w:val="16"/>
          <w:szCs w:val="16"/>
        </w:rPr>
        <w:t xml:space="preserve">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w:t>
      </w:r>
      <w:proofErr w:type="gramStart"/>
      <w:r w:rsidRPr="000B73E9">
        <w:rPr>
          <w:sz w:val="16"/>
          <w:szCs w:val="16"/>
        </w:rPr>
        <w:t>as a whole should</w:t>
      </w:r>
      <w:proofErr w:type="gramEnd"/>
      <w:r w:rsidRPr="000B73E9">
        <w:rPr>
          <w:sz w:val="16"/>
          <w:szCs w:val="16"/>
        </w:rPr>
        <w:t xml:space="preserve"> be treated as natural capital. In keeping with this line of thought, the following shift occurs: the biosphere should not enter the commercial sphere merely as a commodity (the logic underlying the sale of timber and industrial capitalism, marketing ‘biological </w:t>
      </w:r>
      <w:proofErr w:type="gramStart"/>
      <w:r w:rsidRPr="000B73E9">
        <w:rPr>
          <w:sz w:val="16"/>
          <w:szCs w:val="16"/>
        </w:rPr>
        <w:t>resources’</w:t>
      </w:r>
      <w:proofErr w:type="gramEnd"/>
      <w:r w:rsidRPr="000B73E9">
        <w:rPr>
          <w:sz w:val="16"/>
          <w:szCs w:val="16"/>
        </w:rPr>
        <w:t xml:space="preserve">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w:t>
      </w:r>
      <w:proofErr w:type="spellStart"/>
      <w:r w:rsidRPr="000B73E9">
        <w:rPr>
          <w:sz w:val="16"/>
          <w:szCs w:val="16"/>
        </w:rPr>
        <w:t>i</w:t>
      </w:r>
      <w:proofErr w:type="spellEnd"/>
      <w:r w:rsidRPr="000B73E9">
        <w:rPr>
          <w:sz w:val="16"/>
          <w:szCs w:val="16"/>
        </w:rPr>
        <w:t xml:space="preserve">)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w:t>
      </w:r>
      <w:proofErr w:type="gramStart"/>
      <w:r w:rsidRPr="000B73E9">
        <w:rPr>
          <w:sz w:val="16"/>
          <w:szCs w:val="16"/>
        </w:rPr>
        <w:t>variables’</w:t>
      </w:r>
      <w:proofErr w:type="gramEnd"/>
      <w:r w:rsidRPr="000B73E9">
        <w:rPr>
          <w:sz w:val="16"/>
          <w:szCs w:val="16"/>
        </w:rPr>
        <w:t>?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w:t>
      </w:r>
      <w:proofErr w:type="gramStart"/>
      <w:r w:rsidRPr="000B73E9">
        <w:rPr>
          <w:sz w:val="16"/>
          <w:szCs w:val="16"/>
        </w:rPr>
        <w:t>in an effort to</w:t>
      </w:r>
      <w:proofErr w:type="gramEnd"/>
      <w:r w:rsidRPr="000B73E9">
        <w:rPr>
          <w:sz w:val="16"/>
          <w:szCs w:val="16"/>
        </w:rPr>
        <w:t xml:space="preserve">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w:t>
      </w:r>
      <w:proofErr w:type="gramStart"/>
      <w:r w:rsidRPr="000B73E9">
        <w:rPr>
          <w:sz w:val="16"/>
          <w:szCs w:val="16"/>
        </w:rPr>
        <w:t>overall</w:t>
      </w:r>
      <w:proofErr w:type="gramEnd"/>
      <w:r w:rsidRPr="000B73E9">
        <w:rPr>
          <w:sz w:val="16"/>
          <w:szCs w:val="16"/>
        </w:rPr>
        <w:t xml:space="preserve"> this confirms the rejection of the notion of biodiversity’s intrinsic value in </w:t>
      </w:r>
      <w:proofErr w:type="spellStart"/>
      <w:r w:rsidRPr="000B73E9">
        <w:rPr>
          <w:sz w:val="16"/>
          <w:szCs w:val="16"/>
        </w:rPr>
        <w:t>favour</w:t>
      </w:r>
      <w:proofErr w:type="spellEnd"/>
      <w:r w:rsidRPr="000B73E9">
        <w:rPr>
          <w:sz w:val="16"/>
          <w:szCs w:val="16"/>
        </w:rPr>
        <w:t xml:space="preserve"> of the idea that value is assigned by an external party, which expresses in its own way the notion of ‘ecosystem services’.</w:t>
      </w:r>
    </w:p>
    <w:p w14:paraId="410D91CA" w14:textId="77777777" w:rsidR="004C2B51" w:rsidRPr="000B73E9" w:rsidRDefault="004C2B51" w:rsidP="004C2B51">
      <w:pPr>
        <w:ind w:left="720"/>
        <w:rPr>
          <w:sz w:val="16"/>
          <w:szCs w:val="16"/>
        </w:rPr>
      </w:pPr>
      <w:r w:rsidRPr="000B73E9">
        <w:rPr>
          <w:sz w:val="16"/>
          <w:szCs w:val="16"/>
        </w:rPr>
        <w:t xml:space="preserve">4. COSMODEMOCRACY </w:t>
      </w:r>
    </w:p>
    <w:p w14:paraId="409EC1BB" w14:textId="77777777" w:rsidR="004C2B51" w:rsidRPr="000B73E9" w:rsidRDefault="004C2B51" w:rsidP="004C2B51">
      <w:pPr>
        <w:ind w:left="720"/>
        <w:rPr>
          <w:sz w:val="16"/>
          <w:szCs w:val="16"/>
        </w:rPr>
      </w:pPr>
      <w:r w:rsidRPr="0079319E">
        <w:rPr>
          <w:rStyle w:val="Emphasis"/>
          <w:highlight w:val="yellow"/>
        </w:rPr>
        <w:t>Given</w:t>
      </w:r>
      <w:r w:rsidRPr="000B73E9">
        <w:rPr>
          <w:rStyle w:val="StyleUnderline"/>
        </w:rPr>
        <w:t xml:space="preserve"> the logic underlying </w:t>
      </w:r>
      <w:proofErr w:type="spellStart"/>
      <w:r w:rsidRPr="0079319E">
        <w:rPr>
          <w:rStyle w:val="Emphasis"/>
          <w:highlight w:val="yellow"/>
        </w:rPr>
        <w:t>cosmocapitalism</w:t>
      </w:r>
      <w:proofErr w:type="spellEnd"/>
      <w:r w:rsidRPr="0079319E">
        <w:rPr>
          <w:rStyle w:val="Emphasis"/>
          <w:highlight w:val="yellow"/>
        </w:rPr>
        <w:t xml:space="preserve">, we must find </w:t>
      </w:r>
      <w:r w:rsidRPr="000B73E9">
        <w:rPr>
          <w:rStyle w:val="StyleUnderline"/>
        </w:rPr>
        <w:t>out</w:t>
      </w:r>
      <w:r w:rsidRPr="0079319E">
        <w:rPr>
          <w:rStyle w:val="Emphasis"/>
          <w:highlight w:val="yellow"/>
        </w:rPr>
        <w:t xml:space="preserve"> a new </w:t>
      </w:r>
      <w:r w:rsidRPr="000B73E9">
        <w:rPr>
          <w:rStyle w:val="StyleUnderline"/>
        </w:rPr>
        <w:t>type of</w:t>
      </w:r>
      <w:r w:rsidRPr="0079319E">
        <w:rPr>
          <w:rStyle w:val="Emphasis"/>
          <w:highlight w:val="yellow"/>
        </w:rPr>
        <w:t xml:space="preserve"> global democracy</w:t>
      </w:r>
      <w:r w:rsidRPr="000B73E9">
        <w:rPr>
          <w:rStyle w:val="StyleUnderline"/>
        </w:rPr>
        <w:t xml:space="preserve"> </w:t>
      </w:r>
      <w:r w:rsidRPr="0079319E">
        <w:rPr>
          <w:rStyle w:val="Emphasis"/>
          <w:highlight w:val="yellow"/>
        </w:rPr>
        <w:t xml:space="preserve">if we wish to have </w:t>
      </w:r>
      <w:r w:rsidRPr="000B73E9">
        <w:rPr>
          <w:rStyle w:val="StyleUnderline"/>
        </w:rPr>
        <w:t>any</w:t>
      </w:r>
      <w:r w:rsidRPr="0079319E">
        <w:rPr>
          <w:rStyle w:val="Emphasis"/>
          <w:highlight w:val="yellow"/>
        </w:rPr>
        <w:t xml:space="preserve"> chance of </w:t>
      </w:r>
      <w:r w:rsidRPr="000B73E9">
        <w:rPr>
          <w:rStyle w:val="StyleUnderline"/>
        </w:rPr>
        <w:t>halting and</w:t>
      </w:r>
      <w:r w:rsidRPr="0079319E">
        <w:rPr>
          <w:rStyle w:val="Emphasis"/>
          <w:highlight w:val="yellow"/>
        </w:rPr>
        <w:t xml:space="preserve"> reversing it.</w:t>
      </w:r>
      <w:r w:rsidRPr="000B73E9">
        <w:rPr>
          <w:sz w:val="16"/>
          <w:szCs w:val="16"/>
        </w:rPr>
        <w:t xml:space="preserve"> Such a democracy will be </w:t>
      </w:r>
      <w:r w:rsidRPr="000B73E9">
        <w:rPr>
          <w:sz w:val="16"/>
          <w:szCs w:val="16"/>
        </w:rPr>
        <w:lastRenderedPageBreak/>
        <w:t xml:space="preserve">referred to below as </w:t>
      </w:r>
      <w:proofErr w:type="spellStart"/>
      <w:r w:rsidRPr="000B73E9">
        <w:rPr>
          <w:sz w:val="16"/>
          <w:szCs w:val="16"/>
        </w:rPr>
        <w:t>cosmodemocracy</w:t>
      </w:r>
      <w:proofErr w:type="spellEnd"/>
      <w:r w:rsidRPr="000B73E9">
        <w:rPr>
          <w:sz w:val="16"/>
          <w:szCs w:val="16"/>
        </w:rPr>
        <w:t>. It is indeed linked to cosmopolitanism; that is, to the idea of global politics and global citizenship.</w:t>
      </w:r>
    </w:p>
    <w:p w14:paraId="257B0A7D" w14:textId="77777777" w:rsidR="004C2B51" w:rsidRPr="000B73E9" w:rsidRDefault="004C2B51" w:rsidP="004C2B51">
      <w:pPr>
        <w:ind w:left="720"/>
        <w:rPr>
          <w:sz w:val="16"/>
          <w:szCs w:val="16"/>
        </w:rPr>
      </w:pPr>
      <w:r w:rsidRPr="000B73E9">
        <w:rPr>
          <w:sz w:val="16"/>
          <w:szCs w:val="16"/>
        </w:rPr>
        <w:t>4.1 Different Types of Cosmopolitanism 4.1.1 Cosmopolitanism as a project</w:t>
      </w:r>
    </w:p>
    <w:p w14:paraId="7C4E11EE" w14:textId="77777777" w:rsidR="004C2B51" w:rsidRPr="000B73E9" w:rsidRDefault="004C2B51" w:rsidP="004C2B51">
      <w:pPr>
        <w:ind w:left="720"/>
        <w:rPr>
          <w:sz w:val="16"/>
          <w:szCs w:val="16"/>
        </w:rPr>
      </w:pPr>
      <w:r w:rsidRPr="000B73E9">
        <w:rPr>
          <w:sz w:val="16"/>
          <w:szCs w:val="16"/>
        </w:rPr>
        <w:t xml:space="preserve">Cosmopolitanism can be defined as the feeling and consciousness of belonging to the same world. It can be expressed in </w:t>
      </w:r>
      <w:proofErr w:type="gramStart"/>
      <w:r w:rsidRPr="000B73E9">
        <w:rPr>
          <w:sz w:val="16"/>
          <w:szCs w:val="16"/>
        </w:rPr>
        <w:t>many different ways</w:t>
      </w:r>
      <w:proofErr w:type="gramEnd"/>
      <w:r w:rsidRPr="000B73E9">
        <w:rPr>
          <w:sz w:val="16"/>
          <w:szCs w:val="16"/>
        </w:rPr>
        <w:t xml:space="preserve">.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w:t>
      </w:r>
      <w:proofErr w:type="gramStart"/>
      <w:r w:rsidRPr="000B73E9">
        <w:rPr>
          <w:sz w:val="16"/>
          <w:szCs w:val="16"/>
        </w:rPr>
        <w:t>citizens of the world</w:t>
      </w:r>
      <w:proofErr w:type="gramEnd"/>
      <w:r w:rsidRPr="000B73E9">
        <w:rPr>
          <w:sz w:val="16"/>
          <w:szCs w:val="16"/>
        </w:rPr>
        <w:t xml:space="preserve">,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w:t>
      </w:r>
      <w:proofErr w:type="spellStart"/>
      <w:r w:rsidRPr="000B73E9">
        <w:rPr>
          <w:sz w:val="16"/>
          <w:szCs w:val="16"/>
        </w:rPr>
        <w:t>Anacharsis</w:t>
      </w:r>
      <w:proofErr w:type="spellEnd"/>
      <w:r w:rsidRPr="000B73E9">
        <w:rPr>
          <w:sz w:val="16"/>
          <w:szCs w:val="16"/>
        </w:rPr>
        <w:t xml:space="preserve"> </w:t>
      </w:r>
      <w:proofErr w:type="spellStart"/>
      <w:r w:rsidRPr="000B73E9">
        <w:rPr>
          <w:sz w:val="16"/>
          <w:szCs w:val="16"/>
        </w:rPr>
        <w:t>Cloots</w:t>
      </w:r>
      <w:proofErr w:type="spellEnd"/>
      <w:r w:rsidRPr="000B73E9">
        <w:rPr>
          <w:sz w:val="16"/>
          <w:szCs w:val="16"/>
        </w:rPr>
        <w:t xml:space="preserve">, author of Bases </w:t>
      </w:r>
      <w:proofErr w:type="spellStart"/>
      <w:r w:rsidRPr="000B73E9">
        <w:rPr>
          <w:sz w:val="16"/>
          <w:szCs w:val="16"/>
        </w:rPr>
        <w:t>constitutionnelles</w:t>
      </w:r>
      <w:proofErr w:type="spellEnd"/>
      <w:r w:rsidRPr="000B73E9">
        <w:rPr>
          <w:sz w:val="16"/>
          <w:szCs w:val="16"/>
        </w:rPr>
        <w:t xml:space="preserve"> de la </w:t>
      </w:r>
      <w:proofErr w:type="spellStart"/>
      <w:r w:rsidRPr="000B73E9">
        <w:rPr>
          <w:sz w:val="16"/>
          <w:szCs w:val="16"/>
        </w:rPr>
        <w:t>République</w:t>
      </w:r>
      <w:proofErr w:type="spellEnd"/>
      <w:r w:rsidRPr="000B73E9">
        <w:rPr>
          <w:sz w:val="16"/>
          <w:szCs w:val="16"/>
        </w:rPr>
        <w:t xml:space="preserve"> du genre </w:t>
      </w:r>
      <w:proofErr w:type="spellStart"/>
      <w:r w:rsidRPr="000B73E9">
        <w:rPr>
          <w:sz w:val="16"/>
          <w:szCs w:val="16"/>
        </w:rPr>
        <w:t>humain</w:t>
      </w:r>
      <w:proofErr w:type="spellEnd"/>
      <w:r w:rsidRPr="000B73E9">
        <w:rPr>
          <w:sz w:val="16"/>
          <w:szCs w:val="16"/>
        </w:rPr>
        <w:t xml:space="preserve"> (1793). Yet the framework remains one in which the world is assimilated to the nation: </w:t>
      </w:r>
      <w:proofErr w:type="gramStart"/>
      <w:r w:rsidRPr="000B73E9">
        <w:rPr>
          <w:sz w:val="16"/>
          <w:szCs w:val="16"/>
        </w:rPr>
        <w:t>the human race</w:t>
      </w:r>
      <w:proofErr w:type="gramEnd"/>
      <w:r w:rsidRPr="000B73E9">
        <w:rPr>
          <w:sz w:val="16"/>
          <w:szCs w:val="16"/>
        </w:rPr>
        <w:t xml:space="preserv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w:t>
      </w:r>
      <w:proofErr w:type="spellStart"/>
      <w:r w:rsidRPr="000B73E9">
        <w:rPr>
          <w:sz w:val="16"/>
          <w:szCs w:val="16"/>
        </w:rPr>
        <w:t>i</w:t>
      </w:r>
      <w:proofErr w:type="spellEnd"/>
      <w:r w:rsidRPr="000B73E9">
        <w:rPr>
          <w:sz w:val="16"/>
          <w:szCs w:val="16"/>
        </w:rPr>
        <w:t>) municipal or civil law (</w:t>
      </w:r>
      <w:proofErr w:type="spellStart"/>
      <w:r w:rsidRPr="000B73E9">
        <w:rPr>
          <w:sz w:val="16"/>
          <w:szCs w:val="16"/>
        </w:rPr>
        <w:t>ius</w:t>
      </w:r>
      <w:proofErr w:type="spellEnd"/>
      <w:r w:rsidRPr="000B73E9">
        <w:rPr>
          <w:sz w:val="16"/>
          <w:szCs w:val="16"/>
        </w:rPr>
        <w:t xml:space="preserve"> </w:t>
      </w:r>
      <w:proofErr w:type="spellStart"/>
      <w:r w:rsidRPr="000B73E9">
        <w:rPr>
          <w:sz w:val="16"/>
          <w:szCs w:val="16"/>
        </w:rPr>
        <w:t>civitatis</w:t>
      </w:r>
      <w:proofErr w:type="spellEnd"/>
      <w:r w:rsidRPr="000B73E9">
        <w:rPr>
          <w:sz w:val="16"/>
          <w:szCs w:val="16"/>
        </w:rPr>
        <w:t>), which should be a republican constitution; (ii) international law or the law of nations (</w:t>
      </w:r>
      <w:proofErr w:type="spellStart"/>
      <w:r w:rsidRPr="000B73E9">
        <w:rPr>
          <w:sz w:val="16"/>
          <w:szCs w:val="16"/>
        </w:rPr>
        <w:t>ius</w:t>
      </w:r>
      <w:proofErr w:type="spellEnd"/>
      <w:r w:rsidRPr="000B73E9">
        <w:rPr>
          <w:sz w:val="16"/>
          <w:szCs w:val="16"/>
        </w:rPr>
        <w:t xml:space="preserve"> gentium), which provides for the right of states to engage in mutual relations or international law via a federation of free states; and (iii) cosmopolitan law (</w:t>
      </w:r>
      <w:proofErr w:type="spellStart"/>
      <w:r w:rsidRPr="000B73E9">
        <w:rPr>
          <w:sz w:val="16"/>
          <w:szCs w:val="16"/>
        </w:rPr>
        <w:t>ius</w:t>
      </w:r>
      <w:proofErr w:type="spellEnd"/>
      <w:r w:rsidRPr="000B73E9">
        <w:rPr>
          <w:sz w:val="16"/>
          <w:szCs w:val="16"/>
        </w:rPr>
        <w:t xml:space="preserve"> </w:t>
      </w:r>
      <w:proofErr w:type="spellStart"/>
      <w:r w:rsidRPr="000B73E9">
        <w:rPr>
          <w:sz w:val="16"/>
          <w:szCs w:val="16"/>
        </w:rPr>
        <w:t>cosmopoliticum</w:t>
      </w:r>
      <w:proofErr w:type="spellEnd"/>
      <w:r w:rsidRPr="000B73E9">
        <w:rPr>
          <w:sz w:val="16"/>
          <w:szCs w:val="16"/>
        </w:rPr>
        <w:t>).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p>
    <w:p w14:paraId="5A12E453" w14:textId="77777777" w:rsidR="004C2B51" w:rsidRPr="000B73E9" w:rsidRDefault="004C2B51" w:rsidP="004C2B51">
      <w:pPr>
        <w:ind w:left="720"/>
        <w:rPr>
          <w:sz w:val="16"/>
          <w:szCs w:val="16"/>
        </w:rPr>
      </w:pPr>
      <w:r w:rsidRPr="000B73E9">
        <w:rPr>
          <w:sz w:val="16"/>
          <w:szCs w:val="16"/>
        </w:rPr>
        <w:t xml:space="preserve">4.1.2 Factual </w:t>
      </w:r>
      <w:proofErr w:type="spellStart"/>
      <w:r w:rsidRPr="000B73E9">
        <w:rPr>
          <w:sz w:val="16"/>
          <w:szCs w:val="16"/>
        </w:rPr>
        <w:t>cosmopolitanization</w:t>
      </w:r>
      <w:proofErr w:type="spellEnd"/>
    </w:p>
    <w:p w14:paraId="21CE3093" w14:textId="77777777" w:rsidR="004C2B51" w:rsidRPr="000B73E9" w:rsidRDefault="004C2B51" w:rsidP="004C2B51">
      <w:pPr>
        <w:ind w:left="720"/>
        <w:rPr>
          <w:sz w:val="16"/>
          <w:szCs w:val="16"/>
        </w:rPr>
      </w:pPr>
      <w:r w:rsidRPr="000B73E9">
        <w:rPr>
          <w:sz w:val="16"/>
          <w:szCs w:val="16"/>
        </w:rPr>
        <w:t xml:space="preserve">What was once only an idea or ideal has become part of how we now live. Cosmopolitanism has become the new reality, both in an objective and subjective sense, and what Ulrich Beck has called ‘banal cosmopolitanism’ (2006: p. 26). This factual </w:t>
      </w:r>
      <w:proofErr w:type="spellStart"/>
      <w:r w:rsidRPr="000B73E9">
        <w:rPr>
          <w:sz w:val="16"/>
          <w:szCs w:val="16"/>
        </w:rPr>
        <w:t>cosmopolitanization</w:t>
      </w:r>
      <w:proofErr w:type="spellEnd"/>
      <w:r w:rsidRPr="000B73E9">
        <w:rPr>
          <w:sz w:val="16"/>
          <w:szCs w:val="16"/>
        </w:rPr>
        <w:t xml:space="preserve">, borne out of the growth of interdependence and </w:t>
      </w:r>
      <w:proofErr w:type="spellStart"/>
      <w:r w:rsidRPr="000B73E9">
        <w:rPr>
          <w:sz w:val="16"/>
          <w:szCs w:val="16"/>
        </w:rPr>
        <w:t>transnationalization</w:t>
      </w:r>
      <w:proofErr w:type="spellEnd"/>
      <w:r w:rsidRPr="000B73E9">
        <w:rPr>
          <w:sz w:val="16"/>
          <w:szCs w:val="16"/>
        </w:rPr>
        <w:t xml:space="preserve"> of ways of life and cultures, should not be confused with transnational political activities and institutional creations, even if the link between these phenomena seems </w:t>
      </w:r>
      <w:proofErr w:type="gramStart"/>
      <w:r w:rsidRPr="000B73E9">
        <w:rPr>
          <w:sz w:val="16"/>
          <w:szCs w:val="16"/>
        </w:rPr>
        <w:t>quite obvious</w:t>
      </w:r>
      <w:proofErr w:type="gramEnd"/>
      <w:r w:rsidRPr="000B73E9">
        <w:rPr>
          <w:sz w:val="16"/>
          <w:szCs w:val="16"/>
        </w:rPr>
        <w:t xml:space="preserve">. Factual </w:t>
      </w:r>
      <w:proofErr w:type="spellStart"/>
      <w:r w:rsidRPr="000B73E9">
        <w:rPr>
          <w:sz w:val="16"/>
          <w:szCs w:val="16"/>
        </w:rPr>
        <w:t>cosmopolitanization</w:t>
      </w:r>
      <w:proofErr w:type="spellEnd"/>
      <w:r w:rsidRPr="000B73E9">
        <w:rPr>
          <w:sz w:val="16"/>
          <w:szCs w:val="16"/>
        </w:rPr>
        <w:t xml:space="preserve">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w:t>
      </w:r>
      <w:proofErr w:type="gramStart"/>
      <w:r w:rsidRPr="000B73E9">
        <w:rPr>
          <w:sz w:val="16"/>
          <w:szCs w:val="16"/>
        </w:rPr>
        <w:t>In order to</w:t>
      </w:r>
      <w:proofErr w:type="gramEnd"/>
      <w:r w:rsidRPr="000B73E9">
        <w:rPr>
          <w:sz w:val="16"/>
          <w:szCs w:val="16"/>
        </w:rPr>
        <w:t xml:space="preserve"> see, understand, and </w:t>
      </w:r>
      <w:proofErr w:type="spellStart"/>
      <w:r w:rsidRPr="000B73E9">
        <w:rPr>
          <w:sz w:val="16"/>
          <w:szCs w:val="16"/>
        </w:rPr>
        <w:t>analyse</w:t>
      </w:r>
      <w:proofErr w:type="spellEnd"/>
      <w:r w:rsidRPr="000B73E9">
        <w:rPr>
          <w:sz w:val="16"/>
          <w:szCs w:val="16"/>
        </w:rPr>
        <w:t xml:space="preserve"> it, one must abandon the ‘national perspective’ and ‘methodological nationalism’, </w:t>
      </w:r>
    </w:p>
    <w:p w14:paraId="7E2A4ADE" w14:textId="77777777" w:rsidR="004C2B51" w:rsidRPr="000B73E9" w:rsidRDefault="004C2B51" w:rsidP="004C2B51">
      <w:pPr>
        <w:ind w:left="720"/>
        <w:rPr>
          <w:sz w:val="16"/>
          <w:szCs w:val="16"/>
        </w:rPr>
      </w:pPr>
      <w:r w:rsidRPr="000B73E9">
        <w:rPr>
          <w:sz w:val="16"/>
          <w:szCs w:val="16"/>
        </w:rPr>
        <w:t>4.1.3 Normative and institutional cosmopolitanism</w:t>
      </w:r>
    </w:p>
    <w:p w14:paraId="37873430" w14:textId="77777777" w:rsidR="004C2B51" w:rsidRPr="000B73E9" w:rsidRDefault="004C2B51" w:rsidP="004C2B51">
      <w:pPr>
        <w:ind w:left="720"/>
        <w:rPr>
          <w:sz w:val="16"/>
          <w:szCs w:val="16"/>
        </w:rPr>
      </w:pPr>
      <w:r w:rsidRPr="000B73E9">
        <w:rPr>
          <w:sz w:val="16"/>
          <w:szCs w:val="16"/>
        </w:rPr>
        <w:t xml:space="preserve">What Beck also failed to see is that normative and institutional cosmopolitanism do not flow freely and naturally from factual </w:t>
      </w:r>
      <w:proofErr w:type="spellStart"/>
      <w:r w:rsidRPr="000B73E9">
        <w:rPr>
          <w:sz w:val="16"/>
          <w:szCs w:val="16"/>
        </w:rPr>
        <w:t>cosmopolitanization</w:t>
      </w:r>
      <w:proofErr w:type="spellEnd"/>
      <w:r w:rsidRPr="000B73E9">
        <w:rPr>
          <w:sz w:val="16"/>
          <w:szCs w:val="16"/>
        </w:rPr>
        <w:t xml:space="preserve">. This is so, firstly, because of the opposition of forces that have no interest in seeing their powers being eroded. Second, and most importantly, because a strictly empirical conceptualization of factual </w:t>
      </w:r>
      <w:proofErr w:type="spellStart"/>
      <w:r w:rsidRPr="000B73E9">
        <w:rPr>
          <w:sz w:val="16"/>
          <w:szCs w:val="16"/>
        </w:rPr>
        <w:t>cosmopolitanization</w:t>
      </w:r>
      <w:proofErr w:type="spellEnd"/>
      <w:r w:rsidRPr="000B73E9">
        <w:rPr>
          <w:sz w:val="16"/>
          <w:szCs w:val="16"/>
        </w:rPr>
        <w:t xml:space="preserve">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w:t>
      </w:r>
      <w:proofErr w:type="spellStart"/>
      <w:r w:rsidRPr="000B73E9">
        <w:rPr>
          <w:sz w:val="16"/>
          <w:szCs w:val="16"/>
        </w:rPr>
        <w:t>cosmopolitanization</w:t>
      </w:r>
      <w:proofErr w:type="spellEnd"/>
      <w:r w:rsidRPr="000B73E9">
        <w:rPr>
          <w:sz w:val="16"/>
          <w:szCs w:val="16"/>
        </w:rPr>
        <w:t xml:space="preserve">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w:t>
      </w:r>
      <w:proofErr w:type="gramStart"/>
      <w:r w:rsidRPr="000B73E9">
        <w:rPr>
          <w:sz w:val="16"/>
          <w:szCs w:val="16"/>
        </w:rPr>
        <w:t>social</w:t>
      </w:r>
      <w:proofErr w:type="gramEnd"/>
      <w:r w:rsidRPr="000B73E9">
        <w:rPr>
          <w:sz w:val="16"/>
          <w:szCs w:val="16"/>
        </w:rPr>
        <w:t xml:space="preserve"> and cultural forms of internationalization, demonstrates how the world’s legal fabric extends beyond the mere sum of nations. In the same way that the nation is the product of a historical development which culminates in its legal capacity at the end of the eighteenth century, the ‘</w:t>
      </w:r>
      <w:proofErr w:type="spellStart"/>
      <w:r w:rsidRPr="000B73E9">
        <w:rPr>
          <w:sz w:val="16"/>
          <w:szCs w:val="16"/>
        </w:rPr>
        <w:t>internation</w:t>
      </w:r>
      <w:proofErr w:type="spellEnd"/>
      <w:r w:rsidRPr="000B73E9">
        <w:rPr>
          <w:sz w:val="16"/>
          <w:szCs w:val="16"/>
        </w:rPr>
        <w:t xml:space="preserve">’, to use </w:t>
      </w:r>
      <w:proofErr w:type="spellStart"/>
      <w:r w:rsidRPr="000B73E9">
        <w:rPr>
          <w:sz w:val="16"/>
          <w:szCs w:val="16"/>
        </w:rPr>
        <w:t>Mauss</w:t>
      </w:r>
      <w:proofErr w:type="spellEnd"/>
      <w:r w:rsidRPr="000B73E9">
        <w:rPr>
          <w:sz w:val="16"/>
          <w:szCs w:val="16"/>
        </w:rPr>
        <w:t xml:space="preserve">’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w:t>
      </w:r>
      <w:proofErr w:type="spellStart"/>
      <w:r w:rsidRPr="000B73E9">
        <w:rPr>
          <w:sz w:val="16"/>
          <w:szCs w:val="16"/>
        </w:rPr>
        <w:t>Mauss</w:t>
      </w:r>
      <w:proofErr w:type="spellEnd"/>
      <w:r w:rsidRPr="000B73E9">
        <w:rPr>
          <w:sz w:val="16"/>
          <w:szCs w:val="16"/>
        </w:rPr>
        <w:t xml:space="preserve">, the enemy is state sovereignty, as it represents an obstacle to real human interests. We are moving towards a world order that will no longer be limited by the coexistence of sovereign nation states, what Renner calls the ‘institutional </w:t>
      </w:r>
      <w:proofErr w:type="spellStart"/>
      <w:r w:rsidRPr="000B73E9">
        <w:rPr>
          <w:sz w:val="16"/>
          <w:szCs w:val="16"/>
        </w:rPr>
        <w:t>Oecumene</w:t>
      </w:r>
      <w:proofErr w:type="spellEnd"/>
      <w:r w:rsidRPr="000B73E9">
        <w:rPr>
          <w:sz w:val="16"/>
          <w:szCs w:val="16"/>
        </w:rPr>
        <w:t xml:space="preserve">’. The creation of the League of Nations in 1920 gave way to a new era, as the ‘community of </w:t>
      </w:r>
      <w:r w:rsidRPr="000B73E9">
        <w:rPr>
          <w:sz w:val="16"/>
          <w:szCs w:val="16"/>
        </w:rPr>
        <w:lastRenderedPageBreak/>
        <w:t xml:space="preserve">nations’ was granted legal standing above the states. Renner claims that, </w:t>
      </w:r>
      <w:proofErr w:type="gramStart"/>
      <w:r w:rsidRPr="000B73E9">
        <w:rPr>
          <w:sz w:val="16"/>
          <w:szCs w:val="16"/>
        </w:rPr>
        <w:t>as a result of</w:t>
      </w:r>
      <w:proofErr w:type="gramEnd"/>
      <w:r w:rsidRPr="000B73E9">
        <w:rPr>
          <w:sz w:val="16"/>
          <w:szCs w:val="16"/>
        </w:rPr>
        <w:t xml:space="preserve">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w:t>
      </w:r>
      <w:proofErr w:type="gramStart"/>
      <w:r w:rsidRPr="000B73E9">
        <w:rPr>
          <w:sz w:val="16"/>
          <w:szCs w:val="16"/>
        </w:rPr>
        <w:t>in order to</w:t>
      </w:r>
      <w:proofErr w:type="gramEnd"/>
      <w:r w:rsidRPr="000B73E9">
        <w:rPr>
          <w:sz w:val="16"/>
          <w:szCs w:val="16"/>
        </w:rPr>
        <w:t xml:space="preserve"> respect higher principles which cater to the interests of humanity. Hence Renner’s proposal in 1937: delegates representing ‘partial international interests’ (capital, </w:t>
      </w:r>
      <w:proofErr w:type="spellStart"/>
      <w:r w:rsidRPr="000B73E9">
        <w:rPr>
          <w:sz w:val="16"/>
          <w:szCs w:val="16"/>
        </w:rPr>
        <w:t>labour</w:t>
      </w:r>
      <w:proofErr w:type="spellEnd"/>
      <w:r w:rsidRPr="000B73E9">
        <w:rPr>
          <w:sz w:val="16"/>
          <w:szCs w:val="16"/>
        </w:rPr>
        <w:t xml:space="preserve">, culture and so on) should be members of the League of Nations Council. It is under this condition that international interests would be </w:t>
      </w:r>
      <w:proofErr w:type="gramStart"/>
      <w:r w:rsidRPr="000B73E9">
        <w:rPr>
          <w:sz w:val="16"/>
          <w:szCs w:val="16"/>
        </w:rPr>
        <w:t>taken into account</w:t>
      </w:r>
      <w:proofErr w:type="gramEnd"/>
      <w:r w:rsidRPr="000B73E9">
        <w:rPr>
          <w:sz w:val="16"/>
          <w:szCs w:val="16"/>
        </w:rPr>
        <w:t xml:space="preserve">,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w:t>
      </w:r>
      <w:proofErr w:type="gramStart"/>
      <w:r w:rsidRPr="000B73E9">
        <w:rPr>
          <w:sz w:val="16"/>
          <w:szCs w:val="16"/>
        </w:rPr>
        <w:t>interests’</w:t>
      </w:r>
      <w:proofErr w:type="gramEnd"/>
      <w:r w:rsidRPr="000B73E9">
        <w:rPr>
          <w:sz w:val="16"/>
          <w:szCs w:val="16"/>
        </w:rPr>
        <w:t xml:space="preserve">. Indeed, the parliamentary system of representation, with all its inherent vices, is simply replicated on a global scale. </w:t>
      </w:r>
      <w:proofErr w:type="gramStart"/>
      <w:r w:rsidRPr="000B73E9">
        <w:rPr>
          <w:sz w:val="16"/>
          <w:szCs w:val="16"/>
        </w:rPr>
        <w:t>In order to</w:t>
      </w:r>
      <w:proofErr w:type="gramEnd"/>
      <w:r w:rsidRPr="000B73E9">
        <w:rPr>
          <w:sz w:val="16"/>
          <w:szCs w:val="16"/>
        </w:rPr>
        <w:t xml:space="preserve"> overcome the interstate’s limitations, we must decide to make the leap from internationalism and cosmopolitanism to cosmopolitics; that is, to a political organization of humanity</w:t>
      </w:r>
    </w:p>
    <w:p w14:paraId="58E9F3EC" w14:textId="77777777" w:rsidR="004C2B51" w:rsidRPr="000B73E9" w:rsidRDefault="004C2B51" w:rsidP="004C2B51">
      <w:pPr>
        <w:ind w:left="720"/>
        <w:rPr>
          <w:sz w:val="16"/>
          <w:szCs w:val="16"/>
        </w:rPr>
      </w:pPr>
      <w:r w:rsidRPr="000B73E9">
        <w:rPr>
          <w:sz w:val="16"/>
          <w:szCs w:val="16"/>
        </w:rPr>
        <w:t>4.2 Cosmopolitics</w:t>
      </w:r>
    </w:p>
    <w:p w14:paraId="223F8073" w14:textId="77777777" w:rsidR="004C2B51" w:rsidRPr="000B73E9" w:rsidRDefault="004C2B51" w:rsidP="004C2B51">
      <w:pPr>
        <w:ind w:left="720"/>
        <w:rPr>
          <w:sz w:val="16"/>
          <w:szCs w:val="16"/>
        </w:rPr>
      </w:pPr>
      <w:r w:rsidRPr="000B73E9">
        <w:rPr>
          <w:sz w:val="16"/>
          <w:szCs w:val="16"/>
        </w:rPr>
        <w:t xml:space="preserve">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w:t>
      </w:r>
      <w:proofErr w:type="gramStart"/>
      <w:r w:rsidRPr="000B73E9">
        <w:rPr>
          <w:sz w:val="16"/>
          <w:szCs w:val="16"/>
        </w:rPr>
        <w:t>But,</w:t>
      </w:r>
      <w:proofErr w:type="gramEnd"/>
      <w:r w:rsidRPr="000B73E9">
        <w:rPr>
          <w:sz w:val="16"/>
          <w:szCs w:val="16"/>
        </w:rPr>
        <w:t xml:space="preserve">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p>
    <w:p w14:paraId="792F7BD6" w14:textId="77777777" w:rsidR="004C2B51" w:rsidRPr="000B73E9" w:rsidRDefault="004C2B51" w:rsidP="004C2B51">
      <w:pPr>
        <w:ind w:left="720"/>
        <w:rPr>
          <w:sz w:val="16"/>
          <w:szCs w:val="16"/>
        </w:rPr>
      </w:pPr>
      <w:r w:rsidRPr="000B73E9">
        <w:rPr>
          <w:sz w:val="16"/>
          <w:szCs w:val="16"/>
        </w:rPr>
        <w:t>4.2.1 The dual federation of the commons</w:t>
      </w:r>
    </w:p>
    <w:p w14:paraId="2DAECC8F" w14:textId="77777777" w:rsidR="004C2B51" w:rsidRPr="000B73E9" w:rsidRDefault="004C2B51" w:rsidP="004C2B51">
      <w:pPr>
        <w:ind w:left="720"/>
        <w:rPr>
          <w:sz w:val="16"/>
          <w:szCs w:val="16"/>
        </w:rPr>
      </w:pPr>
      <w:proofErr w:type="gramStart"/>
      <w:r w:rsidRPr="000B73E9">
        <w:rPr>
          <w:rStyle w:val="StyleUnderline"/>
        </w:rPr>
        <w:t>In order to</w:t>
      </w:r>
      <w:proofErr w:type="gramEnd"/>
      <w:r w:rsidRPr="000B73E9">
        <w:rPr>
          <w:rStyle w:val="StyleUnderline"/>
        </w:rPr>
        <w:t xml:space="preserve"> introduce the first point, </w:t>
      </w:r>
      <w:r w:rsidRPr="0079319E">
        <w:rPr>
          <w:rStyle w:val="Emphasis"/>
          <w:highlight w:val="yellow"/>
        </w:rPr>
        <w:t>we must return to</w:t>
      </w:r>
      <w:r w:rsidRPr="000B73E9">
        <w:rPr>
          <w:rStyle w:val="StyleUnderline"/>
        </w:rPr>
        <w:t xml:space="preserve"> our discussion of </w:t>
      </w:r>
      <w:r w:rsidRPr="0079319E">
        <w:rPr>
          <w:rStyle w:val="Emphasis"/>
          <w:highlight w:val="yellow"/>
        </w:rPr>
        <w:t>the commons</w:t>
      </w:r>
      <w:r w:rsidRPr="000B73E9">
        <w:rPr>
          <w:rStyle w:val="StyleUnderline"/>
        </w:rPr>
        <w:t xml:space="preserve">. Early on in this chapter, we established that the commons are institutional matters to the extent that they determine the rules of common use. In this sense, </w:t>
      </w:r>
      <w:r w:rsidRPr="0079319E">
        <w:rPr>
          <w:rStyle w:val="Emphasis"/>
          <w:highlight w:val="yellow"/>
        </w:rPr>
        <w:t>the commons emerge from</w:t>
      </w:r>
      <w:r w:rsidRPr="000B73E9">
        <w:rPr>
          <w:rStyle w:val="StyleUnderline"/>
        </w:rPr>
        <w:t xml:space="preserve"> what we might legally refer to as the ‘public’, not only in the orthodox economics sense of the collective nature of ‘public goods’, but also in terms of</w:t>
      </w:r>
      <w:r w:rsidRPr="0079319E">
        <w:rPr>
          <w:rStyle w:val="Emphasis"/>
          <w:highlight w:val="yellow"/>
        </w:rPr>
        <w:t xml:space="preserve"> the public in opposition to the private</w:t>
      </w:r>
      <w:r w:rsidRPr="000B73E9">
        <w:rPr>
          <w:rStyle w:val="StyleUnderline"/>
        </w:rPr>
        <w:t>.</w:t>
      </w:r>
      <w:r w:rsidRPr="000B73E9">
        <w:rPr>
          <w:sz w:val="16"/>
          <w:szCs w:val="16"/>
        </w:rPr>
        <w:t xml:space="preserve"> It is important to note that this public sui generis is non-state public. What exactly does this mean? The state’s public aims to ensure universal access to </w:t>
      </w:r>
      <w:proofErr w:type="gramStart"/>
      <w:r w:rsidRPr="000B73E9">
        <w:rPr>
          <w:sz w:val="16"/>
          <w:szCs w:val="16"/>
        </w:rPr>
        <w:t>services</w:t>
      </w:r>
      <w:proofErr w:type="gramEnd"/>
      <w:r w:rsidRPr="000B73E9">
        <w:rPr>
          <w:sz w:val="16"/>
          <w:szCs w:val="16"/>
        </w:rPr>
        <w:t xml:space="preserve"> but it does so by allowing state administration to monopolize the management of these services, thereby excluding users reduced to mere consumer status</w:t>
      </w:r>
      <w:r w:rsidRPr="000B73E9">
        <w:t xml:space="preserve">. </w:t>
      </w:r>
      <w:r w:rsidRPr="0079319E">
        <w:rPr>
          <w:rStyle w:val="Emphasis"/>
          <w:highlight w:val="yellow"/>
        </w:rPr>
        <w:t>The non-state public of the commons guarantees universal access via</w:t>
      </w:r>
      <w:r w:rsidRPr="000B73E9">
        <w:rPr>
          <w:rStyle w:val="Emphasis"/>
        </w:rPr>
        <w:t xml:space="preserve"> </w:t>
      </w:r>
      <w:r w:rsidRPr="000B73E9">
        <w:rPr>
          <w:rStyle w:val="StyleUnderline"/>
        </w:rPr>
        <w:t xml:space="preserve">user </w:t>
      </w:r>
      <w:r w:rsidRPr="0079319E">
        <w:rPr>
          <w:rStyle w:val="Emphasis"/>
          <w:highlight w:val="yellow"/>
        </w:rPr>
        <w:t xml:space="preserve">participation in </w:t>
      </w:r>
      <w:r w:rsidRPr="000B73E9">
        <w:rPr>
          <w:rStyle w:val="StyleUnderline"/>
        </w:rPr>
        <w:t>this</w:t>
      </w:r>
      <w:r w:rsidRPr="0079319E">
        <w:rPr>
          <w:rStyle w:val="Emphasis"/>
          <w:highlight w:val="yellow"/>
        </w:rPr>
        <w:t xml:space="preserve"> management</w:t>
      </w:r>
      <w:r w:rsidRPr="000B73E9">
        <w:rPr>
          <w:rStyle w:val="StyleUnderline"/>
        </w:rPr>
        <w:t>.</w:t>
      </w:r>
      <w:r w:rsidRPr="000B73E9">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p>
    <w:p w14:paraId="25EA61B1" w14:textId="650FA510" w:rsidR="004C2B51" w:rsidRDefault="004C2B51" w:rsidP="004C2B51">
      <w:pPr>
        <w:ind w:left="720"/>
        <w:rPr>
          <w:sz w:val="16"/>
          <w:szCs w:val="16"/>
        </w:rPr>
      </w:pPr>
      <w:r w:rsidRPr="000B73E9">
        <w:rPr>
          <w:sz w:val="16"/>
          <w:szCs w:val="16"/>
        </w:rPr>
        <w:t>The magnitude of these questions led us to imagine a political system, that of non-</w:t>
      </w:r>
      <w:proofErr w:type="spellStart"/>
      <w:r w:rsidRPr="000B73E9">
        <w:rPr>
          <w:sz w:val="16"/>
          <w:szCs w:val="16"/>
        </w:rPr>
        <w:t>centred</w:t>
      </w:r>
      <w:proofErr w:type="spellEnd"/>
      <w:r w:rsidRPr="000B73E9">
        <w:rPr>
          <w:sz w:val="16"/>
          <w:szCs w:val="16"/>
        </w:rPr>
        <w:t xml:space="preserve">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commons. </w:t>
      </w:r>
      <w:r w:rsidRPr="0079319E">
        <w:rPr>
          <w:rStyle w:val="Emphasis"/>
          <w:highlight w:val="yellow"/>
        </w:rPr>
        <w:t>We are supporters of a polyarchic system</w:t>
      </w:r>
      <w:r w:rsidRPr="000B73E9">
        <w:rPr>
          <w:rStyle w:val="StyleUnderline"/>
        </w:rPr>
        <w:t>, which should not be understood as ‘government of the many’ but instead as ‘</w:t>
      </w:r>
      <w:r w:rsidRPr="0079319E">
        <w:rPr>
          <w:rStyle w:val="Emphasis"/>
          <w:highlight w:val="yellow"/>
        </w:rPr>
        <w:t>many governments’ democratically coordinated</w:t>
      </w:r>
      <w:r w:rsidRPr="000B73E9">
        <w:rPr>
          <w:rStyle w:val="StyleUnderline"/>
        </w:rPr>
        <w:t xml:space="preserve"> across the </w:t>
      </w:r>
      <w:r w:rsidRPr="000B73E9">
        <w:rPr>
          <w:rStyle w:val="StyleUnderline"/>
        </w:rPr>
        <w:lastRenderedPageBreak/>
        <w:t xml:space="preserve">world, </w:t>
      </w:r>
      <w:r w:rsidRPr="0079319E">
        <w:rPr>
          <w:rStyle w:val="Emphasis"/>
          <w:highlight w:val="yellow"/>
        </w:rPr>
        <w:t>which</w:t>
      </w:r>
      <w:r w:rsidRPr="000B73E9">
        <w:rPr>
          <w:rStyle w:val="StyleUnderline"/>
        </w:rPr>
        <w:t xml:space="preserve"> naturally </w:t>
      </w:r>
      <w:r w:rsidRPr="0079319E">
        <w:rPr>
          <w:rStyle w:val="Emphasis"/>
          <w:highlight w:val="yellow"/>
        </w:rPr>
        <w:t xml:space="preserve">implies a systematic intersection </w:t>
      </w:r>
      <w:r w:rsidRPr="000B73E9">
        <w:rPr>
          <w:rStyle w:val="StyleUnderline"/>
        </w:rPr>
        <w:t>of different types of government, state and non-state, politics, and socio-economics</w:t>
      </w:r>
      <w:r w:rsidRPr="000B73E9">
        <w:rPr>
          <w:sz w:val="16"/>
          <w:szCs w:val="16"/>
        </w:rPr>
        <w:t>.</w:t>
      </w:r>
    </w:p>
    <w:p w14:paraId="2BB291AD" w14:textId="77777777" w:rsidR="004C2B51" w:rsidRPr="000B73E9" w:rsidRDefault="004C2B51" w:rsidP="004C2B51">
      <w:pPr>
        <w:ind w:left="720"/>
        <w:rPr>
          <w:sz w:val="16"/>
          <w:szCs w:val="16"/>
        </w:rPr>
      </w:pPr>
      <w:r w:rsidRPr="000B73E9">
        <w:rPr>
          <w:sz w:val="16"/>
          <w:szCs w:val="16"/>
        </w:rPr>
        <w:t>4.2.2 Global citizenship</w:t>
      </w:r>
    </w:p>
    <w:p w14:paraId="7C8B7389" w14:textId="77777777" w:rsidR="004C2B51" w:rsidRPr="000B73E9" w:rsidRDefault="004C2B51" w:rsidP="004C2B51">
      <w:pPr>
        <w:ind w:left="720"/>
        <w:rPr>
          <w:sz w:val="16"/>
          <w:szCs w:val="16"/>
        </w:rPr>
      </w:pPr>
      <w:r w:rsidRPr="000B73E9">
        <w:rPr>
          <w:sz w:val="16"/>
          <w:szCs w:val="16"/>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0B73E9">
        <w:rPr>
          <w:rStyle w:val="StyleUnderline"/>
        </w:rPr>
        <w:t xml:space="preserve">Today, we observe the elements of an authentic political citizenship, which is diverse, </w:t>
      </w:r>
      <w:proofErr w:type="spellStart"/>
      <w:r w:rsidRPr="000B73E9">
        <w:rPr>
          <w:rStyle w:val="StyleUnderline"/>
        </w:rPr>
        <w:t>decentred</w:t>
      </w:r>
      <w:proofErr w:type="spellEnd"/>
      <w:r w:rsidRPr="000B73E9">
        <w:rPr>
          <w:rStyle w:val="StyleUnderline"/>
        </w:rPr>
        <w:t xml:space="preserve">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sidRPr="000B73E9">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w:t>
      </w:r>
      <w:proofErr w:type="gramStart"/>
      <w:r w:rsidRPr="000B73E9">
        <w:rPr>
          <w:sz w:val="16"/>
          <w:szCs w:val="16"/>
        </w:rPr>
        <w:t>as long as</w:t>
      </w:r>
      <w:proofErr w:type="gramEnd"/>
      <w:r w:rsidRPr="000B73E9">
        <w:rPr>
          <w:sz w:val="16"/>
          <w:szCs w:val="16"/>
        </w:rPr>
        <w:t xml:space="preserve">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w:t>
      </w:r>
      <w:proofErr w:type="gramStart"/>
      <w:r w:rsidRPr="000B73E9">
        <w:rPr>
          <w:sz w:val="16"/>
          <w:szCs w:val="16"/>
        </w:rPr>
        <w:t>, in itself, is</w:t>
      </w:r>
      <w:proofErr w:type="gramEnd"/>
      <w:r w:rsidRPr="000B73E9">
        <w:rPr>
          <w:sz w:val="16"/>
          <w:szCs w:val="16"/>
        </w:rPr>
        <w:t xml:space="preserve"> not a ‘thing’ that we can own; it must be recognized as </w:t>
      </w:r>
      <w:proofErr w:type="spellStart"/>
      <w:r w:rsidRPr="000B73E9">
        <w:rPr>
          <w:sz w:val="16"/>
          <w:szCs w:val="16"/>
        </w:rPr>
        <w:t>inappropriable</w:t>
      </w:r>
      <w:proofErr w:type="spellEnd"/>
      <w:r w:rsidRPr="000B73E9">
        <w:rPr>
          <w:sz w:val="16"/>
          <w:szCs w:val="16"/>
        </w:rPr>
        <w:t xml:space="preserve"> and instituted as a common.</w:t>
      </w:r>
    </w:p>
    <w:p w14:paraId="0CDC38DF" w14:textId="77777777" w:rsidR="004C2B51" w:rsidRPr="000B73E9" w:rsidRDefault="004C2B51" w:rsidP="004C2B51">
      <w:pPr>
        <w:ind w:left="720"/>
        <w:rPr>
          <w:sz w:val="16"/>
          <w:szCs w:val="16"/>
        </w:rPr>
      </w:pPr>
      <w:r w:rsidRPr="000B73E9">
        <w:rPr>
          <w:sz w:val="16"/>
          <w:szCs w:val="16"/>
        </w:rPr>
        <w:t>5. Conclusion</w:t>
      </w:r>
    </w:p>
    <w:p w14:paraId="777E7E47" w14:textId="77777777" w:rsidR="004C2B51" w:rsidRPr="000B73E9" w:rsidRDefault="004C2B51" w:rsidP="004C2B51">
      <w:pPr>
        <w:ind w:left="720"/>
        <w:rPr>
          <w:sz w:val="16"/>
          <w:szCs w:val="16"/>
        </w:rPr>
      </w:pPr>
      <w:r w:rsidRPr="000B73E9">
        <w:rPr>
          <w:sz w:val="16"/>
        </w:rPr>
        <w:t>To conclude, instituting the world as a common cannot be understood as an extension of the nation-state or city-state models at the global level.</w:t>
      </w:r>
      <w:r w:rsidRPr="000B73E9">
        <w:rPr>
          <w:rStyle w:val="StyleUnderline"/>
        </w:rPr>
        <w:t xml:space="preserve"> </w:t>
      </w:r>
      <w:r w:rsidRPr="0079319E">
        <w:rPr>
          <w:rStyle w:val="Emphasis"/>
          <w:highlight w:val="yellow"/>
        </w:rPr>
        <w:t xml:space="preserve">The democracy of the global commons </w:t>
      </w:r>
      <w:r w:rsidRPr="000B73E9">
        <w:rPr>
          <w:rStyle w:val="StyleUnderline"/>
        </w:rPr>
        <w:t>is irreducible to a mere change of scale. Instead, it</w:t>
      </w:r>
      <w:r w:rsidRPr="0079319E">
        <w:rPr>
          <w:rStyle w:val="Emphasis"/>
          <w:highlight w:val="yellow"/>
        </w:rPr>
        <w:t xml:space="preserve"> requires a </w:t>
      </w:r>
      <w:r w:rsidRPr="000B73E9">
        <w:rPr>
          <w:rStyle w:val="StyleUnderline"/>
        </w:rPr>
        <w:t>genuine</w:t>
      </w:r>
      <w:r w:rsidRPr="0079319E">
        <w:rPr>
          <w:rStyle w:val="Emphasis"/>
          <w:highlight w:val="yellow"/>
        </w:rPr>
        <w:t xml:space="preserve"> collective political invention</w:t>
      </w:r>
      <w:r w:rsidRPr="000B73E9">
        <w:rPr>
          <w:rStyle w:val="StyleUnderline"/>
        </w:rPr>
        <w:t xml:space="preserve">, which is </w:t>
      </w:r>
      <w:r w:rsidRPr="0079319E">
        <w:rPr>
          <w:rStyle w:val="Emphasis"/>
          <w:highlight w:val="yellow"/>
        </w:rPr>
        <w:t>based on the multiplication of self-government at all levels</w:t>
      </w:r>
      <w:r w:rsidRPr="000B73E9">
        <w:rPr>
          <w:rStyle w:val="StyleUnderline"/>
        </w:rPr>
        <w:t>. What is at stake here is</w:t>
      </w:r>
      <w:r w:rsidRPr="0079319E">
        <w:rPr>
          <w:rStyle w:val="Emphasis"/>
          <w:highlight w:val="yellow"/>
        </w:rPr>
        <w:t xml:space="preserve"> the confrontation between two diametrically opposed logics</w:t>
      </w:r>
      <w:r w:rsidRPr="000B73E9">
        <w:rPr>
          <w:rStyle w:val="StyleUnderline"/>
        </w:rPr>
        <w:t xml:space="preserve">: whereas the logic of </w:t>
      </w:r>
      <w:r w:rsidRPr="0079319E">
        <w:rPr>
          <w:rStyle w:val="Emphasis"/>
          <w:highlight w:val="yellow"/>
        </w:rPr>
        <w:t xml:space="preserve">the commons is </w:t>
      </w:r>
      <w:r w:rsidRPr="000B73E9">
        <w:rPr>
          <w:rStyle w:val="StyleUnderline"/>
        </w:rPr>
        <w:t>fundamentally</w:t>
      </w:r>
      <w:r w:rsidRPr="0079319E">
        <w:rPr>
          <w:rStyle w:val="Emphasis"/>
          <w:highlight w:val="yellow"/>
        </w:rPr>
        <w:t xml:space="preserve"> plural, polymorphic, non-</w:t>
      </w:r>
      <w:proofErr w:type="spellStart"/>
      <w:r w:rsidRPr="0079319E">
        <w:rPr>
          <w:rStyle w:val="Emphasis"/>
          <w:highlight w:val="yellow"/>
        </w:rPr>
        <w:t>centred</w:t>
      </w:r>
      <w:proofErr w:type="spellEnd"/>
      <w:r w:rsidRPr="000B73E9">
        <w:rPr>
          <w:rStyle w:val="StyleUnderline"/>
        </w:rPr>
        <w:t xml:space="preserve"> in nature, </w:t>
      </w:r>
      <w:r w:rsidRPr="0079319E">
        <w:rPr>
          <w:rStyle w:val="Emphasis"/>
          <w:highlight w:val="yellow"/>
        </w:rPr>
        <w:t xml:space="preserve">the </w:t>
      </w:r>
      <w:r w:rsidRPr="000B73E9">
        <w:rPr>
          <w:rStyle w:val="StyleUnderline"/>
        </w:rPr>
        <w:t>logic of</w:t>
      </w:r>
      <w:r w:rsidRPr="0079319E">
        <w:rPr>
          <w:rStyle w:val="Emphasis"/>
          <w:highlight w:val="yellow"/>
        </w:rPr>
        <w:t xml:space="preserve"> state </w:t>
      </w:r>
      <w:r w:rsidRPr="000B73E9">
        <w:rPr>
          <w:rStyle w:val="StyleUnderline"/>
        </w:rPr>
        <w:t xml:space="preserve">sovereignty as it was constructed in the West is </w:t>
      </w:r>
      <w:r w:rsidRPr="0079319E">
        <w:rPr>
          <w:rStyle w:val="Emphasis"/>
          <w:highlight w:val="yellow"/>
        </w:rPr>
        <w:t xml:space="preserve">intrinsically linked to an </w:t>
      </w:r>
      <w:r w:rsidRPr="000B73E9">
        <w:rPr>
          <w:rStyle w:val="StyleUnderline"/>
        </w:rPr>
        <w:t>indivisible and</w:t>
      </w:r>
      <w:r w:rsidRPr="0079319E">
        <w:rPr>
          <w:rStyle w:val="Emphasis"/>
          <w:highlight w:val="yellow"/>
        </w:rPr>
        <w:t xml:space="preserve"> absolute </w:t>
      </w:r>
      <w:proofErr w:type="spellStart"/>
      <w:r w:rsidRPr="0079319E">
        <w:rPr>
          <w:rStyle w:val="Emphasis"/>
          <w:highlight w:val="yellow"/>
        </w:rPr>
        <w:t>centre</w:t>
      </w:r>
      <w:proofErr w:type="spellEnd"/>
      <w:r w:rsidRPr="0079319E">
        <w:rPr>
          <w:rStyle w:val="Emphasis"/>
          <w:highlight w:val="yellow"/>
        </w:rPr>
        <w:t xml:space="preserve"> of power.</w:t>
      </w:r>
      <w:r w:rsidRPr="000B73E9">
        <w:rPr>
          <w:sz w:val="16"/>
          <w:szCs w:val="16"/>
        </w:rPr>
        <w:t xml:space="preserve"> The solution is not for several sovereignties to overlap on the same territory, as this would be incompatible with the very notion of sovereignty, but for several types of self-governments to limit each other’s power reciprocally. </w:t>
      </w:r>
    </w:p>
    <w:p w14:paraId="4ABF5DA2" w14:textId="77777777" w:rsidR="004C2B51" w:rsidRPr="000B73E9" w:rsidRDefault="004C2B51" w:rsidP="004C2B51">
      <w:pPr>
        <w:rPr>
          <w:rStyle w:val="Style13ptBold"/>
        </w:rPr>
      </w:pPr>
    </w:p>
    <w:p w14:paraId="2A77E2CC" w14:textId="77777777" w:rsidR="004C2B51" w:rsidRPr="0079319E" w:rsidRDefault="004C2B51" w:rsidP="0079319E">
      <w:pPr>
        <w:pStyle w:val="Heading4"/>
      </w:pPr>
      <w:r w:rsidRPr="0079319E">
        <w:t xml:space="preserve">Development of space resources is still possible with a commons model. Property rights are not necessary. Existing models governing commons encourage responsible development, numerous examples prove. </w:t>
      </w:r>
    </w:p>
    <w:p w14:paraId="476CF594" w14:textId="77777777" w:rsidR="001D72E6" w:rsidRPr="005A113E" w:rsidRDefault="001D72E6" w:rsidP="001D72E6">
      <w:proofErr w:type="spellStart"/>
      <w:r w:rsidRPr="002934A9">
        <w:rPr>
          <w:rStyle w:val="Style13ptBold"/>
        </w:rPr>
        <w:t>Saletta</w:t>
      </w:r>
      <w:proofErr w:type="spellEnd"/>
      <w:r w:rsidRPr="002934A9">
        <w:rPr>
          <w:rStyle w:val="Style13ptBold"/>
        </w:rPr>
        <w:t xml:space="preserve"> 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3A16151F" w14:textId="77777777" w:rsidR="001D72E6" w:rsidRPr="00D47573" w:rsidRDefault="001D72E6" w:rsidP="001D72E6">
      <w:pPr>
        <w:ind w:left="720"/>
        <w:rPr>
          <w:sz w:val="16"/>
        </w:rPr>
      </w:pPr>
      <w:r w:rsidRPr="00895F70">
        <w:rPr>
          <w:rStyle w:val="StyleUnderline"/>
        </w:rPr>
        <w:t xml:space="preserve">On the other hand, it has also been suggested that </w:t>
      </w:r>
      <w:r w:rsidRPr="00242420">
        <w:rPr>
          <w:rStyle w:val="Emphasis"/>
        </w:rPr>
        <w:t>modifications</w:t>
      </w:r>
      <w:r w:rsidRPr="00242420">
        <w:rPr>
          <w:rStyle w:val="StyleUnderline"/>
        </w:rPr>
        <w:t xml:space="preserve"> and </w:t>
      </w:r>
      <w:r w:rsidRPr="00242420">
        <w:rPr>
          <w:rStyle w:val="Emphasis"/>
        </w:rPr>
        <w:t>additions to the OST based on terrestrial models will provide sufficient guarantee of the right to</w:t>
      </w:r>
      <w:r w:rsidRPr="00242420">
        <w:rPr>
          <w:rStyle w:val="StyleUnderline"/>
        </w:rPr>
        <w:t xml:space="preserve"> make </w:t>
      </w:r>
      <w:r w:rsidRPr="00242420">
        <w:rPr>
          <w:rStyle w:val="Emphasis"/>
        </w:rPr>
        <w:t>profits</w:t>
      </w:r>
      <w:r w:rsidRPr="00895F70">
        <w:rPr>
          <w:rStyle w:val="StyleUnderline"/>
        </w:rPr>
        <w:t xml:space="preserve"> from the exploitation of outer space resources.</w:t>
      </w:r>
      <w:r w:rsidRPr="00D47573">
        <w:rPr>
          <w:sz w:val="16"/>
        </w:rPr>
        <w:t xml:space="preserve"> Henry </w:t>
      </w:r>
      <w:proofErr w:type="spellStart"/>
      <w:r w:rsidRPr="00D47573">
        <w:rPr>
          <w:sz w:val="16"/>
        </w:rPr>
        <w:t>Hertzfeld</w:t>
      </w:r>
      <w:proofErr w:type="spellEnd"/>
      <w:r w:rsidRPr="00D47573">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w:t>
      </w:r>
      <w:r w:rsidRPr="00895F70">
        <w:rPr>
          <w:rStyle w:val="StyleUnderline"/>
        </w:rPr>
        <w:lastRenderedPageBreak/>
        <w:t xml:space="preserve">addition to important, and possibly irreconcilable, differences between a California gold rush style approach and the OST [42], </w:t>
      </w:r>
      <w:r w:rsidRPr="00052F2A">
        <w:rPr>
          <w:rStyle w:val="Emphasis"/>
          <w:highlight w:val="yellow"/>
        </w:rPr>
        <w:t>arguments suggesting</w:t>
      </w:r>
      <w:r w:rsidRPr="00895F70">
        <w:rPr>
          <w:rStyle w:val="StyleUnderline"/>
        </w:rPr>
        <w:t xml:space="preserve"> fee-simple or similar </w:t>
      </w:r>
      <w:r w:rsidRPr="00052F2A">
        <w:rPr>
          <w:rStyle w:val="Emphasis"/>
          <w:highlight w:val="yellow"/>
        </w:rPr>
        <w:t>ownership is necessary</w:t>
      </w:r>
      <w:r w:rsidRPr="00895F70">
        <w:rPr>
          <w:rStyle w:val="StyleUnderline"/>
        </w:rPr>
        <w:t xml:space="preserve"> for profitable private outer space resource exploitation simply </w:t>
      </w:r>
      <w:r w:rsidRPr="00052F2A">
        <w:rPr>
          <w:rStyle w:val="Emphasis"/>
          <w:highlight w:val="yellow"/>
        </w:rPr>
        <w:t>do not stand in the face of</w:t>
      </w:r>
      <w:r w:rsidRPr="00D47573">
        <w:rPr>
          <w:rStyle w:val="Emphasis"/>
        </w:rPr>
        <w:t xml:space="preserve"> </w:t>
      </w:r>
      <w:r w:rsidRPr="00895F70">
        <w:rPr>
          <w:rStyle w:val="StyleUnderline"/>
        </w:rPr>
        <w:t xml:space="preserve">contrary </w:t>
      </w:r>
      <w:r w:rsidRPr="00052F2A">
        <w:rPr>
          <w:rStyle w:val="Emphasis"/>
          <w:highlight w:val="yellow"/>
        </w:rPr>
        <w:t xml:space="preserve">evidence from </w:t>
      </w:r>
      <w:r w:rsidRPr="00242420">
        <w:rPr>
          <w:rStyle w:val="Emphasis"/>
        </w:rPr>
        <w:t xml:space="preserve">numerous terrestrial examples. These include </w:t>
      </w:r>
      <w:r w:rsidRPr="00052F2A">
        <w:rPr>
          <w:rStyle w:val="Emphasis"/>
          <w:highlight w:val="yellow"/>
        </w:rPr>
        <w:t xml:space="preserve">offshore oil drilling, mining, </w:t>
      </w:r>
      <w:proofErr w:type="gramStart"/>
      <w:r w:rsidRPr="00052F2A">
        <w:rPr>
          <w:rStyle w:val="Emphasis"/>
          <w:highlight w:val="yellow"/>
        </w:rPr>
        <w:t>timber</w:t>
      </w:r>
      <w:proofErr w:type="gramEnd"/>
      <w:r w:rsidRPr="00052F2A">
        <w:rPr>
          <w:rStyle w:val="Emphasis"/>
          <w:highlight w:val="yellow"/>
        </w:rPr>
        <w:t xml:space="preserve"> and grazing operations</w:t>
      </w:r>
      <w:r w:rsidRPr="00895F70">
        <w:rPr>
          <w:rStyle w:val="StyleUnderline"/>
        </w:rPr>
        <w:t xml:space="preserve"> in the United States and internationally </w:t>
      </w:r>
      <w:r w:rsidRPr="00052F2A">
        <w:rPr>
          <w:rStyle w:val="Emphasis"/>
          <w:highlight w:val="yellow"/>
        </w:rPr>
        <w:t>which are regularly and profitably undertaken without ownership</w:t>
      </w:r>
      <w:r w:rsidRPr="00D47573">
        <w:rPr>
          <w:sz w:val="16"/>
        </w:rPr>
        <w:t xml:space="preserve"> [43]. Thus P. M. Sterns and L. I. </w:t>
      </w:r>
      <w:proofErr w:type="spellStart"/>
      <w:r w:rsidRPr="00D47573">
        <w:rPr>
          <w:sz w:val="16"/>
        </w:rPr>
        <w:t>Tennen</w:t>
      </w:r>
      <w:proofErr w:type="spellEnd"/>
      <w:r w:rsidRPr="00D47573">
        <w:rPr>
          <w:sz w:val="16"/>
        </w:rPr>
        <w:t xml:space="preserve"> argue that the current international regime does provide an adequate framework for commercial development in space, that fee-simple ownership is unnecessary and:</w:t>
      </w:r>
    </w:p>
    <w:p w14:paraId="7C3509D8" w14:textId="77777777" w:rsidR="001D72E6" w:rsidRPr="00D47573" w:rsidRDefault="001D72E6" w:rsidP="001D72E6">
      <w:pPr>
        <w:ind w:left="720"/>
        <w:rPr>
          <w:sz w:val="16"/>
        </w:rPr>
      </w:pPr>
      <w:r w:rsidRPr="001D72E6">
        <w:rPr>
          <w:sz w:val="16"/>
        </w:rPr>
        <w:t>“</w:t>
      </w:r>
      <w:proofErr w:type="gramStart"/>
      <w:r w:rsidRPr="001D72E6">
        <w:rPr>
          <w:rStyle w:val="Emphasis"/>
        </w:rPr>
        <w:t>those</w:t>
      </w:r>
      <w:proofErr w:type="gramEnd"/>
      <w:r w:rsidRPr="001D72E6">
        <w:rPr>
          <w:rStyle w:val="Emphasis"/>
        </w:rPr>
        <w:t xml:space="preserve"> who advocate the</w:t>
      </w:r>
      <w:r w:rsidRPr="001D72E6">
        <w:rPr>
          <w:rStyle w:val="StyleUnderline"/>
        </w:rPr>
        <w:t xml:space="preserve"> renunciation and </w:t>
      </w:r>
      <w:r w:rsidRPr="001D72E6">
        <w:rPr>
          <w:rStyle w:val="Emphasis"/>
        </w:rPr>
        <w:t xml:space="preserve">abandonment of the </w:t>
      </w:r>
      <w:proofErr w:type="spellStart"/>
      <w:r w:rsidRPr="001D72E6">
        <w:rPr>
          <w:rStyle w:val="Emphasis"/>
        </w:rPr>
        <w:t>nonappropriation</w:t>
      </w:r>
      <w:proofErr w:type="spellEnd"/>
      <w:r w:rsidRPr="001D72E6">
        <w:rPr>
          <w:rStyle w:val="Emphasis"/>
        </w:rPr>
        <w:t xml:space="preserve"> principle are</w:t>
      </w:r>
      <w:r w:rsidRPr="001D72E6">
        <w:rPr>
          <w:rStyle w:val="StyleUnderline"/>
        </w:rPr>
        <w:t xml:space="preserve"> either </w:t>
      </w:r>
      <w:r w:rsidRPr="001D72E6">
        <w:rPr>
          <w:rStyle w:val="Emphasis"/>
        </w:rPr>
        <w:t>seeking to increase their own bottom line by</w:t>
      </w:r>
      <w:r w:rsidRPr="001D72E6">
        <w:rPr>
          <w:rStyle w:val="StyleUnderline"/>
        </w:rPr>
        <w:t xml:space="preserve"> disingenuous and </w:t>
      </w:r>
      <w:r w:rsidRPr="001D72E6">
        <w:rPr>
          <w:rStyle w:val="Emphasis"/>
        </w:rPr>
        <w:t>deceptive constructs</w:t>
      </w:r>
      <w:r w:rsidRPr="00895F70">
        <w:rPr>
          <w:rStyle w:val="StyleUnderline"/>
        </w:rPr>
        <w:t>, or lack an appropriate appreciation and respect for international processes</w:t>
      </w:r>
      <w:r w:rsidRPr="00D47573">
        <w:rPr>
          <w:sz w:val="16"/>
        </w:rPr>
        <w:t xml:space="preserve"> [[44], p. 2439]”.</w:t>
      </w:r>
    </w:p>
    <w:p w14:paraId="392D95C8" w14:textId="77777777" w:rsidR="00983ADC" w:rsidRDefault="001D72E6" w:rsidP="00760F98">
      <w:pPr>
        <w:ind w:left="720"/>
        <w:rPr>
          <w:rStyle w:val="Emphasis"/>
        </w:rPr>
      </w:pPr>
      <w:r w:rsidRPr="00895F70">
        <w:rPr>
          <w:rStyle w:val="StyleUnderline"/>
        </w:rPr>
        <w:t xml:space="preserve">Thus, claims that a lack of private property rights in outer space will be a deterrent to commercial resource exploitation ventures in space do not reflect an adequate reflection and analysis of the </w:t>
      </w:r>
      <w:proofErr w:type="gramStart"/>
      <w:r w:rsidRPr="00895F70">
        <w:rPr>
          <w:rStyle w:val="StyleUnderline"/>
        </w:rPr>
        <w:t>manner in which</w:t>
      </w:r>
      <w:proofErr w:type="gramEnd"/>
      <w:r w:rsidRPr="00895F70">
        <w:rPr>
          <w:rStyle w:val="StyleUnderline"/>
        </w:rPr>
        <w:t xml:space="preserve"> current terrestrial practices might be extended into outer space without abrogating the current treaty regime</w:t>
      </w:r>
      <w:r w:rsidRPr="001D72E6">
        <w:rPr>
          <w:rStyle w:val="Emphasis"/>
        </w:rPr>
        <w:t>. Nor would a system based on</w:t>
      </w:r>
      <w:r w:rsidRPr="001D72E6">
        <w:rPr>
          <w:rStyle w:val="StyleUnderline"/>
        </w:rPr>
        <w:t xml:space="preserve"> fee simple </w:t>
      </w:r>
      <w:r w:rsidRPr="001D72E6">
        <w:rPr>
          <w:rStyle w:val="Emphasis"/>
        </w:rPr>
        <w:t>ownership be likely to tangibly benefit more than a small proportion of the world's population</w:t>
      </w:r>
      <w:r w:rsidRPr="00052F2A">
        <w:rPr>
          <w:rStyle w:val="Emphasis"/>
          <w:highlight w:val="yellow"/>
        </w:rPr>
        <w:t>.</w:t>
      </w:r>
      <w:r w:rsidRPr="00895F70">
        <w:rPr>
          <w:rStyle w:val="StyleUnderline"/>
        </w:rPr>
        <w:t xml:space="preserve"> Instead, </w:t>
      </w:r>
      <w:r w:rsidRPr="00052F2A">
        <w:rPr>
          <w:rStyle w:val="Emphasis"/>
          <w:highlight w:val="yellow"/>
        </w:rPr>
        <w:t>the eventual wealth</w:t>
      </w:r>
      <w:r w:rsidRPr="00895F70">
        <w:rPr>
          <w:rStyle w:val="StyleUnderline"/>
        </w:rPr>
        <w:t xml:space="preserve"> from exploiting celestial </w:t>
      </w:r>
      <w:r w:rsidRPr="001D72E6">
        <w:rPr>
          <w:rStyle w:val="Emphasis"/>
        </w:rPr>
        <w:t xml:space="preserve">bodies </w:t>
      </w:r>
      <w:r w:rsidRPr="00052F2A">
        <w:rPr>
          <w:rStyle w:val="Emphasis"/>
          <w:highlight w:val="yellow"/>
        </w:rPr>
        <w:t>would be concentrated in the hands of a few, exacerbating</w:t>
      </w:r>
      <w:r w:rsidRPr="00895F70">
        <w:rPr>
          <w:rStyle w:val="StyleUnderline"/>
        </w:rPr>
        <w:t xml:space="preserve"> rather than alleviating </w:t>
      </w:r>
      <w:r w:rsidRPr="00052F2A">
        <w:rPr>
          <w:rStyle w:val="Emphasis"/>
          <w:highlight w:val="yellow"/>
        </w:rPr>
        <w:t>existing problems for humanity and</w:t>
      </w:r>
      <w:r w:rsidRPr="00895F70">
        <w:rPr>
          <w:rStyle w:val="StyleUnderline"/>
        </w:rPr>
        <w:t xml:space="preserve"> global </w:t>
      </w:r>
      <w:r w:rsidRPr="00052F2A">
        <w:rPr>
          <w:rStyle w:val="Emphasis"/>
          <w:highlight w:val="yellow"/>
        </w:rPr>
        <w:t>sustainable development.</w:t>
      </w:r>
    </w:p>
    <w:p w14:paraId="19F319D7" w14:textId="77956416" w:rsidR="001D72E6" w:rsidRPr="00760F98" w:rsidRDefault="001D72E6" w:rsidP="00760F98">
      <w:pPr>
        <w:ind w:left="720"/>
        <w:rPr>
          <w:b/>
          <w:iCs/>
          <w:u w:val="single"/>
        </w:rPr>
      </w:pPr>
      <w:r w:rsidRPr="00242420">
        <w:rPr>
          <w:rStyle w:val="Emphasis"/>
        </w:rPr>
        <w:t>The Outer Space Treaty has provided an effective legal framework for the exploration of outer space</w:t>
      </w:r>
      <w:r w:rsidRPr="00242420">
        <w:rPr>
          <w:rStyle w:val="StyleUnderline"/>
        </w:rPr>
        <w:t xml:space="preserve"> for over 50 years. Based on the history of treaty regimes governing other international spaces, UNCLOS and the ATS, it seems likely that, </w:t>
      </w:r>
      <w:r w:rsidRPr="00242420">
        <w:rPr>
          <w:rStyle w:val="Emphasis"/>
        </w:rPr>
        <w:t>in future, additional protocols and agreements will be layered onto the OST</w:t>
      </w:r>
      <w:r w:rsidRPr="00242420">
        <w:rPr>
          <w:rStyle w:val="StyleUnderline"/>
        </w:rPr>
        <w:t xml:space="preserve"> and that </w:t>
      </w:r>
      <w:r w:rsidRPr="00242420">
        <w:rPr>
          <w:rStyle w:val="Emphasis"/>
        </w:rPr>
        <w:t>calls to abrogate and to negotiate a wholly new treaty system are unlikely to succeed</w:t>
      </w:r>
      <w:r w:rsidRPr="00C67EF1">
        <w:rPr>
          <w:rStyle w:val="Emphasis"/>
        </w:rPr>
        <w:t>.</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D47573">
        <w:rPr>
          <w:sz w:val="16"/>
        </w:rPr>
        <w:t>Lefeber</w:t>
      </w:r>
      <w:proofErr w:type="spellEnd"/>
      <w:r w:rsidRPr="00D47573">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1E32FFC2" w14:textId="77777777" w:rsidR="001D72E6" w:rsidRPr="00895F70" w:rsidRDefault="001D72E6" w:rsidP="001D72E6">
      <w:pPr>
        <w:ind w:left="720"/>
        <w:rPr>
          <w:rStyle w:val="StyleUnderline"/>
        </w:rPr>
      </w:pPr>
      <w:r w:rsidRPr="00895F70">
        <w:rPr>
          <w:rStyle w:val="StyleUnderline"/>
        </w:rPr>
        <w:t xml:space="preserve">Ultimately, </w:t>
      </w:r>
      <w:r w:rsidRPr="00052F2A">
        <w:rPr>
          <w:rStyle w:val="Emphasis"/>
          <w:highlight w:val="yellow"/>
        </w:rPr>
        <w:t xml:space="preserve">some form of international governance of outer space as a </w:t>
      </w:r>
      <w:proofErr w:type="gramStart"/>
      <w:r w:rsidRPr="00052F2A">
        <w:rPr>
          <w:rStyle w:val="Emphasis"/>
          <w:highlight w:val="yellow"/>
        </w:rPr>
        <w:t>global commons</w:t>
      </w:r>
      <w:proofErr w:type="gramEnd"/>
      <w:r w:rsidRPr="00D47573">
        <w:rPr>
          <w:sz w:val="16"/>
        </w:rPr>
        <w:t xml:space="preserve"> [45] </w:t>
      </w:r>
      <w:r w:rsidRPr="00242420">
        <w:rPr>
          <w:rStyle w:val="Emphasis"/>
        </w:rPr>
        <w:t>building on the OST</w:t>
      </w:r>
      <w:r w:rsidRPr="00895F70">
        <w:rPr>
          <w:rStyle w:val="StyleUnderline"/>
        </w:rPr>
        <w:t xml:space="preserve"> and the current corpus juris </w:t>
      </w:r>
      <w:proofErr w:type="spellStart"/>
      <w:r w:rsidRPr="00895F70">
        <w:rPr>
          <w:rStyle w:val="StyleUnderline"/>
        </w:rPr>
        <w:t>spatialis</w:t>
      </w:r>
      <w:proofErr w:type="spellEnd"/>
      <w:r w:rsidRPr="00895F70">
        <w:rPr>
          <w:rStyle w:val="StyleUnderline"/>
        </w:rPr>
        <w:t xml:space="preserve"> </w:t>
      </w:r>
      <w:r w:rsidRPr="00052F2A">
        <w:rPr>
          <w:rStyle w:val="Emphasis"/>
          <w:highlight w:val="yellow"/>
        </w:rPr>
        <w:t>seems</w:t>
      </w:r>
      <w:r w:rsidRPr="00895F70">
        <w:rPr>
          <w:rStyle w:val="StyleUnderline"/>
        </w:rPr>
        <w:t xml:space="preserve"> both more likely and </w:t>
      </w:r>
      <w:r w:rsidRPr="00052F2A">
        <w:rPr>
          <w:rStyle w:val="Emphasis"/>
          <w:highlight w:val="yellow"/>
        </w:rPr>
        <w:t>more desirable</w:t>
      </w:r>
      <w:r w:rsidRPr="00895F70">
        <w:rPr>
          <w:rStyle w:val="StyleUnderline"/>
        </w:rPr>
        <w:t xml:space="preserve"> than an abrogation of the OST and its replacement with an entirely new treaty regime. Thus, </w:t>
      </w:r>
      <w:r w:rsidRPr="00052F2A">
        <w:rPr>
          <w:rStyle w:val="Emphasis"/>
          <w:highlight w:val="yellow"/>
        </w:rPr>
        <w:t>an international regime built upon this existing regime will need to</w:t>
      </w:r>
      <w:r w:rsidRPr="00242420">
        <w:rPr>
          <w:rStyle w:val="Emphasis"/>
        </w:rPr>
        <w:t xml:space="preserve"> be constructed</w:t>
      </w:r>
      <w:r w:rsidRPr="00242420">
        <w:rPr>
          <w:rStyle w:val="StyleUnderline"/>
        </w:rPr>
        <w:t xml:space="preserve"> </w:t>
      </w:r>
      <w:r w:rsidRPr="00242420">
        <w:rPr>
          <w:rStyle w:val="Emphasis"/>
        </w:rPr>
        <w:t xml:space="preserve">which </w:t>
      </w:r>
      <w:r w:rsidRPr="00052F2A">
        <w:rPr>
          <w:rStyle w:val="Emphasis"/>
          <w:highlight w:val="yellow"/>
        </w:rPr>
        <w:t>take</w:t>
      </w:r>
      <w:r w:rsidRPr="00242420">
        <w:rPr>
          <w:rStyle w:val="Emphasis"/>
        </w:rPr>
        <w:t>s</w:t>
      </w:r>
      <w:r w:rsidRPr="00052F2A">
        <w:rPr>
          <w:rStyle w:val="Emphasis"/>
          <w:highlight w:val="yellow"/>
        </w:rPr>
        <w:t xml:space="preserve"> a balanced approach</w:t>
      </w:r>
      <w:r w:rsidRPr="00895F70">
        <w:rPr>
          <w:rStyle w:val="StyleUnderline"/>
        </w:rPr>
        <w:t xml:space="preserve"> to space exploration, </w:t>
      </w:r>
      <w:proofErr w:type="gramStart"/>
      <w:r w:rsidRPr="00895F70">
        <w:rPr>
          <w:rStyle w:val="StyleUnderline"/>
        </w:rPr>
        <w:t>development</w:t>
      </w:r>
      <w:proofErr w:type="gramEnd"/>
      <w:r w:rsidRPr="00895F70">
        <w:rPr>
          <w:rStyle w:val="StyleUnderline"/>
        </w:rPr>
        <w:t xml:space="preserve"> and exploitation and which encourages entrepreneurial development but also moves beyond vague utopian platitudes to real and concrete benefits for all of humanity.</w:t>
      </w:r>
    </w:p>
    <w:p w14:paraId="596A7A48" w14:textId="77777777" w:rsidR="001D72E6" w:rsidRPr="002401A3" w:rsidRDefault="001D72E6" w:rsidP="001D72E6">
      <w:pPr>
        <w:pStyle w:val="Heading4"/>
        <w:rPr>
          <w:rFonts w:cs="Calibri"/>
        </w:rPr>
      </w:pPr>
      <w:r w:rsidRPr="002401A3">
        <w:rPr>
          <w:rFonts w:cs="Calibri"/>
        </w:rPr>
        <w:lastRenderedPageBreak/>
        <w:t xml:space="preserve">Treating space as a </w:t>
      </w:r>
      <w:proofErr w:type="gramStart"/>
      <w:r w:rsidRPr="002401A3">
        <w:rPr>
          <w:rFonts w:cs="Calibri"/>
        </w:rPr>
        <w:t>commons</w:t>
      </w:r>
      <w:proofErr w:type="gramEnd"/>
      <w:r w:rsidRPr="002401A3">
        <w:rPr>
          <w:rFonts w:cs="Calibri"/>
        </w:rPr>
        <w:t xml:space="preserve"> solves orbital debris. States already agree to a limited regime of this type.</w:t>
      </w:r>
    </w:p>
    <w:p w14:paraId="64E20AF9" w14:textId="77777777" w:rsidR="001D72E6" w:rsidRPr="002401A3" w:rsidRDefault="001D72E6" w:rsidP="001D72E6">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47" w:history="1">
        <w:r w:rsidRPr="002401A3">
          <w:rPr>
            <w:rStyle w:val="Hyperlink"/>
          </w:rPr>
          <w:t>https://carnegieendowment.org/2021/03/09/space-is-great-commons.-it-s-time-to-treat-it-as-such-pub-84018</w:t>
        </w:r>
      </w:hyperlink>
      <w:r w:rsidRPr="002401A3">
        <w:t>&gt; AT</w:t>
      </w:r>
    </w:p>
    <w:p w14:paraId="4ECBE519" w14:textId="77777777" w:rsidR="001D72E6" w:rsidRPr="002401A3" w:rsidRDefault="001D72E6" w:rsidP="001D72E6">
      <w:pPr>
        <w:ind w:left="720"/>
        <w:rPr>
          <w:sz w:val="12"/>
        </w:rPr>
      </w:pPr>
      <w:r w:rsidRPr="001D72E6">
        <w:rPr>
          <w:sz w:val="12"/>
        </w:rPr>
        <w:t xml:space="preserve">The </w:t>
      </w:r>
      <w:r w:rsidRPr="001D72E6">
        <w:rPr>
          <w:rStyle w:val="StyleUnderline"/>
        </w:rPr>
        <w:t>failure to manage</w:t>
      </w:r>
      <w:r w:rsidRPr="001D72E6">
        <w:rPr>
          <w:sz w:val="12"/>
        </w:rPr>
        <w:t xml:space="preserve"> Earth </w:t>
      </w:r>
      <w:r w:rsidRPr="001D72E6">
        <w:rPr>
          <w:rStyle w:val="StyleUnderline"/>
        </w:rPr>
        <w:t xml:space="preserve">orbits as a </w:t>
      </w:r>
      <w:proofErr w:type="gramStart"/>
      <w:r w:rsidRPr="001D72E6">
        <w:rPr>
          <w:rStyle w:val="StyleUnderline"/>
        </w:rPr>
        <w:t>commons</w:t>
      </w:r>
      <w:proofErr w:type="gramEnd"/>
      <w:r w:rsidRPr="001D72E6">
        <w:rPr>
          <w:rStyle w:val="StyleUnderline"/>
        </w:rPr>
        <w:t xml:space="preserve"> undermines safety and predictability, exposing</w:t>
      </w:r>
      <w:r w:rsidRPr="001D72E6">
        <w:rPr>
          <w:sz w:val="12"/>
        </w:rPr>
        <w:t xml:space="preserve"> space </w:t>
      </w:r>
      <w:r w:rsidRPr="001D72E6">
        <w:rPr>
          <w:rStyle w:val="StyleUnderline"/>
        </w:rPr>
        <w:t>operators to</w:t>
      </w:r>
      <w:r w:rsidRPr="001D72E6">
        <w:rPr>
          <w:sz w:val="12"/>
        </w:rPr>
        <w:t xml:space="preserve"> growing risks such as </w:t>
      </w:r>
      <w:r w:rsidRPr="001D72E6">
        <w:rPr>
          <w:rStyle w:val="StyleUnderline"/>
        </w:rPr>
        <w:t>collisions with other satellites and debris.</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w:t>
      </w:r>
      <w:proofErr w:type="gramStart"/>
      <w:r w:rsidRPr="002401A3">
        <w:rPr>
          <w:sz w:val="12"/>
        </w:rPr>
        <w:t xml:space="preserve">great </w:t>
      </w:r>
      <w:r w:rsidRPr="002401A3">
        <w:rPr>
          <w:rStyle w:val="StyleUnderline"/>
          <w:highlight w:val="yellow"/>
        </w:rPr>
        <w:t>commons</w:t>
      </w:r>
      <w:proofErr w:type="gramEnd"/>
      <w:r w:rsidRPr="002401A3">
        <w:rPr>
          <w:rStyle w:val="StyleUnderline"/>
          <w:highlight w:val="yellow"/>
        </w:rPr>
        <w:t xml:space="preserve">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w:t>
      </w:r>
      <w:proofErr w:type="gramStart"/>
      <w:r w:rsidRPr="002401A3">
        <w:rPr>
          <w:sz w:val="12"/>
          <w:szCs w:val="12"/>
        </w:rPr>
        <w:t>all of</w:t>
      </w:r>
      <w:proofErr w:type="gramEnd"/>
      <w:r w:rsidRPr="002401A3">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2401A3">
        <w:rPr>
          <w:sz w:val="12"/>
          <w:szCs w:val="12"/>
        </w:rPr>
        <w:t>risks.¶</w:t>
      </w:r>
      <w:proofErr w:type="gramEnd"/>
      <w:r w:rsidRPr="002401A3">
        <w:rPr>
          <w:sz w:val="12"/>
          <w:szCs w:val="12"/>
        </w:rPr>
        <w:t xml:space="preserve">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1D72E6">
        <w:rPr>
          <w:rStyle w:val="StyleUnderline"/>
        </w:rPr>
        <w:t>The costs of adapting to</w:t>
      </w:r>
      <w:r w:rsidRPr="001D72E6">
        <w:rPr>
          <w:sz w:val="12"/>
        </w:rPr>
        <w:t xml:space="preserve"> increasingly </w:t>
      </w:r>
      <w:r w:rsidRPr="001D72E6">
        <w:rPr>
          <w:rStyle w:val="StyleUnderline"/>
        </w:rPr>
        <w:t>polluted orbits would be immense, and the opportunity costs would be even higher</w:t>
      </w:r>
      <w:r w:rsidRPr="001D72E6">
        <w:rPr>
          <w:sz w:val="12"/>
        </w:rPr>
        <w:t xml:space="preserve">. For instance, all else being equal, hardening satellites against collisions increases their mass and volume, in turn raising launch costs per satellite. These costs, rooted in a failure to govern space as a commons, will be </w:t>
      </w:r>
      <w:r w:rsidRPr="001D72E6">
        <w:rPr>
          <w:rStyle w:val="StyleUnderline"/>
        </w:rPr>
        <w:t xml:space="preserve">borne by all space actors, including emerging states and commercial </w:t>
      </w:r>
      <w:proofErr w:type="gramStart"/>
      <w:r w:rsidRPr="001D72E6">
        <w:rPr>
          <w:rStyle w:val="StyleUnderline"/>
        </w:rPr>
        <w:t>entities.</w:t>
      </w:r>
      <w:r w:rsidRPr="001D72E6">
        <w:rPr>
          <w:sz w:val="12"/>
        </w:rPr>
        <w:t>¶</w:t>
      </w:r>
      <w:proofErr w:type="gramEnd"/>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2401A3">
        <w:rPr>
          <w:sz w:val="12"/>
        </w:rPr>
        <w:t>scope.¶</w:t>
      </w:r>
      <w:proofErr w:type="gramEnd"/>
      <w:r w:rsidRPr="002401A3">
        <w:rPr>
          <w:sz w:val="12"/>
        </w:rPr>
        <w:t xml:space="preserve"> </w:t>
      </w:r>
      <w:r w:rsidRPr="002401A3">
        <w:rPr>
          <w:rStyle w:val="StyleUnderline"/>
          <w:highlight w:val="yellow"/>
        </w:rPr>
        <w:t>States have acceded to supranational regulations of the most limited</w:t>
      </w:r>
      <w:r w:rsidRPr="002401A3">
        <w:rPr>
          <w:sz w:val="12"/>
        </w:rPr>
        <w:t xml:space="preserve"> (and </w:t>
      </w:r>
      <w:r w:rsidRPr="002401A3">
        <w:rPr>
          <w:sz w:val="12"/>
        </w:rPr>
        <w:lastRenderedPageBreak/>
        <w:t xml:space="preserve">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4E0C8BFC" w14:textId="24BD88C3"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06258BE"/>
    <w:multiLevelType w:val="hybridMultilevel"/>
    <w:tmpl w:val="27309F32"/>
    <w:lvl w:ilvl="0" w:tplc="53E26F82">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723AF3"/>
    <w:multiLevelType w:val="hybridMultilevel"/>
    <w:tmpl w:val="72825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57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2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5A79"/>
    <w:rsid w:val="00100B28"/>
    <w:rsid w:val="001016B9"/>
    <w:rsid w:val="00117316"/>
    <w:rsid w:val="001209B4"/>
    <w:rsid w:val="001761FC"/>
    <w:rsid w:val="00182655"/>
    <w:rsid w:val="001840F2"/>
    <w:rsid w:val="00185134"/>
    <w:rsid w:val="001856C6"/>
    <w:rsid w:val="00191181"/>
    <w:rsid w:val="00191B5F"/>
    <w:rsid w:val="00192487"/>
    <w:rsid w:val="00193416"/>
    <w:rsid w:val="00195073"/>
    <w:rsid w:val="0019668D"/>
    <w:rsid w:val="001A25FD"/>
    <w:rsid w:val="001A5371"/>
    <w:rsid w:val="001A72C7"/>
    <w:rsid w:val="001B73E3"/>
    <w:rsid w:val="001C316D"/>
    <w:rsid w:val="001D1A0D"/>
    <w:rsid w:val="001D36BF"/>
    <w:rsid w:val="001D4C28"/>
    <w:rsid w:val="001D72E6"/>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C08"/>
    <w:rsid w:val="002343FE"/>
    <w:rsid w:val="00235F7B"/>
    <w:rsid w:val="002406FF"/>
    <w:rsid w:val="00242420"/>
    <w:rsid w:val="002502CF"/>
    <w:rsid w:val="00267EBB"/>
    <w:rsid w:val="0027023B"/>
    <w:rsid w:val="00271A6C"/>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1EC9"/>
    <w:rsid w:val="002F6E74"/>
    <w:rsid w:val="003106B3"/>
    <w:rsid w:val="0031385D"/>
    <w:rsid w:val="003171AB"/>
    <w:rsid w:val="003223B2"/>
    <w:rsid w:val="00322A67"/>
    <w:rsid w:val="00330E13"/>
    <w:rsid w:val="00335A23"/>
    <w:rsid w:val="00340707"/>
    <w:rsid w:val="00341C61"/>
    <w:rsid w:val="00351841"/>
    <w:rsid w:val="0035383D"/>
    <w:rsid w:val="003624A6"/>
    <w:rsid w:val="00364ADF"/>
    <w:rsid w:val="00365C8D"/>
    <w:rsid w:val="003670D9"/>
    <w:rsid w:val="00370B41"/>
    <w:rsid w:val="00371B27"/>
    <w:rsid w:val="003726C3"/>
    <w:rsid w:val="00375D2E"/>
    <w:rsid w:val="00383071"/>
    <w:rsid w:val="00383B19"/>
    <w:rsid w:val="00384CBC"/>
    <w:rsid w:val="003933F9"/>
    <w:rsid w:val="0039421B"/>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BF7"/>
    <w:rsid w:val="00442018"/>
    <w:rsid w:val="00446567"/>
    <w:rsid w:val="00447B10"/>
    <w:rsid w:val="00452EE4"/>
    <w:rsid w:val="00452F0B"/>
    <w:rsid w:val="004536D6"/>
    <w:rsid w:val="00457224"/>
    <w:rsid w:val="004573D1"/>
    <w:rsid w:val="0047482C"/>
    <w:rsid w:val="00475436"/>
    <w:rsid w:val="0048047E"/>
    <w:rsid w:val="00482AF9"/>
    <w:rsid w:val="00496BB2"/>
    <w:rsid w:val="004B37B4"/>
    <w:rsid w:val="004B5A5E"/>
    <w:rsid w:val="004B72B4"/>
    <w:rsid w:val="004C0314"/>
    <w:rsid w:val="004C0D3D"/>
    <w:rsid w:val="004C213E"/>
    <w:rsid w:val="004C2B51"/>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13E"/>
    <w:rsid w:val="005A1E40"/>
    <w:rsid w:val="005A441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B3A"/>
    <w:rsid w:val="006438CB"/>
    <w:rsid w:val="006529B9"/>
    <w:rsid w:val="00654695"/>
    <w:rsid w:val="0065500A"/>
    <w:rsid w:val="00655217"/>
    <w:rsid w:val="0065727C"/>
    <w:rsid w:val="006739FD"/>
    <w:rsid w:val="00674A78"/>
    <w:rsid w:val="0067574D"/>
    <w:rsid w:val="00696A16"/>
    <w:rsid w:val="006A4840"/>
    <w:rsid w:val="006A52A0"/>
    <w:rsid w:val="006A7E1D"/>
    <w:rsid w:val="006C3A56"/>
    <w:rsid w:val="006D13F4"/>
    <w:rsid w:val="006D6AED"/>
    <w:rsid w:val="006E6D0B"/>
    <w:rsid w:val="006F126E"/>
    <w:rsid w:val="006F32C9"/>
    <w:rsid w:val="006F3834"/>
    <w:rsid w:val="006F5693"/>
    <w:rsid w:val="006F5D4C"/>
    <w:rsid w:val="0070001E"/>
    <w:rsid w:val="00717B01"/>
    <w:rsid w:val="007227D9"/>
    <w:rsid w:val="0072491F"/>
    <w:rsid w:val="00725598"/>
    <w:rsid w:val="007374A1"/>
    <w:rsid w:val="00742507"/>
    <w:rsid w:val="00752712"/>
    <w:rsid w:val="00753A84"/>
    <w:rsid w:val="00760F98"/>
    <w:rsid w:val="007611F5"/>
    <w:rsid w:val="007619E4"/>
    <w:rsid w:val="00761E75"/>
    <w:rsid w:val="0076495E"/>
    <w:rsid w:val="00765FC8"/>
    <w:rsid w:val="00775694"/>
    <w:rsid w:val="0079319E"/>
    <w:rsid w:val="00793F46"/>
    <w:rsid w:val="007A1325"/>
    <w:rsid w:val="007A1A18"/>
    <w:rsid w:val="007A3BAF"/>
    <w:rsid w:val="007B53D8"/>
    <w:rsid w:val="007C22C5"/>
    <w:rsid w:val="007C57E1"/>
    <w:rsid w:val="007C5811"/>
    <w:rsid w:val="007D22A4"/>
    <w:rsid w:val="007D2DF5"/>
    <w:rsid w:val="007D451A"/>
    <w:rsid w:val="007D5E3E"/>
    <w:rsid w:val="007D7596"/>
    <w:rsid w:val="007E242C"/>
    <w:rsid w:val="007E6631"/>
    <w:rsid w:val="007F4CEB"/>
    <w:rsid w:val="00803A12"/>
    <w:rsid w:val="00805417"/>
    <w:rsid w:val="008171E8"/>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E0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ADC"/>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2BB"/>
    <w:rsid w:val="00A22670"/>
    <w:rsid w:val="00A24B35"/>
    <w:rsid w:val="00A271BA"/>
    <w:rsid w:val="00A27F86"/>
    <w:rsid w:val="00A336C9"/>
    <w:rsid w:val="00A431C6"/>
    <w:rsid w:val="00A54315"/>
    <w:rsid w:val="00A60FBC"/>
    <w:rsid w:val="00A65C0B"/>
    <w:rsid w:val="00A776BA"/>
    <w:rsid w:val="00A81FD2"/>
    <w:rsid w:val="00A8441A"/>
    <w:rsid w:val="00A8674A"/>
    <w:rsid w:val="00A9577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61AC"/>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02E7"/>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17E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BA5"/>
    <w:rsid w:val="00DF1210"/>
    <w:rsid w:val="00DF31E9"/>
    <w:rsid w:val="00DF400D"/>
    <w:rsid w:val="00DF5C23"/>
    <w:rsid w:val="00E01DAD"/>
    <w:rsid w:val="00E021DC"/>
    <w:rsid w:val="00E03F91"/>
    <w:rsid w:val="00E064EF"/>
    <w:rsid w:val="00E064F2"/>
    <w:rsid w:val="00E0717B"/>
    <w:rsid w:val="00E15598"/>
    <w:rsid w:val="00E20D65"/>
    <w:rsid w:val="00E353A2"/>
    <w:rsid w:val="00E36504"/>
    <w:rsid w:val="00E36881"/>
    <w:rsid w:val="00E42E4C"/>
    <w:rsid w:val="00E47013"/>
    <w:rsid w:val="00E541F9"/>
    <w:rsid w:val="00E57B79"/>
    <w:rsid w:val="00E63419"/>
    <w:rsid w:val="00E64496"/>
    <w:rsid w:val="00E72115"/>
    <w:rsid w:val="00E773C4"/>
    <w:rsid w:val="00E8322E"/>
    <w:rsid w:val="00E903E0"/>
    <w:rsid w:val="00EA1115"/>
    <w:rsid w:val="00EA39EB"/>
    <w:rsid w:val="00EA58CE"/>
    <w:rsid w:val="00EB33FF"/>
    <w:rsid w:val="00EB3D1A"/>
    <w:rsid w:val="00EC2759"/>
    <w:rsid w:val="00EC7106"/>
    <w:rsid w:val="00ED0120"/>
    <w:rsid w:val="00ED3BBA"/>
    <w:rsid w:val="00ED4E12"/>
    <w:rsid w:val="00ED762A"/>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997"/>
    <w:rsid w:val="00F31955"/>
    <w:rsid w:val="00F34C06"/>
    <w:rsid w:val="00F43EA3"/>
    <w:rsid w:val="00F50C55"/>
    <w:rsid w:val="00F57FFB"/>
    <w:rsid w:val="00F601E6"/>
    <w:rsid w:val="00F73954"/>
    <w:rsid w:val="00F832FB"/>
    <w:rsid w:val="00F93040"/>
    <w:rsid w:val="00F94060"/>
    <w:rsid w:val="00FA56F6"/>
    <w:rsid w:val="00FB329D"/>
    <w:rsid w:val="00FB57AD"/>
    <w:rsid w:val="00FC27E3"/>
    <w:rsid w:val="00FC74C7"/>
    <w:rsid w:val="00FD451D"/>
    <w:rsid w:val="00FD5B22"/>
    <w:rsid w:val="00FE1B01"/>
    <w:rsid w:val="00FE5F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AEAC52"/>
  <w14:defaultImageDpi w14:val="300"/>
  <w15:docId w15:val="{E51459F1-C0D0-4A42-B348-7847CBA6C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2799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279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79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F279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F279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279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7997"/>
  </w:style>
  <w:style w:type="character" w:customStyle="1" w:styleId="Heading1Char">
    <w:name w:val="Heading 1 Char"/>
    <w:aliases w:val="Pocket Char"/>
    <w:basedOn w:val="DefaultParagraphFont"/>
    <w:link w:val="Heading1"/>
    <w:uiPriority w:val="9"/>
    <w:rsid w:val="00F279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27997"/>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F2799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2799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2799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F27997"/>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F2799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2799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F27997"/>
    <w:rPr>
      <w:color w:val="auto"/>
      <w:u w:val="none"/>
    </w:rPr>
  </w:style>
  <w:style w:type="paragraph" w:styleId="DocumentMap">
    <w:name w:val="Document Map"/>
    <w:basedOn w:val="Normal"/>
    <w:link w:val="DocumentMapChar"/>
    <w:uiPriority w:val="99"/>
    <w:semiHidden/>
    <w:unhideWhenUsed/>
    <w:rsid w:val="00F279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7997"/>
    <w:rPr>
      <w:rFonts w:ascii="Lucida Grande" w:hAnsi="Lucida Grande" w:cs="Lucida Grande"/>
    </w:rPr>
  </w:style>
  <w:style w:type="paragraph" w:customStyle="1" w:styleId="Emphasis1">
    <w:name w:val="Emphasis1"/>
    <w:basedOn w:val="Normal"/>
    <w:link w:val="Emphasis"/>
    <w:autoRedefine/>
    <w:uiPriority w:val="20"/>
    <w:qFormat/>
    <w:rsid w:val="00FB57A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FB57A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DE7B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carnegieendowment.org/2021/03/09/space-is-great-commons.-it-s-time-to-treat-it-as-such-pub-84018"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theme" Target="theme/theme1.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181</TotalTime>
  <Pages>27</Pages>
  <Words>20943</Words>
  <Characters>119381</Characters>
  <Application>Microsoft Office Word</Application>
  <DocSecurity>0</DocSecurity>
  <Lines>994</Lines>
  <Paragraphs>280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140044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39</cp:revision>
  <dcterms:created xsi:type="dcterms:W3CDTF">2021-12-17T18:44:00Z</dcterms:created>
  <dcterms:modified xsi:type="dcterms:W3CDTF">2022-02-05T22:14:00Z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