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21018" w14:textId="77777777" w:rsidR="00502F9B" w:rsidRPr="00FD4BB7" w:rsidRDefault="00502F9B" w:rsidP="00502F9B">
      <w:pPr>
        <w:pStyle w:val="Heading2"/>
        <w:rPr>
          <w:rFonts w:cs="Calibri"/>
        </w:rPr>
      </w:pPr>
      <w:r>
        <w:rPr>
          <w:rFonts w:cs="Calibri"/>
        </w:rPr>
        <w:t>Advantage</w:t>
      </w:r>
    </w:p>
    <w:p w14:paraId="01A01BE6" w14:textId="77777777" w:rsidR="00502F9B" w:rsidRPr="00FD4BB7" w:rsidRDefault="00502F9B" w:rsidP="00502F9B">
      <w:pPr>
        <w:pStyle w:val="Heading4"/>
        <w:rPr>
          <w:rFonts w:cs="Calibri"/>
        </w:rPr>
      </w:pPr>
      <w:r w:rsidRPr="00FD4BB7">
        <w:rPr>
          <w:rFonts w:cs="Calibri"/>
        </w:rPr>
        <w:t>Incarcerated workers do not have a right to strike in the US.</w:t>
      </w:r>
    </w:p>
    <w:p w14:paraId="765AFC5A" w14:textId="77777777" w:rsidR="00502F9B" w:rsidRPr="00FD4BB7" w:rsidRDefault="00502F9B" w:rsidP="00502F9B">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1B8FF293" w14:textId="77777777" w:rsidR="00502F9B" w:rsidRPr="00FD4BB7" w:rsidRDefault="00502F9B" w:rsidP="00502F9B">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00FD4BB7">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C59A360" w14:textId="77777777" w:rsidR="00502F9B" w:rsidRPr="00FD4BB7" w:rsidRDefault="00502F9B" w:rsidP="00502F9B">
      <w:pPr>
        <w:pStyle w:val="Heading4"/>
        <w:rPr>
          <w:rFonts w:cs="Calibri"/>
        </w:rPr>
      </w:pPr>
      <w:r w:rsidRPr="00FD4BB7">
        <w:rPr>
          <w:rFonts w:cs="Calibri"/>
        </w:rPr>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15DDA000" w14:textId="77777777" w:rsidR="00502F9B" w:rsidRPr="00FD4BB7" w:rsidRDefault="00502F9B" w:rsidP="00502F9B">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24FD8DE" w14:textId="77777777" w:rsidR="00502F9B" w:rsidRPr="00FD4BB7" w:rsidRDefault="00502F9B" w:rsidP="00502F9B">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lastRenderedPageBreak/>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w:t>
      </w:r>
      <w:proofErr w:type="gramStart"/>
      <w:r w:rsidRPr="00FD4BB7">
        <w:rPr>
          <w:sz w:val="12"/>
        </w:rPr>
        <w:t>as a result of</w:t>
      </w:r>
      <w:proofErr w:type="gramEnd"/>
      <w:r w:rsidRPr="00FD4BB7">
        <w:rPr>
          <w:sz w:val="12"/>
        </w:rPr>
        <w:t xml:space="preserve"> policy reforms and reduced prison admissions and lengths of stay. These states include Alaska, New Jersey, New York, Connecticut, Alabama, Rhode Island, Vermont, </w:t>
      </w:r>
      <w:proofErr w:type="gramStart"/>
      <w:r w:rsidRPr="00FD4BB7">
        <w:rPr>
          <w:sz w:val="12"/>
        </w:rPr>
        <w:t>Hawaii</w:t>
      </w:r>
      <w:proofErr w:type="gramEnd"/>
      <w:r w:rsidRPr="00FD4BB7">
        <w:rPr>
          <w:sz w:val="12"/>
        </w:rPr>
        <w:t xml:space="preserve">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C3FB7AD" w14:textId="77777777" w:rsidR="00502F9B" w:rsidRPr="00FD4BB7" w:rsidRDefault="00502F9B" w:rsidP="00502F9B">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337671F1" w14:textId="77777777" w:rsidR="00502F9B" w:rsidRPr="00FD4BB7" w:rsidRDefault="00502F9B" w:rsidP="00502F9B">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61FDFB66" w14:textId="77777777" w:rsidR="00502F9B" w:rsidRPr="00FD4BB7" w:rsidRDefault="00502F9B" w:rsidP="00502F9B">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FD4BB7">
        <w:rPr>
          <w:sz w:val="12"/>
        </w:rPr>
        <w:lastRenderedPageBreak/>
        <w:t xml:space="preserve">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67A25184" w14:textId="77777777" w:rsidR="00502F9B" w:rsidRPr="00FD4BB7" w:rsidRDefault="00502F9B" w:rsidP="00502F9B">
      <w:pPr>
        <w:pStyle w:val="Heading4"/>
        <w:rPr>
          <w:rFonts w:cs="Calibri"/>
        </w:rPr>
      </w:pPr>
      <w:r w:rsidRPr="00FD4BB7">
        <w:rPr>
          <w:rFonts w:cs="Calibri"/>
        </w:rPr>
        <w:t>Prisoners make almost no money for their labor. Fulcher 15</w:t>
      </w:r>
    </w:p>
    <w:p w14:paraId="591E3082" w14:textId="77777777" w:rsidR="00502F9B" w:rsidRPr="00FD4BB7" w:rsidRDefault="00502F9B" w:rsidP="00502F9B">
      <w:r w:rsidRPr="00FD4BB7">
        <w:t>Patrice A. Fulcher [Associate Professor at The John Marshall Law School], 15 - ("," Journal of Civil Rights and Economic Development, Winter 2015, accessed 10-28-2021, https://scholarship.law.stjohns.edu/cgi/viewcontent.cgi?article=1759&amp;context=jcred)//ML</w:t>
      </w:r>
    </w:p>
    <w:p w14:paraId="7637D938" w14:textId="77777777" w:rsidR="00502F9B" w:rsidRPr="00FD4BB7" w:rsidRDefault="00502F9B" w:rsidP="00502F9B">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w:t>
      </w:r>
      <w:r w:rsidRPr="00FD4BB7">
        <w:rPr>
          <w:sz w:val="12"/>
        </w:rPr>
        <w:lastRenderedPageBreak/>
        <w:t xml:space="preserve">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FD4BB7">
        <w:rPr>
          <w:sz w:val="12"/>
        </w:rPr>
        <w:t>in order to</w:t>
      </w:r>
      <w:proofErr w:type="gramEnd"/>
      <w:r w:rsidRPr="00FD4BB7">
        <w:rPr>
          <w:sz w:val="12"/>
        </w:rPr>
        <w:t xml:space="preserve">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7952C0F" w14:textId="77777777" w:rsidR="00502F9B" w:rsidRPr="00FD4BB7" w:rsidRDefault="00502F9B" w:rsidP="00502F9B">
      <w:pPr>
        <w:pStyle w:val="Heading4"/>
        <w:rPr>
          <w:rFonts w:cs="Calibri"/>
        </w:rPr>
      </w:pPr>
      <w:r w:rsidRPr="00FD4BB7">
        <w:rPr>
          <w:rFonts w:cs="Calibri"/>
        </w:rPr>
        <w:t>Low wages for prisoners create cycles of recidivism. Fulcher 15</w:t>
      </w:r>
    </w:p>
    <w:p w14:paraId="10C818E3" w14:textId="77777777" w:rsidR="00502F9B" w:rsidRPr="00FD4BB7" w:rsidRDefault="00502F9B" w:rsidP="00502F9B">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676F8358" w14:textId="77777777" w:rsidR="00502F9B" w:rsidRPr="00FD4BB7" w:rsidRDefault="00502F9B" w:rsidP="00502F9B">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C0EC0BA" w14:textId="77777777" w:rsidR="00502F9B" w:rsidRPr="00FD4BB7" w:rsidRDefault="00502F9B" w:rsidP="00502F9B">
      <w:pPr>
        <w:pStyle w:val="Heading2"/>
        <w:rPr>
          <w:rFonts w:cs="Calibri"/>
        </w:rPr>
      </w:pPr>
      <w:r w:rsidRPr="00FD4BB7">
        <w:rPr>
          <w:rFonts w:cs="Calibri"/>
        </w:rPr>
        <w:lastRenderedPageBreak/>
        <w:t xml:space="preserve">Plan </w:t>
      </w:r>
    </w:p>
    <w:p w14:paraId="1D047FC8" w14:textId="77777777" w:rsidR="00502F9B" w:rsidRPr="00FD4BB7" w:rsidRDefault="00502F9B" w:rsidP="00502F9B">
      <w:pPr>
        <w:pStyle w:val="Heading4"/>
        <w:rPr>
          <w:rFonts w:cs="Calibri"/>
        </w:rPr>
      </w:pPr>
      <w:r w:rsidRPr="00FD4BB7">
        <w:rPr>
          <w:rFonts w:cs="Calibri"/>
        </w:rPr>
        <w:t xml:space="preserve">Plan: The United States ought to recognize the unconditional right of incarcerated workers to strike. </w:t>
      </w:r>
    </w:p>
    <w:p w14:paraId="50A6D7D3" w14:textId="77777777" w:rsidR="00502F9B" w:rsidRPr="00FD4BB7" w:rsidRDefault="00502F9B" w:rsidP="00502F9B">
      <w:pPr>
        <w:pStyle w:val="Heading2"/>
        <w:rPr>
          <w:rFonts w:cs="Calibri"/>
        </w:rPr>
      </w:pPr>
      <w:r w:rsidRPr="00FD4BB7">
        <w:rPr>
          <w:rFonts w:cs="Calibri"/>
        </w:rPr>
        <w:lastRenderedPageBreak/>
        <w:t xml:space="preserve">Solvency </w:t>
      </w:r>
    </w:p>
    <w:p w14:paraId="2BB28E06" w14:textId="60AF95E2" w:rsidR="00502F9B" w:rsidRPr="00FD4BB7" w:rsidRDefault="00502F9B" w:rsidP="00502F9B">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w:t>
      </w:r>
      <w:proofErr w:type="gramStart"/>
      <w:r w:rsidRPr="00FD4BB7">
        <w:rPr>
          <w:rFonts w:cs="Calibri"/>
        </w:rPr>
        <w:t xml:space="preserve">dignity </w:t>
      </w:r>
      <w:r w:rsidR="009B72F9">
        <w:rPr>
          <w:rFonts w:cs="Calibri"/>
        </w:rPr>
        <w:t>.</w:t>
      </w:r>
      <w:proofErr w:type="gramEnd"/>
    </w:p>
    <w:p w14:paraId="7BFF43E2" w14:textId="77777777" w:rsidR="00502F9B" w:rsidRPr="00FD4BB7" w:rsidRDefault="00502F9B" w:rsidP="00502F9B">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0ADC2ECA" w14:textId="77777777" w:rsidR="00502F9B" w:rsidRPr="00C37B5A" w:rsidRDefault="00502F9B" w:rsidP="00502F9B">
      <w:pPr>
        <w:spacing w:after="0" w:line="240" w:lineRule="auto"/>
        <w:rPr>
          <w:sz w:val="12"/>
          <w:szCs w:val="12"/>
        </w:rPr>
      </w:pPr>
      <w:r w:rsidRPr="00FD4BB7">
        <w:rPr>
          <w:sz w:val="12"/>
        </w:rPr>
        <w:t xml:space="preserve">But </w:t>
      </w:r>
      <w:proofErr w:type="gramStart"/>
      <w:r w:rsidRPr="00FD4BB7">
        <w:rPr>
          <w:sz w:val="12"/>
        </w:rPr>
        <w:t>in order to</w:t>
      </w:r>
      <w:proofErr w:type="gramEnd"/>
      <w:r w:rsidRPr="00FD4BB7">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 xml:space="preserve">prison strikes represent an underappreciated aspect of prison life — </w:t>
      </w:r>
      <w:proofErr w:type="gramStart"/>
      <w:r w:rsidRPr="00FD4BB7">
        <w:rPr>
          <w:rStyle w:val="Emphasis"/>
        </w:rPr>
        <w:t>the means by which</w:t>
      </w:r>
      <w:proofErr w:type="gramEnd"/>
      <w:r w:rsidRPr="00FD4BB7">
        <w:rPr>
          <w:rStyle w:val="Emphasis"/>
        </w:rPr>
        <w:t xml:space="preserve">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3BFBAE42" w14:textId="77777777" w:rsidR="00502F9B" w:rsidRPr="000D3D12" w:rsidRDefault="00502F9B" w:rsidP="00502F9B">
      <w:pPr>
        <w:rPr>
          <w:sz w:val="12"/>
        </w:rPr>
      </w:pPr>
    </w:p>
    <w:p w14:paraId="415900A1" w14:textId="77777777" w:rsidR="00502F9B" w:rsidRPr="00FD4BB7" w:rsidRDefault="00502F9B" w:rsidP="00502F9B">
      <w:pPr>
        <w:pStyle w:val="Heading4"/>
      </w:pPr>
      <w:r w:rsidRPr="00FD4BB7">
        <w:t>Incarcerated workers are uniquely vulnerable to exploitation</w:t>
      </w:r>
      <w:r>
        <w:t>. T</w:t>
      </w:r>
      <w:r w:rsidRPr="00FD4BB7">
        <w:t>he right to strike is a key weapon in fighting for better conditions</w:t>
      </w:r>
    </w:p>
    <w:p w14:paraId="0E79F47C" w14:textId="77777777" w:rsidR="00502F9B" w:rsidRPr="00FD4BB7" w:rsidRDefault="00502F9B" w:rsidP="00502F9B">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w:t>
        </w:r>
        <w:r w:rsidRPr="00FD4BB7">
          <w:rPr>
            <w:rStyle w:val="Hyperlink"/>
          </w:rPr>
          <w:t>s</w:t>
        </w:r>
        <w:r w:rsidRPr="00FD4BB7">
          <w:rPr>
            <w:rStyle w:val="Hyperlink"/>
          </w:rPr>
          <w:t>://www.teenvogue.com/story/labor-day-</w:t>
        </w:r>
        <w:r w:rsidRPr="00FD4BB7">
          <w:rPr>
            <w:rStyle w:val="Hyperlink"/>
          </w:rPr>
          <w:lastRenderedPageBreak/>
          <w:t>2018-how-the-ongoing-prison-strike-is-connected-to-the-labor-movement. Accessed 11-1-2021</w:t>
        </w:r>
      </w:hyperlink>
      <w:r w:rsidRPr="00FD4BB7">
        <w:t xml:space="preserve">; </w:t>
      </w:r>
      <w:proofErr w:type="spellStart"/>
      <w:r w:rsidRPr="00FD4BB7">
        <w:t>MJen</w:t>
      </w:r>
      <w:proofErr w:type="spellEnd"/>
      <w:r w:rsidRPr="00FD4BB7">
        <w:t>]</w:t>
      </w:r>
    </w:p>
    <w:p w14:paraId="77A50446" w14:textId="77777777" w:rsidR="00502F9B" w:rsidRPr="00FD4BB7" w:rsidRDefault="00502F9B" w:rsidP="00502F9B">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w:t>
        </w:r>
        <w:r w:rsidRPr="00FD4BB7">
          <w:rPr>
            <w:rStyle w:val="Hyperlink"/>
            <w:sz w:val="12"/>
            <w:szCs w:val="12"/>
          </w:rPr>
          <w:t>u</w:t>
        </w:r>
        <w:r w:rsidRPr="00FD4BB7">
          <w:rPr>
            <w:rStyle w:val="Hyperlink"/>
            <w:sz w:val="12"/>
            <w:szCs w:val="12"/>
          </w:rPr>
          <w:t>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w:t>
        </w:r>
        <w:r w:rsidRPr="00FD4BB7">
          <w:rPr>
            <w:rStyle w:val="Hyperlink"/>
            <w:sz w:val="12"/>
            <w:szCs w:val="12"/>
          </w:rPr>
          <w:t>u</w:t>
        </w:r>
        <w:r w:rsidRPr="00FD4BB7">
          <w:rPr>
            <w:rStyle w:val="Hyperlink"/>
            <w:sz w:val="12"/>
            <w:szCs w:val="12"/>
          </w:rPr>
          <w:t>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0A1D95C" w14:textId="77777777" w:rsidR="00502F9B" w:rsidRPr="00FD4BB7" w:rsidRDefault="00502F9B" w:rsidP="00502F9B">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2C1C4F80" w14:textId="77777777" w:rsidR="00502F9B" w:rsidRPr="00FD4BB7" w:rsidRDefault="00502F9B" w:rsidP="00502F9B">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 xml:space="preserve">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522BA5D" w14:textId="77777777" w:rsidR="00502F9B" w:rsidRPr="00FD4BB7" w:rsidRDefault="00502F9B" w:rsidP="00502F9B">
      <w:pPr>
        <w:pStyle w:val="Heading2"/>
        <w:rPr>
          <w:rFonts w:cs="Calibri"/>
        </w:rPr>
      </w:pPr>
      <w:r w:rsidRPr="00FD4BB7">
        <w:rPr>
          <w:rFonts w:cs="Calibri"/>
        </w:rPr>
        <w:lastRenderedPageBreak/>
        <w:t xml:space="preserve">Framework </w:t>
      </w:r>
    </w:p>
    <w:p w14:paraId="30546BF6" w14:textId="77777777" w:rsidR="00502F9B" w:rsidRPr="00FD4BB7" w:rsidRDefault="00502F9B" w:rsidP="00502F9B">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31BE7E9B" w14:textId="77777777" w:rsidR="00502F9B" w:rsidRPr="00FD4BB7" w:rsidRDefault="00502F9B" w:rsidP="00502F9B">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740BC9A9" w14:textId="77777777" w:rsidR="00502F9B" w:rsidRPr="00FD4BB7" w:rsidRDefault="00502F9B" w:rsidP="00502F9B">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034451EF" w14:textId="77777777" w:rsidR="00502F9B" w:rsidRPr="00FD4BB7" w:rsidRDefault="00502F9B" w:rsidP="00502F9B">
      <w:pPr>
        <w:pStyle w:val="Heading3"/>
        <w:rPr>
          <w:rFonts w:cs="Calibri"/>
        </w:rPr>
      </w:pPr>
      <w:proofErr w:type="spellStart"/>
      <w:r w:rsidRPr="00FD4BB7">
        <w:rPr>
          <w:rFonts w:eastAsia="Calibri" w:cs="Calibri"/>
          <w:b w:val="0"/>
          <w:bCs w:val="0"/>
          <w:sz w:val="44"/>
          <w:szCs w:val="44"/>
        </w:rPr>
        <w:lastRenderedPageBreak/>
        <w:t>Underview</w:t>
      </w:r>
      <w:proofErr w:type="spellEnd"/>
      <w:r w:rsidRPr="00FD4BB7">
        <w:rPr>
          <w:rFonts w:eastAsia="Calibri" w:cs="Calibri"/>
          <w:b w:val="0"/>
          <w:bCs w:val="0"/>
          <w:sz w:val="44"/>
          <w:szCs w:val="44"/>
        </w:rPr>
        <w:t xml:space="preserve"> 1 </w:t>
      </w:r>
    </w:p>
    <w:p w14:paraId="6F07E2E9" w14:textId="77777777" w:rsidR="00502F9B" w:rsidRPr="00FD4BB7" w:rsidRDefault="00502F9B" w:rsidP="00502F9B">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C99017B" w14:textId="77777777" w:rsidR="00502F9B" w:rsidRPr="00FD4BB7" w:rsidRDefault="00502F9B" w:rsidP="00502F9B">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34DA8767" w14:textId="77777777" w:rsidR="00502F9B" w:rsidRPr="00FD4BB7" w:rsidRDefault="00502F9B" w:rsidP="00502F9B">
      <w:r w:rsidRPr="00FD4BB7">
        <w:rPr>
          <w:rFonts w:eastAsia="Cambria"/>
          <w:sz w:val="12"/>
          <w:szCs w:val="12"/>
        </w:rPr>
        <w:t xml:space="preserve"> </w:t>
      </w:r>
    </w:p>
    <w:p w14:paraId="3E894B57" w14:textId="77777777" w:rsidR="00502F9B" w:rsidRPr="00FD4BB7" w:rsidRDefault="00502F9B" w:rsidP="00502F9B">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FD4BB7">
        <w:rPr>
          <w:rFonts w:eastAsia="Calibri"/>
          <w:szCs w:val="22"/>
          <w:u w:val="single"/>
        </w:rPr>
        <w:t>Thus</w:t>
      </w:r>
      <w:proofErr w:type="gramEnd"/>
      <w:r w:rsidRPr="00FD4BB7">
        <w:rPr>
          <w:rFonts w:eastAsia="Calibri"/>
          <w:szCs w:val="22"/>
          <w:u w:val="single"/>
        </w:rPr>
        <w:t xml:space="preserve">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341C290A" w14:textId="77777777" w:rsidR="00502F9B" w:rsidRPr="00FD4BB7" w:rsidRDefault="00502F9B" w:rsidP="00502F9B">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75F35B5" w14:textId="77777777" w:rsidR="00502F9B" w:rsidRPr="00FD4BB7" w:rsidRDefault="00502F9B" w:rsidP="00502F9B">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5A9C28C2" w14:textId="77777777" w:rsidR="00502F9B" w:rsidRPr="00FD4BB7" w:rsidRDefault="00502F9B" w:rsidP="00502F9B">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3D489AC" w14:textId="77777777" w:rsidR="00502F9B" w:rsidRPr="00FD4BB7" w:rsidRDefault="00502F9B" w:rsidP="00502F9B">
      <w:r w:rsidRPr="00FD4BB7">
        <w:rPr>
          <w:rFonts w:eastAsia="Calibri"/>
          <w:b/>
          <w:bCs/>
          <w:szCs w:val="22"/>
          <w:highlight w:val="yellow"/>
          <w:u w:val="single"/>
        </w:rPr>
        <w:lastRenderedPageBreak/>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7BB2543D" w14:textId="77777777" w:rsidR="00502F9B" w:rsidRPr="00FD4BB7" w:rsidRDefault="00502F9B" w:rsidP="00502F9B">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03569051" w14:textId="77777777" w:rsidR="00502F9B" w:rsidRPr="00FD4BB7" w:rsidRDefault="00502F9B" w:rsidP="00502F9B">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2AEB131F" w14:textId="77777777" w:rsidR="00502F9B" w:rsidRPr="00FD4BB7" w:rsidRDefault="00502F9B" w:rsidP="00502F9B">
      <w:r w:rsidRPr="00FD4BB7">
        <w:rPr>
          <w:b/>
          <w:bCs/>
          <w:sz w:val="26"/>
          <w:szCs w:val="26"/>
        </w:rPr>
        <w:t>Kapoor, 2008</w:t>
      </w:r>
      <w:r w:rsidRPr="00FD4BB7">
        <w:rPr>
          <w:rFonts w:eastAsia="Calibri"/>
          <w:sz w:val="18"/>
          <w:szCs w:val="18"/>
        </w:rPr>
        <w:t xml:space="preserve"> (</w:t>
      </w:r>
      <w:proofErr w:type="spellStart"/>
      <w:r w:rsidRPr="00FD4BB7">
        <w:rPr>
          <w:rFonts w:eastAsia="Calibri"/>
          <w:sz w:val="18"/>
          <w:szCs w:val="18"/>
        </w:rPr>
        <w:t>Ilan</w:t>
      </w:r>
      <w:proofErr w:type="spellEnd"/>
      <w:r w:rsidRPr="00FD4BB7">
        <w:rPr>
          <w:rFonts w:eastAsia="Calibri"/>
          <w:sz w:val="18"/>
          <w:szCs w:val="18"/>
        </w:rPr>
        <w:t xml:space="preserve">, Associate Professor at the Faculty of Environmental Studies, York University, “The Postcolonial Politics of Development,” p. 138-139) </w:t>
      </w:r>
    </w:p>
    <w:p w14:paraId="17495FBC" w14:textId="77777777" w:rsidR="00502F9B" w:rsidRPr="00FD4BB7" w:rsidRDefault="00502F9B" w:rsidP="00502F9B">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proofErr w:type="spellStart"/>
      <w:r w:rsidRPr="00FD4BB7">
        <w:rPr>
          <w:b/>
          <w:bCs/>
          <w:szCs w:val="22"/>
          <w:highlight w:val="yellow"/>
          <w:u w:val="single"/>
        </w:rPr>
        <w:t>deconstructible</w:t>
      </w:r>
      <w:proofErr w:type="spellEnd"/>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FD4BB7">
        <w:rPr>
          <w:rFonts w:eastAsia="Calibri"/>
          <w:sz w:val="12"/>
          <w:szCs w:val="12"/>
        </w:rPr>
        <w:t>bastard</w:t>
      </w:r>
      <w:proofErr w:type="gramEnd"/>
      <w:r w:rsidRPr="00FD4BB7">
        <w:rPr>
          <w:rFonts w:eastAsia="Calibri"/>
          <w:sz w:val="12"/>
          <w:szCs w:val="12"/>
        </w:rPr>
        <w:t>.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w:t>
      </w:r>
      <w:proofErr w:type="gramStart"/>
      <w:r w:rsidRPr="00FD4BB7">
        <w:rPr>
          <w:rFonts w:eastAsia="Calibri"/>
          <w:sz w:val="12"/>
          <w:szCs w:val="12"/>
        </w:rPr>
        <w:t>has to</w:t>
      </w:r>
      <w:proofErr w:type="gramEnd"/>
      <w:r w:rsidRPr="00FD4BB7">
        <w:rPr>
          <w:rFonts w:eastAsia="Calibri"/>
          <w:sz w:val="12"/>
          <w:szCs w:val="12"/>
        </w:rPr>
        <w:t xml:space="preserve">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proofErr w:type="spellStart"/>
      <w:r w:rsidRPr="00FD4BB7">
        <w:rPr>
          <w:sz w:val="12"/>
          <w:szCs w:val="12"/>
        </w:rPr>
        <w:t>negotiative</w:t>
      </w:r>
      <w:proofErr w:type="spellEnd"/>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FD4BB7">
        <w:rPr>
          <w:rFonts w:eastAsia="Calibri"/>
          <w:sz w:val="12"/>
          <w:szCs w:val="12"/>
        </w:rPr>
        <w:t>i.e.</w:t>
      </w:r>
      <w:proofErr w:type="gramEnd"/>
      <w:r w:rsidRPr="00FD4BB7">
        <w:rPr>
          <w:rFonts w:eastAsia="Calibri"/>
          <w:sz w:val="12"/>
          <w:szCs w:val="12"/>
        </w:rPr>
        <w:t xml:space="preserve"> Gandhi) — made it difficult for the state to quash them or deflect their claims. </w:t>
      </w:r>
    </w:p>
    <w:p w14:paraId="74EA701B" w14:textId="77777777" w:rsidR="00502F9B" w:rsidRPr="00FD4BB7" w:rsidRDefault="00502F9B" w:rsidP="00502F9B">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0DBC094" w14:textId="77777777" w:rsidR="00502F9B" w:rsidRPr="00FD4BB7" w:rsidRDefault="00502F9B" w:rsidP="00502F9B">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6977E8DF" w14:textId="77777777" w:rsidR="00502F9B" w:rsidRPr="00FD4BB7" w:rsidRDefault="00502F9B" w:rsidP="00502F9B">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w:t>
      </w:r>
      <w:r w:rsidRPr="00FD4BB7">
        <w:rPr>
          <w:rFonts w:eastAsia="Calibri"/>
          <w:b/>
          <w:bCs/>
          <w:szCs w:val="22"/>
          <w:highlight w:val="yellow"/>
          <w:u w:val="single"/>
        </w:rPr>
        <w:lastRenderedPageBreak/>
        <w:t xml:space="preserve">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382D9D90" w14:textId="77777777" w:rsidR="00502F9B" w:rsidRPr="00FD4BB7" w:rsidRDefault="00502F9B" w:rsidP="00502F9B">
      <w:r w:rsidRPr="00FD4BB7">
        <w:rPr>
          <w:rFonts w:eastAsia="Calibri"/>
        </w:rPr>
        <w:t xml:space="preserve"> </w:t>
      </w:r>
    </w:p>
    <w:p w14:paraId="49025C07" w14:textId="77777777" w:rsidR="00502F9B" w:rsidRPr="00FD4BB7" w:rsidRDefault="00502F9B" w:rsidP="00502F9B">
      <w:pPr>
        <w:pStyle w:val="Heading3"/>
        <w:rPr>
          <w:rFonts w:cs="Calibri"/>
        </w:rPr>
      </w:pPr>
      <w:proofErr w:type="spellStart"/>
      <w:r w:rsidRPr="00FD4BB7">
        <w:rPr>
          <w:rFonts w:eastAsia="Calibri" w:cs="Calibri"/>
          <w:sz w:val="44"/>
          <w:szCs w:val="44"/>
        </w:rPr>
        <w:lastRenderedPageBreak/>
        <w:t>Underview</w:t>
      </w:r>
      <w:proofErr w:type="spellEnd"/>
      <w:r w:rsidRPr="00FD4BB7">
        <w:rPr>
          <w:rFonts w:eastAsia="Calibri" w:cs="Calibri"/>
          <w:sz w:val="44"/>
          <w:szCs w:val="44"/>
        </w:rPr>
        <w:t xml:space="preserve"> 2 </w:t>
      </w:r>
    </w:p>
    <w:p w14:paraId="7A9153A7" w14:textId="77777777" w:rsidR="00502F9B" w:rsidRDefault="00502F9B" w:rsidP="00502F9B">
      <w:pPr>
        <w:pStyle w:val="Heading4"/>
        <w:rPr>
          <w:rFonts w:eastAsia="Calibri" w:cs="Calibri"/>
        </w:rPr>
      </w:pPr>
      <w:r w:rsidRPr="00FD4BB7">
        <w:rPr>
          <w:rFonts w:eastAsia="Calibri" w:cs="Calibri"/>
        </w:rPr>
        <w:t xml:space="preserve">Their </w:t>
      </w:r>
      <w:proofErr w:type="spellStart"/>
      <w:r w:rsidRPr="00FD4BB7">
        <w:rPr>
          <w:rFonts w:eastAsia="Calibri" w:cs="Calibri"/>
        </w:rPr>
        <w:t>disads</w:t>
      </w:r>
      <w:proofErr w:type="spellEnd"/>
      <w:r w:rsidRPr="00FD4BB7">
        <w:rPr>
          <w:rFonts w:eastAsia="Calibri" w:cs="Calibri"/>
        </w:rPr>
        <w:t xml:space="preserve"> will surely be ridiculous. </w:t>
      </w:r>
    </w:p>
    <w:p w14:paraId="34432913" w14:textId="77777777" w:rsidR="00502F9B" w:rsidRPr="0080191B" w:rsidRDefault="00502F9B" w:rsidP="00502F9B"/>
    <w:p w14:paraId="0F8B9E0A" w14:textId="77777777" w:rsidR="00502F9B" w:rsidRDefault="00502F9B" w:rsidP="00502F9B">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7A3A9AD4" w14:textId="77777777" w:rsidR="00502F9B" w:rsidRPr="0080191B" w:rsidRDefault="00502F9B" w:rsidP="00502F9B"/>
    <w:p w14:paraId="3552B5DF" w14:textId="77777777" w:rsidR="00502F9B" w:rsidRDefault="00502F9B" w:rsidP="00502F9B">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4117F36B" w14:textId="77777777" w:rsidR="00502F9B" w:rsidRPr="0080191B" w:rsidRDefault="00502F9B" w:rsidP="00502F9B"/>
    <w:p w14:paraId="4EE22DAE" w14:textId="77777777" w:rsidR="00502F9B" w:rsidRDefault="00502F9B" w:rsidP="00502F9B">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55FF55EF" w14:textId="77777777" w:rsidR="00502F9B" w:rsidRPr="0080191B" w:rsidRDefault="00502F9B" w:rsidP="00502F9B"/>
    <w:p w14:paraId="3F9096FA" w14:textId="77777777" w:rsidR="00502F9B" w:rsidRDefault="00502F9B" w:rsidP="00502F9B">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28FCD6E7" w14:textId="77777777" w:rsidR="00502F9B" w:rsidRPr="0080191B" w:rsidRDefault="00502F9B" w:rsidP="00502F9B"/>
    <w:p w14:paraId="06CD2CD8" w14:textId="77777777" w:rsidR="00502F9B" w:rsidRPr="00FD4BB7" w:rsidRDefault="00502F9B" w:rsidP="00502F9B">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7746F9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2F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2F9B"/>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2F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FDA09"/>
  <w14:defaultImageDpi w14:val="300"/>
  <w15:docId w15:val="{4F3FED79-2B17-C242-8798-D71A57B04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2F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2F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2F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502F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02F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2F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F9B"/>
  </w:style>
  <w:style w:type="character" w:customStyle="1" w:styleId="Heading1Char">
    <w:name w:val="Heading 1 Char"/>
    <w:aliases w:val="Pocket Char"/>
    <w:basedOn w:val="DefaultParagraphFont"/>
    <w:link w:val="Heading1"/>
    <w:uiPriority w:val="9"/>
    <w:rsid w:val="00502F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2F9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502F9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02F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2F9B"/>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502F9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502F9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02F9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02F9B"/>
    <w:rPr>
      <w:color w:val="auto"/>
      <w:u w:val="none"/>
    </w:rPr>
  </w:style>
  <w:style w:type="paragraph" w:styleId="DocumentMap">
    <w:name w:val="Document Map"/>
    <w:basedOn w:val="Normal"/>
    <w:link w:val="DocumentMapChar"/>
    <w:uiPriority w:val="99"/>
    <w:semiHidden/>
    <w:unhideWhenUsed/>
    <w:rsid w:val="00502F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2F9B"/>
    <w:rPr>
      <w:rFonts w:ascii="Lucida Grande" w:hAnsi="Lucida Grande" w:cs="Lucida Grande"/>
    </w:rPr>
  </w:style>
  <w:style w:type="paragraph" w:customStyle="1" w:styleId="textbold">
    <w:name w:val="text bold"/>
    <w:basedOn w:val="Normal"/>
    <w:link w:val="Emphasis"/>
    <w:uiPriority w:val="20"/>
    <w:qFormat/>
    <w:rsid w:val="00502F9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502F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13717</Words>
  <Characters>78193</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cp:revision>
  <dcterms:created xsi:type="dcterms:W3CDTF">2021-11-20T14:09:00Z</dcterms:created>
  <dcterms:modified xsi:type="dcterms:W3CDTF">2021-11-20T14:17:00Z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