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5C82" w14:textId="51095EA1" w:rsidR="00FB57AD" w:rsidRDefault="00FB57AD" w:rsidP="00FB57AD">
      <w:pPr>
        <w:pStyle w:val="Heading1"/>
      </w:pPr>
      <w:r>
        <w:t>WR AC</w:t>
      </w:r>
    </w:p>
    <w:p w14:paraId="288A10B3" w14:textId="26FBAC86" w:rsidR="00FB57AD" w:rsidRPr="002401A3" w:rsidRDefault="00FB57AD" w:rsidP="00FB57AD">
      <w:pPr>
        <w:pStyle w:val="Heading3"/>
        <w:rPr>
          <w:rFonts w:cs="Calibri"/>
        </w:rPr>
      </w:pPr>
      <w:r w:rsidRPr="002401A3">
        <w:rPr>
          <w:rFonts w:cs="Calibri"/>
        </w:rPr>
        <w:lastRenderedPageBreak/>
        <w:t>Advantage 1: Space Debris</w:t>
      </w:r>
    </w:p>
    <w:p w14:paraId="53AF6437" w14:textId="77777777" w:rsidR="00FB57AD" w:rsidRPr="002401A3" w:rsidRDefault="00FB57AD" w:rsidP="00FB57AD">
      <w:pPr>
        <w:pStyle w:val="Heading4"/>
        <w:rPr>
          <w:rFonts w:cs="Calibri"/>
        </w:rPr>
      </w:pPr>
      <w:r w:rsidRPr="002401A3">
        <w:rPr>
          <w:rFonts w:cs="Calibri"/>
        </w:rPr>
        <w:t xml:space="preserve">Private companies are cramming satellites into the Earth’s orbit which are quickly becoming defunct pieces of “space junk.” </w:t>
      </w:r>
    </w:p>
    <w:p w14:paraId="0AA46CDF" w14:textId="0F333647" w:rsidR="00FB57AD" w:rsidRPr="002401A3" w:rsidRDefault="00FB57AD" w:rsidP="00FB57AD">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w:t>
      </w:r>
      <w:r w:rsidR="00E36504">
        <w:t xml:space="preserve">, </w:t>
      </w:r>
      <w:r w:rsidRPr="002401A3">
        <w:t>https://www.weforum.org/agenda/2020/10/visualizing-easrth-satellites-sapce-spacex)//AW</w:t>
      </w:r>
    </w:p>
    <w:p w14:paraId="60F16726" w14:textId="0C6E5F02" w:rsidR="00FB57AD" w:rsidRPr="002401A3" w:rsidRDefault="00FB57AD" w:rsidP="00FB57AD">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r w:rsidR="00E36504">
        <w:rPr>
          <w:sz w:val="12"/>
        </w:rPr>
        <w:t>.</w:t>
      </w:r>
    </w:p>
    <w:p w14:paraId="280F093A" w14:textId="77777777" w:rsidR="00FB57AD" w:rsidRPr="002401A3" w:rsidRDefault="00FB57AD" w:rsidP="00FB57AD">
      <w:pPr>
        <w:pStyle w:val="Heading4"/>
        <w:rPr>
          <w:rFonts w:cs="Calibri"/>
        </w:rPr>
      </w:pPr>
      <w:r w:rsidRPr="002401A3">
        <w:rPr>
          <w:rFonts w:cs="Calibri"/>
        </w:rPr>
        <w:t xml:space="preserve">Increasing space debris levels will inevitably set off a chain of collisions.  </w:t>
      </w:r>
    </w:p>
    <w:p w14:paraId="63E1C98A" w14:textId="77777777" w:rsidR="00FB57AD" w:rsidRPr="002401A3" w:rsidRDefault="00FB57AD" w:rsidP="00FB57AD">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FD9A4F" w14:textId="77777777" w:rsidR="00FB57AD" w:rsidRPr="002401A3" w:rsidRDefault="00FB57AD" w:rsidP="00FB57AD">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w:t>
      </w:r>
      <w:r w:rsidRPr="002401A3">
        <w:rPr>
          <w:sz w:val="10"/>
        </w:rPr>
        <w:lastRenderedPageBreak/>
        <w:t xml:space="preserve">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9B26325" w14:textId="77777777" w:rsidR="00A336C9" w:rsidRPr="002401A3" w:rsidRDefault="00A336C9" w:rsidP="00A336C9">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4B8B1EA" w14:textId="77777777" w:rsidR="00FB57AD" w:rsidRPr="002401A3" w:rsidRDefault="00FB57AD" w:rsidP="00FB57AD">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1C8E488F" w14:textId="6A75BD9E" w:rsidR="00FB57AD" w:rsidRPr="002401A3" w:rsidRDefault="00FB57AD" w:rsidP="00FB57AD">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sidR="00A336C9">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w:t>
      </w:r>
      <w:r w:rsidRPr="002401A3">
        <w:rPr>
          <w:sz w:val="12"/>
        </w:rPr>
        <w:lastRenderedPageBreak/>
        <w:t xml:space="preserve">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98254AB" w14:textId="77777777" w:rsidR="00FB57AD" w:rsidRPr="002401A3" w:rsidRDefault="00FB57AD" w:rsidP="00FB57AD">
      <w:pPr>
        <w:rPr>
          <w:sz w:val="12"/>
        </w:rPr>
      </w:pPr>
    </w:p>
    <w:p w14:paraId="2B51097A" w14:textId="77777777" w:rsidR="0035383D" w:rsidRPr="002401A3" w:rsidRDefault="0035383D" w:rsidP="0035383D">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5EE555C6" w14:textId="77777777" w:rsidR="0035383D" w:rsidRPr="002401A3" w:rsidRDefault="0035383D" w:rsidP="0035383D">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F187F93" w14:textId="77777777" w:rsidR="0035383D" w:rsidRPr="002401A3" w:rsidRDefault="0035383D" w:rsidP="0035383D">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9E2DA6F" w14:textId="77777777" w:rsidR="0035383D" w:rsidRPr="002401A3" w:rsidRDefault="0035383D" w:rsidP="0035383D">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w:t>
      </w:r>
      <w:r w:rsidRPr="00F832FB">
        <w:rPr>
          <w:rStyle w:val="StyleUnderline"/>
        </w:rPr>
        <w:t xml:space="preserve">betray some of the same assumptions </w:t>
      </w:r>
      <w:r w:rsidRPr="00334DB9">
        <w:t>as their early modern forebears</w:t>
      </w:r>
      <w:r w:rsidRPr="00F832FB">
        <w:rPr>
          <w:rStyle w:val="StyleUnderline"/>
        </w:rPr>
        <w:t>. They</w:t>
      </w:r>
      <w:r w:rsidRPr="00F832FB">
        <w:rPr>
          <w:rStyle w:val="StyleUnderline"/>
          <w:sz w:val="24"/>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 xml:space="preserve">they have ignored the history of colonialism on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5EE2985C" w14:textId="77777777" w:rsidR="0035383D" w:rsidRPr="002401A3" w:rsidRDefault="0035383D" w:rsidP="0035383D">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35FBD890" w14:textId="77777777" w:rsidR="0035383D" w:rsidRPr="002401A3" w:rsidRDefault="0035383D" w:rsidP="0035383D">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19AFEFAC" w14:textId="77777777" w:rsidR="0035383D" w:rsidRPr="002401A3" w:rsidRDefault="0035383D" w:rsidP="0035383D">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50" w:history="1">
        <w:r w:rsidRPr="002401A3">
          <w:rPr>
            <w:rStyle w:val="Hyperlink"/>
            <w:sz w:val="12"/>
          </w:rPr>
          <w:t>Keep the red planet red</w:t>
        </w:r>
      </w:hyperlink>
      <w:r w:rsidRPr="002401A3">
        <w:rPr>
          <w:sz w:val="12"/>
        </w:rPr>
        <w:t xml:space="preserve">! </w:t>
      </w:r>
    </w:p>
    <w:p w14:paraId="0D8A476B" w14:textId="77777777" w:rsidR="0035383D" w:rsidRPr="002401A3" w:rsidRDefault="0035383D" w:rsidP="0035383D">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0CE2949D" w14:textId="77777777" w:rsidR="0035383D" w:rsidRPr="002401A3" w:rsidRDefault="0035383D" w:rsidP="0035383D">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6B6BFC1C" w14:textId="77777777" w:rsidR="0035383D" w:rsidRDefault="0035383D" w:rsidP="0035383D">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w:t>
      </w:r>
      <w:proofErr w:type="gramStart"/>
      <w:r w:rsidRPr="00377999">
        <w:rPr>
          <w:rStyle w:val="Emphasis"/>
          <w:highlight w:val="yellow"/>
        </w:rPr>
        <w:t>be</w:t>
      </w:r>
      <w:proofErr w:type="gramEnd"/>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28B3BD67" w14:textId="77777777" w:rsidR="0035383D" w:rsidRPr="0042059C" w:rsidRDefault="0035383D" w:rsidP="0035383D">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275DC62" w14:textId="77777777" w:rsidR="0035383D" w:rsidRPr="0042059C" w:rsidRDefault="0035383D" w:rsidP="0035383D">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4E944569" w14:textId="77777777" w:rsidR="0035383D" w:rsidRPr="00C0357D" w:rsidRDefault="0035383D" w:rsidP="0035383D">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 xml:space="preserve">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494740BA" w14:textId="77777777" w:rsidR="00FB57AD" w:rsidRPr="002401A3" w:rsidRDefault="00FB57AD" w:rsidP="00FB57AD"/>
    <w:p w14:paraId="4D8AF0A4" w14:textId="3DF247FD" w:rsidR="00FB57AD" w:rsidRPr="002401A3" w:rsidRDefault="000E5A79" w:rsidP="00FB57AD">
      <w:pPr>
        <w:pStyle w:val="Heading3"/>
        <w:rPr>
          <w:rFonts w:cs="Calibri"/>
        </w:rPr>
      </w:pPr>
      <w:r>
        <w:rPr>
          <w:rFonts w:cs="Calibri"/>
        </w:rPr>
        <w:lastRenderedPageBreak/>
        <w:t>Solvency</w:t>
      </w:r>
    </w:p>
    <w:p w14:paraId="59FDF7F0" w14:textId="77777777" w:rsidR="002F1EC9" w:rsidRPr="00596CC4" w:rsidRDefault="002F1EC9" w:rsidP="002F1EC9">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4DCF6328" w14:textId="77777777" w:rsidR="00FB57AD" w:rsidRPr="002401A3" w:rsidRDefault="00FB57AD" w:rsidP="00FB57AD">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281BE16E" w14:textId="77777777" w:rsidR="00FB57AD" w:rsidRPr="002401A3" w:rsidRDefault="00FB57AD" w:rsidP="00FB57AD">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w:t>
      </w:r>
      <w:r w:rsidRPr="002401A3">
        <w:rPr>
          <w:sz w:val="12"/>
          <w:szCs w:val="12"/>
        </w:rPr>
        <w:lastRenderedPageBreak/>
        <w:t xml:space="preserve">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EEE311D" w14:textId="77777777" w:rsidR="00FB57AD" w:rsidRPr="002401A3" w:rsidRDefault="00FB57AD" w:rsidP="00FB57AD">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52DF0152" w14:textId="77777777" w:rsidR="00FB57AD" w:rsidRPr="002401A3" w:rsidRDefault="00FB57AD" w:rsidP="00FB57A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1" w:history="1">
        <w:r w:rsidRPr="002401A3">
          <w:rPr>
            <w:rStyle w:val="Hyperlink"/>
          </w:rPr>
          <w:t>https://carnegieendowment.org/2021/03/09/space-is-great-commons.-it-s-time-to-treat-it-as-such-pub-84018</w:t>
        </w:r>
      </w:hyperlink>
      <w:r w:rsidRPr="002401A3">
        <w:t>&gt; AT</w:t>
      </w:r>
    </w:p>
    <w:p w14:paraId="5042942F" w14:textId="77777777" w:rsidR="00FB57AD" w:rsidRPr="002401A3" w:rsidRDefault="00FB57AD" w:rsidP="00FB57AD">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national regulations and international guidelines, but decentralized accountability </w:t>
      </w:r>
      <w:r w:rsidRPr="002401A3">
        <w:rPr>
          <w:rStyle w:val="StyleUnderline"/>
          <w:highlight w:val="yellow"/>
        </w:rPr>
        <w:lastRenderedPageBreak/>
        <w:t>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53BB068" w14:textId="77777777" w:rsidR="00FB57AD" w:rsidRPr="002401A3" w:rsidRDefault="00FB57AD" w:rsidP="00FB57AD">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7DEB5DBE" w14:textId="77777777" w:rsidR="00FB57AD" w:rsidRPr="002401A3" w:rsidRDefault="00FB57AD" w:rsidP="00FB57A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2" w:history="1">
        <w:r w:rsidRPr="002401A3">
          <w:rPr>
            <w:rStyle w:val="Hyperlink"/>
          </w:rPr>
          <w:t>https://carnegieendowment.org/2021/03/09/space-is-great-commons.-it-s-time-to-treat-it-as-such-pub-84018</w:t>
        </w:r>
      </w:hyperlink>
      <w:r w:rsidRPr="002401A3">
        <w:t>&gt; AT</w:t>
      </w:r>
    </w:p>
    <w:p w14:paraId="49784BAB" w14:textId="77777777" w:rsidR="00FB57AD" w:rsidRPr="002401A3" w:rsidRDefault="00FB57AD" w:rsidP="00FB57AD">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w:t>
      </w:r>
      <w:proofErr w:type="gramStart"/>
      <w:r w:rsidRPr="002401A3">
        <w:rPr>
          <w:sz w:val="12"/>
        </w:rPr>
        <w:t>States</w:t>
      </w:r>
      <w:proofErr w:type="gramEnd"/>
      <w:r w:rsidRPr="002401A3">
        <w:rPr>
          <w:sz w:val="12"/>
        </w:rPr>
        <w:t xml:space="preserve">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38F98E28" w14:textId="77777777" w:rsidR="00A9577A" w:rsidRPr="002401A3" w:rsidRDefault="00A9577A" w:rsidP="00A9577A">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58CF6B4C" w14:textId="77777777" w:rsidR="00A9577A" w:rsidRPr="002401A3" w:rsidRDefault="00A9577A" w:rsidP="00A9577A">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w:t>
      </w:r>
      <w:r w:rsidRPr="002401A3">
        <w:lastRenderedPageBreak/>
        <w:t>Accessed Dec. 13, 2021. &lt;https://www.unoosa.org/documents/pdf/hlf/1st_hlf_Dubai/Presentations/26.pdf&gt; AT</w:t>
      </w:r>
    </w:p>
    <w:p w14:paraId="2854297D" w14:textId="77777777" w:rsidR="00A9577A" w:rsidRPr="00191181" w:rsidRDefault="00A9577A" w:rsidP="00A9577A">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FC862F2" w14:textId="77777777" w:rsidR="00A9577A" w:rsidRPr="002401A3" w:rsidRDefault="00A9577A" w:rsidP="00A9577A">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xml:space="preserve">, that will allow and encourage </w:t>
      </w:r>
      <w:proofErr w:type="gramStart"/>
      <w:r w:rsidRPr="00191181">
        <w:rPr>
          <w:rStyle w:val="StyleUnderline"/>
        </w:rPr>
        <w:t>each and every</w:t>
      </w:r>
      <w:proofErr w:type="gramEnd"/>
      <w:r w:rsidRPr="00191181">
        <w:rPr>
          <w:rStyle w:val="StyleUnderline"/>
        </w:rPr>
        <w:t xml:space="preserve">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 w:val="0"/>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163463D4" w14:textId="41C95AB2" w:rsidR="001016B9" w:rsidRPr="001016B9" w:rsidRDefault="001016B9" w:rsidP="001016B9">
      <w:pPr>
        <w:pStyle w:val="Heading3"/>
      </w:pPr>
      <w:proofErr w:type="spellStart"/>
      <w:r w:rsidRPr="001016B9">
        <w:lastRenderedPageBreak/>
        <w:t>Underview</w:t>
      </w:r>
      <w:proofErr w:type="spellEnd"/>
    </w:p>
    <w:p w14:paraId="72E67E53" w14:textId="77777777" w:rsidR="001016B9" w:rsidRPr="00FD4BB7" w:rsidRDefault="001016B9" w:rsidP="001016B9">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1C8A0328" w14:textId="2E49415B" w:rsidR="001016B9" w:rsidRPr="00FD4BB7" w:rsidRDefault="001016B9" w:rsidP="001016B9">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73">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75A7E135" w14:textId="77777777" w:rsidR="001016B9" w:rsidRPr="00FD4BB7" w:rsidRDefault="001016B9" w:rsidP="001016B9">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447799A0" w14:textId="77777777" w:rsidR="001016B9" w:rsidRPr="00FD4BB7" w:rsidRDefault="001016B9" w:rsidP="001016B9">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B4D7434" w14:textId="77777777" w:rsidR="001016B9" w:rsidRPr="00FD4BB7" w:rsidRDefault="001016B9" w:rsidP="001016B9">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56FCA01" w14:textId="77777777" w:rsidR="001016B9" w:rsidRPr="00FD4BB7" w:rsidRDefault="001016B9" w:rsidP="001016B9">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03DDC1D9" w14:textId="6D6242A6" w:rsidR="00F93040" w:rsidRPr="00F93040" w:rsidRDefault="001016B9" w:rsidP="001016B9">
      <w:pPr>
        <w:rPr>
          <w:rFonts w:eastAsia="Calibri"/>
          <w:sz w:val="12"/>
          <w:szCs w:val="12"/>
        </w:rPr>
      </w:pPr>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w:t>
      </w:r>
      <w:proofErr w:type="gramStart"/>
      <w:r w:rsidRPr="00FD4BB7">
        <w:rPr>
          <w:rFonts w:eastAsia="Calibri"/>
          <w:b/>
          <w:bCs/>
          <w:szCs w:val="22"/>
          <w:highlight w:val="yellow"/>
          <w:u w:val="single"/>
        </w:rPr>
        <w:t>imperialistic</w:t>
      </w:r>
      <w:proofErr w:type="gramEnd"/>
      <w:r w:rsidRPr="00FD4BB7">
        <w:rPr>
          <w:rFonts w:eastAsia="Calibri"/>
          <w:b/>
          <w:bCs/>
          <w:szCs w:val="22"/>
          <w:highlight w:val="yellow"/>
          <w:u w:val="single"/>
        </w:rPr>
        <w:t xml:space="preserve">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w:t>
      </w:r>
      <w:r w:rsidRPr="00FD4BB7">
        <w:rPr>
          <w:rFonts w:eastAsia="Calibri"/>
          <w:b/>
          <w:bCs/>
          <w:szCs w:val="22"/>
          <w:highlight w:val="yellow"/>
          <w:u w:val="single"/>
        </w:rPr>
        <w:lastRenderedPageBreak/>
        <w:t>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w:t>
      </w:r>
      <w:proofErr w:type="gramStart"/>
      <w:r w:rsidRPr="00FD4BB7">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7EFD3ED6" w14:textId="77777777" w:rsidR="001016B9" w:rsidRPr="00FD4BB7" w:rsidRDefault="001016B9" w:rsidP="001016B9">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546092B3" w14:textId="77777777" w:rsidR="001016B9" w:rsidRPr="00FD4BB7" w:rsidRDefault="001016B9" w:rsidP="001016B9">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17E8B9B7" w14:textId="77777777" w:rsidR="001016B9" w:rsidRPr="00FD4BB7" w:rsidRDefault="001016B9" w:rsidP="001016B9">
      <w:r w:rsidRPr="00441BF7">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56296F68" w14:textId="77777777" w:rsidR="001016B9" w:rsidRPr="00FD4BB7" w:rsidRDefault="001016B9" w:rsidP="001016B9">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proofErr w:type="spellStart"/>
      <w:r w:rsidRPr="00FD4BB7">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0EA3BF07" w14:textId="77777777" w:rsidR="001016B9" w:rsidRPr="00FD4BB7" w:rsidRDefault="001016B9" w:rsidP="001016B9">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AE425A4" w14:textId="77777777" w:rsidR="001016B9" w:rsidRPr="00FD4BB7" w:rsidRDefault="001016B9" w:rsidP="001016B9">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D84E3F6" w14:textId="77777777" w:rsidR="001016B9" w:rsidRPr="00FD4BB7" w:rsidRDefault="001016B9" w:rsidP="001016B9">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w:t>
      </w:r>
      <w:r w:rsidRPr="00FD4BB7">
        <w:rPr>
          <w:rFonts w:eastAsia="Calibri"/>
          <w:b/>
          <w:bCs/>
          <w:szCs w:val="22"/>
          <w:highlight w:val="yellow"/>
          <w:u w:val="single"/>
        </w:rPr>
        <w:lastRenderedPageBreak/>
        <w:t xml:space="preserve">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4E0C8BFC" w14:textId="24BD88C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A79"/>
    <w:rsid w:val="00100B28"/>
    <w:rsid w:val="001016B9"/>
    <w:rsid w:val="00117316"/>
    <w:rsid w:val="001209B4"/>
    <w:rsid w:val="001761FC"/>
    <w:rsid w:val="00182655"/>
    <w:rsid w:val="001840F2"/>
    <w:rsid w:val="00185134"/>
    <w:rsid w:val="001856C6"/>
    <w:rsid w:val="00191181"/>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EC9"/>
    <w:rsid w:val="002F6E74"/>
    <w:rsid w:val="003106B3"/>
    <w:rsid w:val="0031385D"/>
    <w:rsid w:val="003171AB"/>
    <w:rsid w:val="003223B2"/>
    <w:rsid w:val="00322A67"/>
    <w:rsid w:val="00330E13"/>
    <w:rsid w:val="00335A23"/>
    <w:rsid w:val="00340707"/>
    <w:rsid w:val="00341C61"/>
    <w:rsid w:val="00351841"/>
    <w:rsid w:val="0035383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BF7"/>
    <w:rsid w:val="00442018"/>
    <w:rsid w:val="00446567"/>
    <w:rsid w:val="00447B10"/>
    <w:rsid w:val="00452EE4"/>
    <w:rsid w:val="00452F0B"/>
    <w:rsid w:val="004536D6"/>
    <w:rsid w:val="00457224"/>
    <w:rsid w:val="004573D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B3A"/>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CE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E0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BB"/>
    <w:rsid w:val="00A22670"/>
    <w:rsid w:val="00A24B35"/>
    <w:rsid w:val="00A271BA"/>
    <w:rsid w:val="00A27F86"/>
    <w:rsid w:val="00A336C9"/>
    <w:rsid w:val="00A431C6"/>
    <w:rsid w:val="00A54315"/>
    <w:rsid w:val="00A60FBC"/>
    <w:rsid w:val="00A65C0B"/>
    <w:rsid w:val="00A776BA"/>
    <w:rsid w:val="00A81FD2"/>
    <w:rsid w:val="00A8441A"/>
    <w:rsid w:val="00A8674A"/>
    <w:rsid w:val="00A9577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504"/>
    <w:rsid w:val="00E36881"/>
    <w:rsid w:val="00E42E4C"/>
    <w:rsid w:val="00E47013"/>
    <w:rsid w:val="00E541F9"/>
    <w:rsid w:val="00E57B79"/>
    <w:rsid w:val="00E63419"/>
    <w:rsid w:val="00E64496"/>
    <w:rsid w:val="00E72115"/>
    <w:rsid w:val="00E773C4"/>
    <w:rsid w:val="00E8322E"/>
    <w:rsid w:val="00E903E0"/>
    <w:rsid w:val="00EA1115"/>
    <w:rsid w:val="00EA39EB"/>
    <w:rsid w:val="00EA58CE"/>
    <w:rsid w:val="00EB33FF"/>
    <w:rsid w:val="00EB3D1A"/>
    <w:rsid w:val="00EC2759"/>
    <w:rsid w:val="00EC7106"/>
    <w:rsid w:val="00ED0120"/>
    <w:rsid w:val="00ED3BBA"/>
    <w:rsid w:val="00ED4E12"/>
    <w:rsid w:val="00ED762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2FB"/>
    <w:rsid w:val="00F93040"/>
    <w:rsid w:val="00F94060"/>
    <w:rsid w:val="00FA56F6"/>
    <w:rsid w:val="00FB329D"/>
    <w:rsid w:val="00FB57A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AC52"/>
  <w14:defaultImageDpi w14:val="300"/>
  <w15:docId w15:val="{E51459F1-C0D0-4A42-B348-7847CB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304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930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30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930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930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30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3040"/>
  </w:style>
  <w:style w:type="character" w:customStyle="1" w:styleId="Heading1Char">
    <w:name w:val="Heading 1 Char"/>
    <w:aliases w:val="Pocket Char"/>
    <w:basedOn w:val="DefaultParagraphFont"/>
    <w:link w:val="Heading1"/>
    <w:uiPriority w:val="9"/>
    <w:rsid w:val="00F930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304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9304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930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304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F9304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9304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9304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93040"/>
    <w:rPr>
      <w:color w:val="auto"/>
      <w:u w:val="none"/>
    </w:rPr>
  </w:style>
  <w:style w:type="paragraph" w:styleId="DocumentMap">
    <w:name w:val="Document Map"/>
    <w:basedOn w:val="Normal"/>
    <w:link w:val="DocumentMapChar"/>
    <w:uiPriority w:val="99"/>
    <w:semiHidden/>
    <w:unhideWhenUsed/>
    <w:rsid w:val="00F930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3040"/>
    <w:rPr>
      <w:rFonts w:ascii="Lucida Grande" w:hAnsi="Lucida Grande" w:cs="Lucida Grande"/>
    </w:rPr>
  </w:style>
  <w:style w:type="paragraph" w:customStyle="1" w:styleId="Emphasis1">
    <w:name w:val="Emphasis1"/>
    <w:basedOn w:val="Normal"/>
    <w:link w:val="Emphasis"/>
    <w:autoRedefine/>
    <w:uiPriority w:val="20"/>
    <w:qFormat/>
    <w:rsid w:val="00FB57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B57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papers.ssrn.com/sol3/papers.cfm?abstract_id=3547312)//ey/"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19</Pages>
  <Words>16525</Words>
  <Characters>94199</Characters>
  <Application>Microsoft Office Word</Application>
  <DocSecurity>0</DocSecurity>
  <Lines>784</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17</cp:revision>
  <dcterms:created xsi:type="dcterms:W3CDTF">2021-12-17T18:44:00Z</dcterms:created>
  <dcterms:modified xsi:type="dcterms:W3CDTF">2022-01-13T19:08:00Z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