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F5870" w14:textId="77777777" w:rsidR="00E9428C" w:rsidRDefault="00E9428C" w:rsidP="00E9428C">
      <w:pPr>
        <w:pStyle w:val="Heading3"/>
      </w:pPr>
      <w:r>
        <w:t>1.</w:t>
      </w:r>
    </w:p>
    <w:p w14:paraId="43407403" w14:textId="77777777" w:rsidR="00E9428C" w:rsidRPr="009811A7" w:rsidRDefault="00E9428C" w:rsidP="00E9428C">
      <w:pPr>
        <w:pStyle w:val="Heading4"/>
        <w:rPr>
          <w:rFonts w:cs="Calibri"/>
        </w:rPr>
      </w:pPr>
      <w:r w:rsidRPr="009811A7">
        <w:rPr>
          <w:rFonts w:cs="Calibri"/>
        </w:rPr>
        <w:t xml:space="preserve">Interpretation: </w:t>
      </w:r>
      <w:r>
        <w:rPr>
          <w:rFonts w:cs="Calibri"/>
        </w:rPr>
        <w:t>private entities</w:t>
      </w:r>
      <w:r w:rsidRPr="009811A7">
        <w:rPr>
          <w:rFonts w:cs="Calibri"/>
        </w:rPr>
        <w:t xml:space="preserve"> is a generic bare plural. The aff may not defend that</w:t>
      </w:r>
      <w:r>
        <w:rPr>
          <w:rFonts w:cs="Calibri"/>
        </w:rPr>
        <w:t xml:space="preserve"> the appropriation of outer space by</w:t>
      </w:r>
      <w:r w:rsidRPr="009811A7">
        <w:rPr>
          <w:rFonts w:cs="Calibri"/>
        </w:rPr>
        <w:t xml:space="preserve"> </w:t>
      </w:r>
      <w:r>
        <w:rPr>
          <w:rFonts w:cs="Calibri"/>
        </w:rPr>
        <w:t>a subset of private entities is unjust</w:t>
      </w:r>
      <w:r w:rsidRPr="009811A7">
        <w:rPr>
          <w:rFonts w:cs="Calibri"/>
        </w:rPr>
        <w:t>.</w:t>
      </w:r>
    </w:p>
    <w:p w14:paraId="1AAF8131" w14:textId="77777777" w:rsidR="00E9428C" w:rsidRPr="009811A7" w:rsidRDefault="00E9428C" w:rsidP="00E9428C">
      <w:pPr>
        <w:rPr>
          <w:szCs w:val="16"/>
        </w:rPr>
      </w:pPr>
      <w:r w:rsidRPr="009811A7">
        <w:rPr>
          <w:rStyle w:val="Style13ptBold"/>
        </w:rPr>
        <w:t xml:space="preserve">Nebel 19 </w:t>
      </w:r>
      <w:r w:rsidRPr="009811A7">
        <w:rPr>
          <w:szCs w:val="16"/>
        </w:rPr>
        <w:t xml:space="preserve">Jake Nebel [Jake Nebel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14:paraId="59FBF011" w14:textId="77777777" w:rsidR="00E9428C" w:rsidRPr="009811A7" w:rsidRDefault="00E9428C" w:rsidP="00E9428C">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22347A">
        <w:rPr>
          <w:rStyle w:val="StyleUnderline"/>
        </w:rPr>
        <w:t>First, ask yourself, honestly, 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“colleges and universities” must be a generic bare plural</w:t>
      </w:r>
      <w:r w:rsidRPr="0022347A">
        <w:rPr>
          <w:rStyle w:val="StyleUnderline"/>
        </w:rPr>
        <w:t xml:space="preserve">. Second, </w:t>
      </w:r>
      <w:r w:rsidRPr="009811A7">
        <w:rPr>
          <w:rStyle w:val="StyleUnderline"/>
          <w:highlight w:val="green"/>
        </w:rPr>
        <w:t>“colleges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22347A">
        <w:rPr>
          <w:rStyle w:val="StyleUnderline"/>
        </w:rPr>
        <w:t xml:space="preserve">Third, </w:t>
      </w:r>
      <w:r w:rsidRPr="009811A7">
        <w:rPr>
          <w:rStyle w:val="StyleUnderline"/>
          <w:highlight w:val="green"/>
        </w:rPr>
        <w:t xml:space="preserve">“colleges and universities” fails the adverb of </w:t>
      </w:r>
      <w:r w:rsidRPr="0022347A">
        <w:rPr>
          <w:rStyle w:val="StyleUnderline"/>
          <w:highlight w:val="green"/>
        </w:rPr>
        <w:t>quantification test</w:t>
      </w:r>
      <w:r w:rsidRPr="0022347A">
        <w:rPr>
          <w:rStyle w:val="StyleUnderline"/>
        </w:rPr>
        <w:t xml:space="preserve"> for existential bare plurals. Consider the sentence, “Dogs are barking outside my window.” This</w:t>
      </w:r>
      <w:r w:rsidRPr="009811A7">
        <w:rPr>
          <w:rStyle w:val="StyleUnderline"/>
        </w:rPr>
        <w:t xml:space="preserve">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22347A">
        <w:rPr>
          <w:rStyle w:val="StyleUnderline"/>
        </w:rPr>
        <w:t xml:space="preserve">Fourth, </w:t>
      </w:r>
      <w:r w:rsidRPr="009811A7">
        <w:rPr>
          <w:rStyle w:val="StyleUnderline"/>
          <w:highlight w:val="green"/>
        </w:rPr>
        <w:t>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w:t>
      </w:r>
      <w:r w:rsidRPr="0022347A">
        <w:rPr>
          <w:rStyle w:val="StyleUnderline"/>
        </w:rPr>
        <w:t xml:space="preserve"> resolutions </w:t>
      </w:r>
      <w:r w:rsidRPr="009811A7">
        <w:rPr>
          <w:rStyle w:val="StyleUnderline"/>
          <w:highlight w:val="green"/>
        </w:rPr>
        <w:t>for the</w:t>
      </w:r>
      <w:r w:rsidRPr="009811A7">
        <w:rPr>
          <w:rStyle w:val="StyleUnderline"/>
        </w:rPr>
        <w:t xml:space="preserve"> 0.1 percent of debaters who debate on the </w:t>
      </w:r>
      <w:r w:rsidRPr="0022347A">
        <w:rPr>
          <w:rStyle w:val="StyleUnderline"/>
        </w:rPr>
        <w:t xml:space="preserve">national </w:t>
      </w:r>
      <w:r w:rsidRPr="009811A7">
        <w:rPr>
          <w:rStyle w:val="StyleUnderline"/>
          <w:highlight w:val="green"/>
        </w:rPr>
        <w:t>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135B004" w14:textId="77777777" w:rsidR="00E9428C" w:rsidRPr="009811A7" w:rsidRDefault="00E9428C" w:rsidP="00E9428C">
      <w:pPr>
        <w:rPr>
          <w:sz w:val="12"/>
        </w:rPr>
      </w:pPr>
    </w:p>
    <w:p w14:paraId="73AE5C3F" w14:textId="77777777" w:rsidR="00E9428C" w:rsidRPr="009811A7" w:rsidRDefault="00E9428C" w:rsidP="00E9428C">
      <w:pPr>
        <w:pStyle w:val="Heading4"/>
        <w:rPr>
          <w:rFonts w:cs="Calibri"/>
        </w:rPr>
      </w:pPr>
      <w:r w:rsidRPr="009811A7">
        <w:rPr>
          <w:rFonts w:cs="Calibri"/>
        </w:rPr>
        <w:t xml:space="preserve">It applies to </w:t>
      </w:r>
      <w:r>
        <w:rPr>
          <w:rFonts w:cs="Calibri"/>
        </w:rPr>
        <w:t>private entities</w:t>
      </w:r>
      <w:r w:rsidRPr="009811A7">
        <w:rPr>
          <w:rFonts w:cs="Calibri"/>
        </w:rPr>
        <w:t>:</w:t>
      </w:r>
    </w:p>
    <w:p w14:paraId="0315D214" w14:textId="77777777" w:rsidR="00E9428C" w:rsidRPr="009811A7" w:rsidRDefault="00E9428C" w:rsidP="00E9428C">
      <w:pPr>
        <w:pStyle w:val="Heading4"/>
        <w:numPr>
          <w:ilvl w:val="0"/>
          <w:numId w:val="12"/>
        </w:numPr>
        <w:tabs>
          <w:tab w:val="num" w:pos="360"/>
          <w:tab w:val="num" w:pos="720"/>
        </w:tabs>
        <w:ind w:left="0" w:firstLine="0"/>
        <w:rPr>
          <w:rFonts w:cs="Calibri"/>
        </w:rPr>
      </w:pPr>
      <w:r w:rsidRPr="009811A7">
        <w:rPr>
          <w:rFonts w:cs="Calibri"/>
        </w:rPr>
        <w:t xml:space="preserve">Upward entailment test – spec fails the upward entailment test because saying that </w:t>
      </w:r>
      <w:r>
        <w:rPr>
          <w:rFonts w:cs="Calibri"/>
        </w:rPr>
        <w:t>one company’s appropriation is bad</w:t>
      </w:r>
      <w:r w:rsidRPr="009811A7">
        <w:rPr>
          <w:rFonts w:cs="Calibri"/>
        </w:rPr>
        <w:t xml:space="preserve"> does not entail that </w:t>
      </w:r>
      <w:r>
        <w:rPr>
          <w:rFonts w:cs="Calibri"/>
        </w:rPr>
        <w:t>all</w:t>
      </w:r>
      <w:r w:rsidRPr="009811A7">
        <w:rPr>
          <w:rFonts w:cs="Calibri"/>
        </w:rPr>
        <w:t xml:space="preserve"> </w:t>
      </w:r>
      <w:r>
        <w:rPr>
          <w:rFonts w:cs="Calibri"/>
        </w:rPr>
        <w:t>companies’ appropriation is bad</w:t>
      </w:r>
    </w:p>
    <w:p w14:paraId="77290009" w14:textId="77777777" w:rsidR="00E9428C" w:rsidRDefault="00E9428C" w:rsidP="00E9428C">
      <w:pPr>
        <w:pStyle w:val="Heading4"/>
        <w:numPr>
          <w:ilvl w:val="0"/>
          <w:numId w:val="12"/>
        </w:numPr>
        <w:tabs>
          <w:tab w:val="num" w:pos="360"/>
          <w:tab w:val="num" w:pos="720"/>
        </w:tabs>
        <w:ind w:left="0" w:firstLine="0"/>
        <w:rPr>
          <w:rFonts w:cs="Calibri"/>
        </w:rPr>
      </w:pPr>
      <w:r w:rsidRPr="009811A7">
        <w:rPr>
          <w:rFonts w:cs="Calibri"/>
        </w:rPr>
        <w:t>Adverb test – adding “usually” to the res doesn’t substantially change its meaning</w:t>
      </w:r>
    </w:p>
    <w:p w14:paraId="7AF35101" w14:textId="77777777" w:rsidR="00E9428C" w:rsidRDefault="00E9428C" w:rsidP="00E9428C">
      <w:pPr>
        <w:pStyle w:val="Heading4"/>
      </w:pPr>
    </w:p>
    <w:p w14:paraId="63778E52" w14:textId="77777777" w:rsidR="00E9428C" w:rsidRPr="0029196A" w:rsidRDefault="00E9428C" w:rsidP="00E9428C">
      <w:pPr>
        <w:pStyle w:val="Heading4"/>
      </w:pPr>
      <w:r>
        <w:t>Violation: they spec Mars</w:t>
      </w:r>
    </w:p>
    <w:p w14:paraId="7C9BBC79" w14:textId="77777777" w:rsidR="00E9428C" w:rsidRDefault="00E9428C" w:rsidP="00E9428C"/>
    <w:p w14:paraId="7D9A623E" w14:textId="77777777" w:rsidR="00E9428C" w:rsidRPr="00BD7CB4" w:rsidRDefault="00E9428C" w:rsidP="00E9428C">
      <w:pPr>
        <w:pStyle w:val="Heading4"/>
        <w:rPr>
          <w:rFonts w:cs="Calibri"/>
        </w:rPr>
      </w:pPr>
      <w:r w:rsidRPr="00BD7CB4">
        <w:rPr>
          <w:rFonts w:cs="Calibri"/>
        </w:rPr>
        <w:t>Vote neg:</w:t>
      </w:r>
    </w:p>
    <w:p w14:paraId="26B7E122" w14:textId="77777777" w:rsidR="00E9428C" w:rsidRPr="00BD7CB4" w:rsidRDefault="00E9428C" w:rsidP="00E9428C">
      <w:pPr>
        <w:pStyle w:val="Heading4"/>
        <w:rPr>
          <w:rFonts w:cs="Calibri"/>
        </w:rPr>
      </w:pPr>
      <w:r w:rsidRPr="00BD7CB4">
        <w:rPr>
          <w:rFonts w:cs="Calibri"/>
        </w:rPr>
        <w:t xml:space="preserve">1] Precision –any deviation justifies the aff arbitrarily jettisoning words in the resolution at their whim which decks negative ground and preparation because the aff is no longer bounded by the resolution. </w:t>
      </w:r>
    </w:p>
    <w:p w14:paraId="77448B86" w14:textId="77777777" w:rsidR="00E9428C" w:rsidRPr="00BD7CB4" w:rsidRDefault="00E9428C" w:rsidP="00E9428C">
      <w:pPr>
        <w:pStyle w:val="Heading4"/>
        <w:rPr>
          <w:rFonts w:cs="Calibri"/>
        </w:rPr>
      </w:pPr>
      <w:r w:rsidRPr="00BD7CB4">
        <w:rPr>
          <w:rFonts w:cs="Calibri"/>
        </w:rPr>
        <w:t xml:space="preserve">2] Limits—specifying a </w:t>
      </w:r>
      <w:r>
        <w:rPr>
          <w:rFonts w:cs="Calibri"/>
        </w:rPr>
        <w:t>type of appropriation</w:t>
      </w:r>
      <w:r w:rsidRPr="00BD7CB4">
        <w:rPr>
          <w:rFonts w:cs="Calibri"/>
        </w:rPr>
        <w:t xml:space="preserve"> offers huge explosion in the topic since </w:t>
      </w:r>
      <w:r w:rsidRPr="00BC4B37">
        <w:t xml:space="preserve">they get permutations of hundreds of </w:t>
      </w:r>
      <w:r>
        <w:t>governments, specific companies, and different sectors</w:t>
      </w:r>
      <w:r w:rsidRPr="00BC4B37">
        <w:t xml:space="preserve"> in the world</w:t>
      </w:r>
      <w:r w:rsidRPr="00BD7CB4">
        <w:rPr>
          <w:rFonts w:cs="Calibri"/>
        </w:rPr>
        <w:t>.</w:t>
      </w:r>
    </w:p>
    <w:p w14:paraId="1BA97A09" w14:textId="77777777" w:rsidR="00E9428C" w:rsidRPr="00BD7CB4" w:rsidRDefault="00E9428C" w:rsidP="00E9428C">
      <w:pPr>
        <w:pStyle w:val="Heading4"/>
        <w:rPr>
          <w:rFonts w:cs="Calibri"/>
        </w:rPr>
      </w:pPr>
      <w:r w:rsidRPr="00BD7CB4">
        <w:rPr>
          <w:rFonts w:cs="Calibri"/>
        </w:rPr>
        <w:t>Drop the debater to preserve fairness and education – use competing interps –reasonability invites arbitrary judge intervention and a race to the bottom of questionable argumentation</w:t>
      </w:r>
    </w:p>
    <w:p w14:paraId="4FBB638A" w14:textId="77777777" w:rsidR="00E9428C" w:rsidRPr="00BD7CB4" w:rsidRDefault="00E9428C" w:rsidP="00E9428C">
      <w:pPr>
        <w:pStyle w:val="Heading4"/>
        <w:rPr>
          <w:rFonts w:cs="Calibri"/>
        </w:rPr>
      </w:pPr>
      <w:r w:rsidRPr="00BD7CB4">
        <w:rPr>
          <w:rFonts w:cs="Calibri"/>
        </w:rPr>
        <w:t>Hypothetical neg abuse doesn’t justify aff abuse, and theory checks cheaty CPs</w:t>
      </w:r>
    </w:p>
    <w:p w14:paraId="62E68EC8" w14:textId="77777777" w:rsidR="00E9428C" w:rsidRPr="00BD7CB4" w:rsidRDefault="00E9428C" w:rsidP="00E9428C">
      <w:pPr>
        <w:pStyle w:val="Heading4"/>
        <w:rPr>
          <w:rFonts w:eastAsia="Times New Roman" w:cs="Calibri"/>
        </w:rPr>
      </w:pPr>
      <w:r w:rsidRPr="00BD7CB4">
        <w:rPr>
          <w:rFonts w:eastAsia="Times New Roman" w:cs="Calibri"/>
        </w:rPr>
        <w:t xml:space="preserve">No RVIs—it’s </w:t>
      </w:r>
      <w:r>
        <w:rPr>
          <w:rFonts w:eastAsia="Times New Roman" w:cs="Calibri"/>
        </w:rPr>
        <w:t>their</w:t>
      </w:r>
      <w:r w:rsidRPr="00BD7CB4">
        <w:rPr>
          <w:rFonts w:eastAsia="Times New Roman" w:cs="Calibri"/>
        </w:rPr>
        <w:t xml:space="preserve"> burden to be topical. </w:t>
      </w:r>
    </w:p>
    <w:p w14:paraId="42006CD7" w14:textId="77777777" w:rsidR="00E9428C" w:rsidRPr="00D41BE7" w:rsidRDefault="00E9428C" w:rsidP="00E9428C"/>
    <w:p w14:paraId="255C5A4F" w14:textId="77777777" w:rsidR="00E9428C" w:rsidRPr="00D41BE7" w:rsidRDefault="00E9428C" w:rsidP="00E9428C">
      <w:pPr>
        <w:pStyle w:val="Heading3"/>
        <w:rPr>
          <w:rStyle w:val="StyleUnderline"/>
          <w:sz w:val="32"/>
        </w:rPr>
      </w:pPr>
      <w:r>
        <w:t>2.</w:t>
      </w:r>
    </w:p>
    <w:p w14:paraId="6301593F" w14:textId="77777777" w:rsidR="00E9428C" w:rsidRPr="006735FE" w:rsidRDefault="00E9428C" w:rsidP="00E9428C">
      <w:pPr>
        <w:pStyle w:val="Heading4"/>
      </w:pPr>
      <w:r w:rsidRPr="006735FE">
        <w:t xml:space="preserve">TEXT: The Outer Space Treaty ought to be amended to establish an international legal trust system governing outer space.  </w:t>
      </w:r>
    </w:p>
    <w:p w14:paraId="45C9A9D7" w14:textId="77777777" w:rsidR="00E9428C" w:rsidRPr="00E17E3B" w:rsidRDefault="00E9428C" w:rsidP="00E9428C">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9" w:history="1">
        <w:r w:rsidRPr="00543220">
          <w:rPr>
            <w:rStyle w:val="Hyperlink"/>
          </w:rPr>
          <w:t>https://doi.org/10.1007/978-3-030-65013-1_7</w:t>
        </w:r>
      </w:hyperlink>
      <w:r>
        <w:t>]CT</w:t>
      </w:r>
    </w:p>
    <w:p w14:paraId="648582C8" w14:textId="77777777" w:rsidR="00E9428C" w:rsidRPr="00096ED2" w:rsidRDefault="00E9428C" w:rsidP="00E9428C">
      <w:pPr>
        <w:rPr>
          <w:rStyle w:val="StyleUnderline"/>
        </w:rPr>
      </w:pPr>
      <w:r w:rsidRPr="00B03DF7">
        <w:t xml:space="preserve">7.5 </w:t>
      </w:r>
      <w:r w:rsidRPr="00096ED2">
        <w:rPr>
          <w:rStyle w:val="StyleUnderline"/>
        </w:rPr>
        <w:t>A Proposal for an International Legal Trust System</w:t>
      </w:r>
    </w:p>
    <w:p w14:paraId="70F71F26" w14:textId="77777777" w:rsidR="00E9428C" w:rsidRPr="007E21E4" w:rsidRDefault="00E9428C" w:rsidP="00E9428C">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led </w:t>
      </w:r>
      <w:r w:rsidRPr="00190D11">
        <w:rPr>
          <w:rStyle w:val="Emphasis"/>
          <w:highlight w:val="green"/>
        </w:rPr>
        <w:t>by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 xml:space="preserve">(b) Establish the rule of law in outer space. </w:t>
      </w:r>
      <w:r w:rsidRPr="005B0210">
        <w:rPr>
          <w:rStyle w:val="Emphasis"/>
        </w:rPr>
        <w:t>A laissez faire system could turn into anarchy whereby countries and companies could race to grab as many resources as possible bringing</w:t>
      </w:r>
      <w:r w:rsidRPr="005B0210">
        <w:rPr>
          <w:rStyle w:val="StyleUnderline"/>
        </w:rPr>
        <w:t xml:space="preserve"> considerable potential </w:t>
      </w:r>
      <w:r w:rsidRPr="005B0210">
        <w:rPr>
          <w:rStyle w:val="Emphasis"/>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5372F59B" w14:textId="77777777" w:rsidR="00E9428C" w:rsidRPr="00C04897" w:rsidRDefault="00E9428C" w:rsidP="00E9428C">
      <w:pPr>
        <w:rPr>
          <w:rStyle w:val="StyleUnderline"/>
        </w:rPr>
      </w:pPr>
      <w:r w:rsidRPr="005B0210">
        <w:rPr>
          <w:rStyle w:val="Emphasis"/>
        </w:rPr>
        <w:t>The</w:t>
      </w:r>
      <w:r w:rsidRPr="005B0210">
        <w:rPr>
          <w:rStyle w:val="StyleUnderline"/>
        </w:rPr>
        <w:t xml:space="preserve"> abovementioned </w:t>
      </w:r>
      <w:r w:rsidRPr="005B0210">
        <w:rPr>
          <w:rStyle w:val="Emphasis"/>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 xml:space="preserve">manage them in the interest </w:t>
      </w:r>
      <w:r w:rsidRPr="005B0210">
        <w:rPr>
          <w:rStyle w:val="Emphasis"/>
        </w:rPr>
        <w:t>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7C451E6F" w14:textId="77777777" w:rsidR="00E9428C" w:rsidRDefault="00E9428C" w:rsidP="00E9428C">
      <w:r>
        <w:t>7.6 The Functioning of the International Legal Trust System</w:t>
      </w:r>
    </w:p>
    <w:p w14:paraId="02AD9472" w14:textId="77777777" w:rsidR="00E9428C" w:rsidRPr="007E21E4" w:rsidRDefault="00E9428C" w:rsidP="00E9428C">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The plan of work shall include all the details of the activity that would be carried out</w:t>
      </w:r>
      <w:r w:rsidRPr="005B0210">
        <w:rPr>
          <w:rStyle w:val="StyleUnderline"/>
        </w:rPr>
        <w:t xml:space="preserve">; </w:t>
      </w:r>
      <w:r w:rsidRPr="005B0210">
        <w:rPr>
          <w:rStyle w:val="Emphasis"/>
        </w:rPr>
        <w:t>it shall be consistent with pre-established parameters of sustainability and shall not interfere with other</w:t>
      </w:r>
      <w:r w:rsidRPr="005B0210">
        <w:rPr>
          <w:rStyle w:val="StyleUnderline"/>
        </w:rPr>
        <w:t xml:space="preserve"> </w:t>
      </w:r>
      <w:r w:rsidRPr="005B0210">
        <w:rPr>
          <w:rStyle w:val="Emphasis"/>
        </w:rPr>
        <w:t>space</w:t>
      </w:r>
      <w:r w:rsidRPr="005B0210">
        <w:rPr>
          <w:rStyle w:val="StyleUnderline"/>
        </w:rPr>
        <w:t xml:space="preserve"> </w:t>
      </w:r>
      <w:r w:rsidRPr="005B0210">
        <w:rPr>
          <w:rStyle w:val="Emphasis"/>
        </w:rPr>
        <w:t>activities</w:t>
      </w:r>
      <w:r w:rsidRPr="005B0210">
        <w:rPr>
          <w:rStyle w:val="StyleUnderline"/>
        </w:rPr>
        <w:t xml:space="preserve">. </w:t>
      </w:r>
      <w:r w:rsidRPr="005B0210">
        <w:rPr>
          <w:rStyle w:val="Emphasis"/>
        </w:rPr>
        <w:t>If the UN approves</w:t>
      </w:r>
      <w:r w:rsidRPr="005B0210">
        <w:rPr>
          <w:rStyle w:val="StyleUnderline"/>
        </w:rPr>
        <w:t xml:space="preserve"> the company plan of work, </w:t>
      </w:r>
      <w:r w:rsidRPr="005B0210">
        <w:rPr>
          <w:rStyle w:val="Emphasis"/>
        </w:rPr>
        <w:t>the country of the company assumes the role of co-trustee</w:t>
      </w:r>
      <w:r w:rsidRPr="005B0210">
        <w:rPr>
          <w:rStyle w:val="StyleUnderline"/>
        </w:rPr>
        <w:t xml:space="preserve"> for the specific resource. Thus, as a cotrustee, countries must investigate whether all activities of their national companies are consistent with the plan of work authorised by the UN.</w:t>
      </w:r>
      <w:r w:rsidRPr="005B0210">
        <w:rPr>
          <w:sz w:val="16"/>
        </w:rPr>
        <w:t xml:space="preserve"> These supervisory duties would be added to the responsibility of nations for all space objects that are launched within their territory.27 </w:t>
      </w:r>
      <w:r w:rsidRPr="005B0210">
        <w:rPr>
          <w:rStyle w:val="Emphasis"/>
        </w:rPr>
        <w:t>The UN, as main trustee, would oversee that countries are performing their duties.</w:t>
      </w:r>
      <w:r w:rsidRPr="005B0210">
        <w:rPr>
          <w:rStyle w:val="StyleUnderline"/>
        </w:rPr>
        <w:t xml:space="preserve"> </w:t>
      </w:r>
      <w:r w:rsidRPr="005B0210">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5B0210">
        <w:rPr>
          <w:rStyle w:val="StyleUnderline"/>
        </w:rPr>
        <w:t>Furthermore</w:t>
      </w:r>
      <w:r w:rsidRPr="007E21E4">
        <w:rPr>
          <w:rStyle w:val="StyleUnderline"/>
        </w:rPr>
        <w:t>, as stated previously</w:t>
      </w:r>
      <w:r w:rsidRPr="005B0210">
        <w:rPr>
          <w:rStyle w:val="StyleUnderline"/>
        </w:rPr>
        <w:t xml:space="preserve">, </w:t>
      </w:r>
      <w:r w:rsidRPr="005B0210">
        <w:rPr>
          <w:rStyle w:val="Emphasis"/>
        </w:rPr>
        <w:t>the beneficiaries of this trust are the countries of the world and their citizens; hence</w:t>
      </w:r>
      <w:r w:rsidRPr="00F242A1">
        <w:rPr>
          <w:rStyle w:val="Emphasis"/>
          <w:highlight w:val="green"/>
        </w:rPr>
        <w:t xml:space="preserv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 xml:space="preserve">which addressed poverty, inequality, climate </w:t>
      </w:r>
      <w:r w:rsidRPr="00A26816">
        <w:rPr>
          <w:rStyle w:val="Emphasis"/>
          <w:highlight w:val="green"/>
        </w:rPr>
        <w:t xml:space="preserve">change, environmental </w:t>
      </w:r>
      <w:r w:rsidRPr="00F242A1">
        <w:rPr>
          <w:rStyle w:val="Emphasis"/>
          <w:highlight w:val="green"/>
        </w:rPr>
        <w:t>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5824804D" w14:textId="77777777" w:rsidR="00E9428C" w:rsidRDefault="00E9428C" w:rsidP="00E9428C"/>
    <w:p w14:paraId="0B5AEE3C" w14:textId="77777777" w:rsidR="00E9428C" w:rsidRPr="006735FE" w:rsidRDefault="00E9428C" w:rsidP="00E9428C">
      <w:pPr>
        <w:pStyle w:val="Heading4"/>
      </w:pPr>
      <w:r w:rsidRPr="006735FE">
        <w:t>The legal trust would incentivize investment in space while preventing conflict and ensuring sustainable development and the equitable distributions of resources.</w:t>
      </w:r>
    </w:p>
    <w:p w14:paraId="3A721943" w14:textId="77777777" w:rsidR="00E9428C" w:rsidRDefault="00E9428C" w:rsidP="00E9428C">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1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463FF249" w14:textId="77777777" w:rsidR="00E9428C" w:rsidRDefault="00E9428C" w:rsidP="00E9428C">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1E3EB748" w14:textId="77777777" w:rsidR="00E9428C" w:rsidRPr="0032404C" w:rsidRDefault="00E9428C" w:rsidP="00E9428C">
      <w:pPr>
        <w:pStyle w:val="Heading3"/>
      </w:pPr>
      <w:r>
        <w:t>3.</w:t>
      </w:r>
    </w:p>
    <w:p w14:paraId="670A1A0C" w14:textId="77777777" w:rsidR="00E9428C" w:rsidRPr="009D3AFD" w:rsidRDefault="00E9428C" w:rsidP="00E9428C">
      <w:pPr>
        <w:pStyle w:val="Heading4"/>
      </w:pPr>
      <w:r w:rsidRPr="00AA688A">
        <w:rPr>
          <w:u w:val="single"/>
        </w:rPr>
        <w:t>Current law is not a barrier</w:t>
      </w:r>
      <w:r>
        <w:t xml:space="preserve"> to space settlement.</w:t>
      </w:r>
    </w:p>
    <w:p w14:paraId="099636D9" w14:textId="77777777" w:rsidR="00E9428C" w:rsidRPr="004341C1" w:rsidRDefault="00E9428C" w:rsidP="00E9428C">
      <w:pPr>
        <w:rPr>
          <w:rStyle w:val="StyleUnderline"/>
          <w:u w:val="none"/>
        </w:rPr>
      </w:pPr>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1" w:history="1">
        <w:r w:rsidRPr="007D591F">
          <w:rPr>
            <w:rStyle w:val="Hyperlink"/>
          </w:rPr>
          <w:t>https://apps.dtic.mil/sti/pdfs/AD1053024.pdf</w:t>
        </w:r>
      </w:hyperlink>
      <w:r w:rsidRPr="007D591F">
        <w:t>] CT</w:t>
      </w:r>
    </w:p>
    <w:p w14:paraId="62C2D94E" w14:textId="77777777" w:rsidR="00E9428C" w:rsidRPr="004341C1" w:rsidRDefault="00E9428C" w:rsidP="00E9428C">
      <w:pPr>
        <w:ind w:left="720"/>
      </w:pPr>
      <w:r w:rsidRPr="004341C1">
        <w:t>Existing Legal Framework for Space Colonies</w:t>
      </w:r>
    </w:p>
    <w:p w14:paraId="68176132" w14:textId="77777777" w:rsidR="00E9428C" w:rsidRPr="004341C1" w:rsidRDefault="00E9428C" w:rsidP="00E9428C">
      <w:pPr>
        <w:ind w:left="720"/>
        <w:rPr>
          <w:rStyle w:val="StyleUnderline"/>
        </w:rPr>
      </w:pPr>
      <w:r w:rsidRPr="004341C1">
        <w:rPr>
          <w:rStyle w:val="StyleUnderline"/>
        </w:rPr>
        <w:t>In 1967, the Treaty on Principles Governing the Activities of States in the Exploration and Use of Outer Space, Including the Moon and Other Celestial Bodies (OST) entered into force.</w:t>
      </w:r>
      <w:r w:rsidRPr="00DE46EB">
        <w:rPr>
          <w:sz w:val="16"/>
        </w:rPr>
        <w:t xml:space="preserve">43 This document, which is over 50 years old, was drafted when space issues were very different, yet it is still the primary binding international law on space activities. </w:t>
      </w:r>
      <w:r w:rsidRPr="00AC6CD9">
        <w:rPr>
          <w:rStyle w:val="StyleUnderline"/>
        </w:rPr>
        <w:t>The OST places several limitations on potential colonization; however, it does not forbid the activity.</w:t>
      </w:r>
    </w:p>
    <w:p w14:paraId="63F8AF87" w14:textId="77777777" w:rsidR="00E9428C" w:rsidRPr="00DE46EB" w:rsidRDefault="00E9428C" w:rsidP="00E9428C">
      <w:pPr>
        <w:ind w:left="720"/>
        <w:rPr>
          <w:sz w:val="16"/>
        </w:rPr>
      </w:pPr>
      <w:r w:rsidRPr="00DE46EB">
        <w:rPr>
          <w:sz w:val="16"/>
        </w:rPr>
        <w:t>The first hurdle to a potential colony is Article II of the OST. “Outer space, including the moon and other celestial bodies, is not subject to national appropriation by claim of sovereignty, by means of use or occupation, or by any other means.”44 One could argue that this would prevent any colonization. In fact, some do just that. Attorney Michael Listner, who founded Space Law and Policy Solutions, views this article as a non-starter for colonization efforts. “When a private citizen makes a claim to private, real property, basically, that’s saying the United States is making a claim as well, because of that continuing jurisdiction, the U.S. government always has.”45 The publication theoutline.com, relying on an interview with Listner,took this one step further, arguing that this means “any base or settlement on Mars would have to be free to use by anyone who can travel there. A person can’t just set up a colony, claim independence, and create rules that restrict access to it.”46 However, Lister’s interpretation is incorrect as it is too strict an interpretation of the language. Theoutline.com appears to take the interpretation to an untenable conclusion that is not supported by the evidence. Even though this position is not credible, it is important to discuss because as the United States moves towards colonization, it will face similar criticisms from opponents</w:t>
      </w:r>
      <w:r w:rsidRPr="00AC6CD9">
        <w:t xml:space="preserve">. </w:t>
      </w:r>
      <w:r w:rsidRPr="00AC6CD9">
        <w:rPr>
          <w:rStyle w:val="Emphasis"/>
          <w:highlight w:val="yellow"/>
        </w:rPr>
        <w:t xml:space="preserve">Article II of the OST was not written to ban establishing a colony </w:t>
      </w:r>
      <w:r w:rsidRPr="00AC6CD9">
        <w:rPr>
          <w:rStyle w:val="StyleUnderline"/>
        </w:rPr>
        <w:t>on a celestial body</w:t>
      </w:r>
      <w:r w:rsidRPr="004341C1">
        <w:rPr>
          <w:rStyle w:val="StyleUnderline"/>
        </w:rPr>
        <w:t>. Instead it was written to prevent a country from claiming a celestial body, such as the moon, as their own sovereign territory</w:t>
      </w:r>
      <w:r w:rsidRPr="00DE46EB">
        <w:rPr>
          <w:sz w:val="16"/>
        </w:rPr>
        <w:t>. This more permissive interpretation is supported by other provisions of the OST.</w:t>
      </w:r>
    </w:p>
    <w:p w14:paraId="5672AB41" w14:textId="77777777" w:rsidR="00E9428C" w:rsidRPr="004341C1" w:rsidRDefault="00E9428C" w:rsidP="00E9428C">
      <w:pPr>
        <w:ind w:left="720"/>
        <w:rPr>
          <w:rStyle w:val="StyleUnderline"/>
        </w:rPr>
      </w:pPr>
      <w:r w:rsidRPr="00AC6CD9">
        <w:rPr>
          <w:rStyle w:val="Emphasis"/>
          <w:highlight w:val="yellow"/>
        </w:rPr>
        <w:t>The OST contains language that supports establishing colonies. Article IV</w:t>
      </w:r>
      <w:r w:rsidRPr="004341C1">
        <w:rPr>
          <w:rStyle w:val="StyleUnderline"/>
        </w:rPr>
        <w:t>, while generally a prohibitive Article, states, “The use of any equipment or facility necessary for peaceful exploration of the Moon and other celestial bodies shall also not be prohibited</w:t>
      </w:r>
      <w:r w:rsidRPr="00DE46EB">
        <w:rPr>
          <w:sz w:val="16"/>
        </w:rPr>
        <w:t xml:space="preserve">.”47 </w:t>
      </w:r>
      <w:r w:rsidRPr="004341C1">
        <w:rPr>
          <w:rStyle w:val="StyleUnderline"/>
        </w:rPr>
        <w:t xml:space="preserve">If this leaves any doubt, </w:t>
      </w:r>
      <w:r w:rsidRPr="007C4EFC">
        <w:rPr>
          <w:rStyle w:val="Emphasis"/>
          <w:highlight w:val="yellow"/>
        </w:rPr>
        <w:t>Article XII</w:t>
      </w:r>
      <w:r w:rsidRPr="004341C1">
        <w:rPr>
          <w:rStyle w:val="StyleUnderline"/>
        </w:rPr>
        <w:t xml:space="preserve"> likely clears up the confusion. </w:t>
      </w:r>
    </w:p>
    <w:p w14:paraId="0820B4F5" w14:textId="77777777" w:rsidR="00E9428C" w:rsidRPr="00DE46EB" w:rsidRDefault="00E9428C" w:rsidP="00E9428C">
      <w:pPr>
        <w:ind w:left="1440"/>
        <w:rPr>
          <w:sz w:val="16"/>
          <w:szCs w:val="16"/>
        </w:rPr>
      </w:pPr>
      <w:r w:rsidRPr="00DE46EB">
        <w:rPr>
          <w:sz w:val="16"/>
          <w:szCs w:val="16"/>
        </w:rPr>
        <w:t>All stations, installations, equipment and space vehicles on the Moon and other celestial bodies shall be open to representatives of other States Parties to the Treaty on a basis of reciprocity. Such representatives shall give reasonable advance notice of a projected visit, in order that appropriate consultations may be held and that maximum precautions may be taken to assure safety and to avoid interference with normal operations in the facility to be visited.48</w:t>
      </w:r>
    </w:p>
    <w:p w14:paraId="69CAD466" w14:textId="77777777" w:rsidR="00E9428C" w:rsidRPr="00DE46EB" w:rsidRDefault="00E9428C" w:rsidP="00E9428C">
      <w:pPr>
        <w:ind w:left="720"/>
        <w:rPr>
          <w:sz w:val="16"/>
        </w:rPr>
      </w:pPr>
      <w:r w:rsidRPr="007C4EFC">
        <w:rPr>
          <w:rStyle w:val="Emphasis"/>
          <w:highlight w:val="yellow"/>
        </w:rPr>
        <w:t>This</w:t>
      </w:r>
      <w:r w:rsidRPr="004341C1">
        <w:rPr>
          <w:rStyle w:val="StyleUnderline"/>
        </w:rPr>
        <w:t xml:space="preserve"> Article </w:t>
      </w:r>
      <w:r w:rsidRPr="007C4EFC">
        <w:rPr>
          <w:rStyle w:val="Emphasis"/>
          <w:highlight w:val="yellow"/>
        </w:rPr>
        <w:t>establishes</w:t>
      </w:r>
      <w:r w:rsidRPr="004341C1">
        <w:rPr>
          <w:rStyle w:val="StyleUnderline"/>
        </w:rPr>
        <w:t xml:space="preserve"> two important facts under the treaty. First</w:t>
      </w:r>
      <w:r w:rsidRPr="007C4EFC">
        <w:rPr>
          <w:rStyle w:val="Emphasis"/>
          <w:highlight w:val="yellow"/>
        </w:rPr>
        <w:t>, space colonization is acceptable under the OST.</w:t>
      </w:r>
      <w:r w:rsidRPr="004341C1">
        <w:rPr>
          <w:rStyle w:val="StyleUnderline"/>
        </w:rPr>
        <w:t xml:space="preserve"> A colony easily fits within the definition of a station or installation. </w:t>
      </w:r>
      <w:r w:rsidRPr="00DE46EB">
        <w:rPr>
          <w:sz w:val="16"/>
        </w:rPr>
        <w:t xml:space="preserve">Quite simply, if the drafters of the OST intended to prevent States from establishing colonies, they would have most certainly done so in uncertain terms. </w:t>
      </w:r>
      <w:r w:rsidRPr="00DE46EB">
        <w:rPr>
          <w:rStyle w:val="StyleUnderline"/>
        </w:rPr>
        <w:t xml:space="preserve">Second, </w:t>
      </w:r>
      <w:r w:rsidRPr="007C4EFC">
        <w:rPr>
          <w:rStyle w:val="Emphasis"/>
          <w:highlight w:val="yellow"/>
        </w:rPr>
        <w:t>a State can establish a colony either unilaterally, or with a selected</w:t>
      </w:r>
      <w:r w:rsidRPr="00DE46EB">
        <w:rPr>
          <w:rStyle w:val="StyleUnderline"/>
        </w:rPr>
        <w:t xml:space="preserve"> group of international </w:t>
      </w:r>
      <w:r w:rsidRPr="007C4EFC">
        <w:rPr>
          <w:rStyle w:val="Emphasis"/>
          <w:highlight w:val="yellow"/>
        </w:rPr>
        <w:t>partners</w:t>
      </w:r>
      <w:r w:rsidRPr="00DE46EB">
        <w:rPr>
          <w:rStyle w:val="StyleUnderline"/>
        </w:rPr>
        <w:t xml:space="preserve">. </w:t>
      </w:r>
      <w:r w:rsidRPr="00DE46EB">
        <w:rPr>
          <w:sz w:val="16"/>
        </w:rPr>
        <w:t xml:space="preserve">The visits discussed in Article XII would not be necessary if every colony needed to be open to the international community. This also eviscerates claims like those cited by theoutline.com, discussed above. If any colony were open to any party that could reach it, the visits by representatives in Article XII would be nonsensical. </w:t>
      </w:r>
      <w:r w:rsidRPr="00DE46EB">
        <w:rPr>
          <w:rStyle w:val="StyleUnderline"/>
        </w:rPr>
        <w:t>Looking at these details in the language of the entire treaty is important, because without it, one could argue that Article I in the OST would prevent a State from establishing a colony. If a space colony established by a single State would deny other states free access to an area of a celestial body (namely the area where the colony is established), then facilities would be banned outright. However, Article XII directly undercuts this weak argument.</w:t>
      </w:r>
      <w:r w:rsidRPr="00DE46EB">
        <w:rPr>
          <w:sz w:val="16"/>
        </w:rPr>
        <w:t xml:space="preserve"> </w:t>
      </w:r>
    </w:p>
    <w:p w14:paraId="25432C24" w14:textId="77777777" w:rsidR="00E9428C" w:rsidRPr="00DE46EB" w:rsidRDefault="00E9428C" w:rsidP="00E9428C">
      <w:pPr>
        <w:ind w:left="720"/>
        <w:rPr>
          <w:sz w:val="16"/>
        </w:rPr>
      </w:pPr>
      <w:r w:rsidRPr="00DE46EB">
        <w:rPr>
          <w:rStyle w:val="StyleUnderline"/>
        </w:rPr>
        <w:t xml:space="preserve">It is important to note that </w:t>
      </w:r>
      <w:r w:rsidRPr="007C4EFC">
        <w:rPr>
          <w:rStyle w:val="Emphasis"/>
          <w:highlight w:val="yellow"/>
        </w:rPr>
        <w:t>the OST equally applies to commercial entities. Private corporations</w:t>
      </w:r>
      <w:r w:rsidRPr="00DE46EB">
        <w:rPr>
          <w:rStyle w:val="StyleUnderline"/>
        </w:rPr>
        <w:t xml:space="preserve"> are </w:t>
      </w:r>
      <w:r w:rsidRPr="007C4EFC">
        <w:rPr>
          <w:rStyle w:val="Emphasis"/>
          <w:highlight w:val="yellow"/>
        </w:rPr>
        <w:t>currently leading the way in planning for space colonization</w:t>
      </w:r>
      <w:r w:rsidRPr="00DE46EB">
        <w:rPr>
          <w:rStyle w:val="StyleUnderline"/>
        </w:rPr>
        <w:t>.</w:t>
      </w:r>
      <w:r w:rsidRPr="00DE46EB">
        <w:rPr>
          <w:sz w:val="16"/>
        </w:rPr>
        <w:t xml:space="preserve"> A company that did not sign, or even exist when the OST was signed, is still bound by its provisions</w:t>
      </w:r>
      <w:r w:rsidRPr="00DE46EB">
        <w:rPr>
          <w:rStyle w:val="StyleUnderline"/>
        </w:rPr>
        <w:t>. Article VI establishes that these entities have to conform to the treaty, and more importantly that “the appropriate State Party to the Treaty” must both authorize and supervise these companies.</w:t>
      </w:r>
      <w:r w:rsidRPr="00DE46EB">
        <w:rPr>
          <w:sz w:val="16"/>
        </w:rPr>
        <w:t xml:space="preserve"> 49 While not binding, the United Nations has spoken on the matter. </w:t>
      </w:r>
    </w:p>
    <w:p w14:paraId="1D0127D0" w14:textId="77777777" w:rsidR="00E9428C" w:rsidRPr="00DE46EB" w:rsidRDefault="00E9428C" w:rsidP="00E9428C">
      <w:pPr>
        <w:ind w:left="1440"/>
        <w:rPr>
          <w:sz w:val="16"/>
          <w:szCs w:val="16"/>
        </w:rPr>
      </w:pPr>
      <w:r w:rsidRPr="00DE46EB">
        <w:rPr>
          <w:sz w:val="16"/>
          <w:szCs w:val="16"/>
        </w:rPr>
        <w:t>Space activities should require authorization by a competent national authority; such authority or authorities, as well as the conditions and procedures for granting, modifying, suspending and revoking the authorization, should be set out clearly within the regulatory framework; States might employ specific procedures for the licensing and/or for the authorization of different kinds of space activities.”50</w:t>
      </w:r>
    </w:p>
    <w:p w14:paraId="50611C05" w14:textId="77777777" w:rsidR="00E9428C" w:rsidRDefault="00E9428C" w:rsidP="00E9428C">
      <w:pPr>
        <w:ind w:left="720"/>
      </w:pPr>
      <w:r w:rsidRPr="00DE46EB">
        <w:rPr>
          <w:rStyle w:val="StyleUnderline"/>
        </w:rPr>
        <w:t>These two citations together indicate that the United States must authorize and supervise the activities of commercial companies operating in space. If those activities include colonization, then legislation must appropriately supervise it</w:t>
      </w:r>
      <w:r>
        <w:t xml:space="preserve">. </w:t>
      </w:r>
    </w:p>
    <w:p w14:paraId="387CD444" w14:textId="77777777" w:rsidR="00E9428C" w:rsidRDefault="00E9428C" w:rsidP="00E9428C"/>
    <w:p w14:paraId="27E8167D" w14:textId="77777777" w:rsidR="00E9428C" w:rsidRPr="00BE799F" w:rsidRDefault="00E9428C" w:rsidP="00E9428C">
      <w:pPr>
        <w:pStyle w:val="Heading4"/>
        <w:rPr>
          <w:rStyle w:val="Style13ptBold"/>
          <w:b/>
        </w:rPr>
      </w:pPr>
      <w:r>
        <w:t xml:space="preserve">But, non-appropriation makes space </w:t>
      </w:r>
      <w:r w:rsidRPr="00AA688A">
        <w:rPr>
          <w:u w:val="single"/>
        </w:rPr>
        <w:t>settlement impossible</w:t>
      </w:r>
      <w:r>
        <w:t xml:space="preserve">- that’s their whole case. </w:t>
      </w:r>
      <w:r w:rsidRPr="00BE799F">
        <w:rPr>
          <w:rStyle w:val="Style13ptBold"/>
          <w:b/>
        </w:rPr>
        <w:t xml:space="preserve">AND, even if it’s theoretically possible, without private appropriation space settlement will not happen – no incentives, and would result in conflict. </w:t>
      </w:r>
    </w:p>
    <w:p w14:paraId="0DB36E76" w14:textId="77777777" w:rsidR="00E9428C" w:rsidRDefault="00E9428C" w:rsidP="00E9428C">
      <w:r w:rsidRPr="00C5308A">
        <w:rPr>
          <w:rStyle w:val="Style13ptBold"/>
        </w:rPr>
        <w:t>Thomas 05</w:t>
      </w:r>
      <w:r>
        <w:t xml:space="preserve"> [Jonathan Thomas, “Privatization of Space Ventures: Proposing a Proven Regulatory Theory for Future Extraterrestral Appropriation,” 1 BYU Int'l L. &amp; Mgmt. R. 191 (2005). https://digitalcommons.law.byu.edu/ilmr/vol1/iss1/7]CT</w:t>
      </w:r>
    </w:p>
    <w:p w14:paraId="37A16F6C" w14:textId="77777777" w:rsidR="00E9428C" w:rsidRPr="00C5308A" w:rsidRDefault="00E9428C" w:rsidP="00E9428C">
      <w:pPr>
        <w:ind w:left="720"/>
        <w:rPr>
          <w:sz w:val="16"/>
        </w:rPr>
      </w:pPr>
      <w:r w:rsidRPr="00C5308A">
        <w:rPr>
          <w:sz w:val="16"/>
        </w:rPr>
        <w:t xml:space="preserve">The current corpus juris spatialis based on res communis has received wide criticism by legal commentators, in part because of the practical limitations of its idealistic principles in application. </w:t>
      </w:r>
      <w:r w:rsidRPr="00CE3DBF">
        <w:rPr>
          <w:rStyle w:val="StyleUnderline"/>
        </w:rPr>
        <w:t xml:space="preserve">For example, one commentator addressing the potential problems of future colonization of celestial bodies argued that the </w:t>
      </w:r>
      <w:r w:rsidRPr="007C4EFC">
        <w:rPr>
          <w:rStyle w:val="Emphasis"/>
          <w:highlight w:val="yellow"/>
        </w:rPr>
        <w:t>prohibition against private</w:t>
      </w:r>
      <w:r w:rsidRPr="007C4EFC">
        <w:rPr>
          <w:rStyle w:val="Emphasis"/>
        </w:rPr>
        <w:t xml:space="preserve"> </w:t>
      </w:r>
      <w:r w:rsidRPr="00CE3DBF">
        <w:rPr>
          <w:rStyle w:val="StyleUnderline"/>
        </w:rPr>
        <w:t xml:space="preserve">and national </w:t>
      </w:r>
      <w:r w:rsidRPr="007C4EFC">
        <w:rPr>
          <w:rStyle w:val="Emphasis"/>
          <w:highlight w:val="yellow"/>
        </w:rPr>
        <w:t>appropriation may cause deleterious effects</w:t>
      </w:r>
      <w:r w:rsidRPr="00CE3DBF">
        <w:rPr>
          <w:rStyle w:val="StyleUnderline"/>
        </w:rPr>
        <w:t xml:space="preserve"> when colonizers build settlements.</w:t>
      </w:r>
      <w:r w:rsidRPr="00C5308A">
        <w:rPr>
          <w:sz w:val="16"/>
        </w:rPr>
        <w:t xml:space="preserve"> </w:t>
      </w:r>
      <w:r w:rsidRPr="007C4EFC">
        <w:rPr>
          <w:rStyle w:val="Emphasis"/>
          <w:highlight w:val="yellow"/>
        </w:rPr>
        <w:t>Although</w:t>
      </w:r>
      <w:r w:rsidRPr="00CE3DBF">
        <w:rPr>
          <w:rStyle w:val="StyleUnderline"/>
        </w:rPr>
        <w:t xml:space="preserve"> </w:t>
      </w:r>
      <w:r w:rsidRPr="007C4EFC">
        <w:rPr>
          <w:rStyle w:val="Emphasis"/>
          <w:highlight w:val="yellow"/>
        </w:rPr>
        <w:t>these colonizers may occupy</w:t>
      </w:r>
      <w:r w:rsidRPr="00CE3DBF">
        <w:rPr>
          <w:rStyle w:val="StyleUnderline"/>
        </w:rPr>
        <w:t xml:space="preserve"> the </w:t>
      </w:r>
      <w:r w:rsidRPr="007C4EFC">
        <w:rPr>
          <w:rStyle w:val="Emphasis"/>
          <w:highlight w:val="yellow"/>
        </w:rPr>
        <w:t>property, they will have no legal control of their communities and could be uprooted</w:t>
      </w:r>
      <w:r w:rsidRPr="00CE3DBF">
        <w:rPr>
          <w:rStyle w:val="StyleUnderline"/>
        </w:rPr>
        <w:t xml:space="preserve"> for the purposes of putting that property to a better use for the benefit of common heritage. This risk may serve as </w:t>
      </w:r>
      <w:r w:rsidRPr="007C4EFC">
        <w:rPr>
          <w:rStyle w:val="Emphasis"/>
          <w:highlight w:val="yellow"/>
        </w:rPr>
        <w:t>a strong disincentive</w:t>
      </w:r>
      <w:r w:rsidRPr="00CE3DBF">
        <w:rPr>
          <w:rStyle w:val="StyleUnderline"/>
        </w:rPr>
        <w:t xml:space="preserve"> </w:t>
      </w:r>
      <w:r w:rsidRPr="007C4EFC">
        <w:rPr>
          <w:rStyle w:val="Emphasis"/>
          <w:highlight w:val="yellow"/>
        </w:rPr>
        <w:t>to</w:t>
      </w:r>
      <w:r w:rsidRPr="00CE3DBF">
        <w:rPr>
          <w:rStyle w:val="StyleUnderline"/>
        </w:rPr>
        <w:t xml:space="preserve"> the preservation of sectarian </w:t>
      </w:r>
      <w:r w:rsidRPr="007C4EFC">
        <w:rPr>
          <w:rStyle w:val="Emphasis"/>
          <w:highlight w:val="yellow"/>
        </w:rPr>
        <w:t>colonization</w:t>
      </w:r>
      <w:r w:rsidRPr="00CE3DBF">
        <w:rPr>
          <w:rStyle w:val="StyleUnderline"/>
        </w:rPr>
        <w:t xml:space="preserve"> in a res communis society.</w:t>
      </w:r>
    </w:p>
    <w:p w14:paraId="473C51CF" w14:textId="77777777" w:rsidR="00E9428C" w:rsidRPr="00CE3DBF" w:rsidRDefault="00E9428C" w:rsidP="00E9428C">
      <w:pPr>
        <w:ind w:left="720"/>
        <w:rPr>
          <w:rStyle w:val="StyleUnderline"/>
        </w:rPr>
      </w:pPr>
      <w:r w:rsidRPr="00CE3DBF">
        <w:rPr>
          <w:rStyle w:val="StyleUnderline"/>
        </w:rPr>
        <w:t>Other commentators argue that the current corpus juris spatialis based on the idealistic res communis principle has actually slowed the development of outer space exploration because privately and publicly funded organizations cannot appropriate outer space</w:t>
      </w:r>
      <w:r w:rsidRPr="00C5308A">
        <w:rPr>
          <w:sz w:val="16"/>
        </w:rPr>
        <w:t xml:space="preserve">.61 </w:t>
      </w:r>
      <w:r w:rsidRPr="00CE3DBF">
        <w:rPr>
          <w:rStyle w:val="StyleUnderline"/>
        </w:rPr>
        <w:t xml:space="preserve">Under the corpus juris spatialis, </w:t>
      </w:r>
      <w:r w:rsidRPr="007C4EFC">
        <w:rPr>
          <w:rStyle w:val="Emphasis"/>
          <w:highlight w:val="yellow"/>
        </w:rPr>
        <w:t>there exists no</w:t>
      </w:r>
      <w:r w:rsidRPr="00CE3DBF">
        <w:rPr>
          <w:rStyle w:val="StyleUnderline"/>
        </w:rPr>
        <w:t xml:space="preserve"> probability or </w:t>
      </w:r>
      <w:r w:rsidRPr="007C4EFC">
        <w:rPr>
          <w:rStyle w:val="Emphasis"/>
          <w:highlight w:val="yellow"/>
        </w:rPr>
        <w:t>possibility of return on investments, which results</w:t>
      </w:r>
      <w:r w:rsidRPr="00CE3DBF">
        <w:rPr>
          <w:rStyle w:val="StyleUnderline"/>
        </w:rPr>
        <w:t xml:space="preserve"> </w:t>
      </w:r>
      <w:r w:rsidRPr="007C4EFC">
        <w:rPr>
          <w:rStyle w:val="Emphasis"/>
          <w:highlight w:val="yellow"/>
        </w:rPr>
        <w:t>in insufficient</w:t>
      </w:r>
      <w:r w:rsidRPr="00CE3DBF">
        <w:rPr>
          <w:rStyle w:val="StyleUnderline"/>
        </w:rPr>
        <w:t xml:space="preserve"> monetary </w:t>
      </w:r>
      <w:r w:rsidRPr="007C4EFC">
        <w:rPr>
          <w:rStyle w:val="Emphasis"/>
          <w:highlight w:val="yellow"/>
        </w:rPr>
        <w:t>incentive</w:t>
      </w:r>
      <w:r w:rsidRPr="00CE3DBF">
        <w:rPr>
          <w:rStyle w:val="StyleUnderline"/>
        </w:rPr>
        <w:t xml:space="preserve"> for businesses or private persons. </w:t>
      </w:r>
      <w:r w:rsidRPr="007C4EFC">
        <w:rPr>
          <w:rStyle w:val="Emphasis"/>
          <w:highlight w:val="yellow"/>
        </w:rPr>
        <w:t>Even with</w:t>
      </w:r>
      <w:r w:rsidRPr="00CE3DBF">
        <w:rPr>
          <w:rStyle w:val="StyleUnderline"/>
        </w:rPr>
        <w:t xml:space="preserve"> the daunting needs created by </w:t>
      </w:r>
      <w:r w:rsidRPr="007C4EFC">
        <w:rPr>
          <w:rStyle w:val="Emphasis"/>
          <w:highlight w:val="yellow"/>
        </w:rPr>
        <w:t>increasing population and consumption, and decreasing resources on earth</w:t>
      </w:r>
      <w:r w:rsidRPr="00CE3DBF">
        <w:rPr>
          <w:rStyle w:val="StyleUnderline"/>
        </w:rPr>
        <w:t xml:space="preserve">, </w:t>
      </w:r>
      <w:r w:rsidRPr="007C4EFC">
        <w:rPr>
          <w:rStyle w:val="StyleUnderline"/>
        </w:rPr>
        <w:t>many states</w:t>
      </w:r>
      <w:r w:rsidRPr="00CE3DBF">
        <w:rPr>
          <w:rStyle w:val="StyleUnderline"/>
        </w:rPr>
        <w:t xml:space="preserve"> may not even attempt to exploit extraterrestrial resources because the current corpus juris spatialis does not guarantee that their own citizens will benefit from the investments made with their tax dollars. </w:t>
      </w:r>
      <w:r w:rsidRPr="007C4EFC">
        <w:rPr>
          <w:rStyle w:val="Emphasis"/>
          <w:highlight w:val="yellow"/>
        </w:rPr>
        <w:t>A</w:t>
      </w:r>
      <w:r w:rsidRPr="00CE3DBF">
        <w:rPr>
          <w:rStyle w:val="StyleUnderline"/>
        </w:rPr>
        <w:t xml:space="preserve"> </w:t>
      </w:r>
      <w:r w:rsidRPr="007C4EFC">
        <w:rPr>
          <w:rStyle w:val="Emphasis"/>
          <w:highlight w:val="yellow"/>
        </w:rPr>
        <w:t>future lack of resources, combined with a body of law that mandates common ownership</w:t>
      </w:r>
      <w:r w:rsidRPr="00CE3DBF">
        <w:rPr>
          <w:rStyle w:val="StyleUnderline"/>
        </w:rPr>
        <w:t xml:space="preserve"> of potential resources, may create a black market for extraterrestrial resources, or it may </w:t>
      </w:r>
      <w:r w:rsidRPr="007C4EFC">
        <w:rPr>
          <w:rStyle w:val="Emphasis"/>
          <w:highlight w:val="yellow"/>
        </w:rPr>
        <w:t>engender armed conflicts over the lack of supplies available to states</w:t>
      </w:r>
      <w:r w:rsidRPr="00CE3DBF">
        <w:rPr>
          <w:rStyle w:val="StyleUnderline"/>
        </w:rPr>
        <w:t>.63</w:t>
      </w:r>
    </w:p>
    <w:p w14:paraId="701B484A" w14:textId="77777777" w:rsidR="00E9428C" w:rsidRPr="00C5308A" w:rsidRDefault="00E9428C" w:rsidP="00E9428C">
      <w:pPr>
        <w:ind w:left="720"/>
        <w:rPr>
          <w:sz w:val="16"/>
          <w:szCs w:val="16"/>
        </w:rPr>
      </w:pPr>
      <w:r w:rsidRPr="00C5308A">
        <w:rPr>
          <w:sz w:val="16"/>
          <w:szCs w:val="16"/>
        </w:rPr>
        <w:t xml:space="preserve">While there is little past precedent to justify it, and little present sentiment to support it, the current corpus juris spatialis clings to the idea that in the future, humans will be able to share the resources of space in common. One commentator illustrates these idealistic ideas and assumptions: </w:t>
      </w:r>
    </w:p>
    <w:p w14:paraId="61B133C5" w14:textId="77777777" w:rsidR="00E9428C" w:rsidRPr="00C5308A" w:rsidRDefault="00E9428C" w:rsidP="00E9428C">
      <w:pPr>
        <w:ind w:left="1440"/>
        <w:rPr>
          <w:sz w:val="16"/>
          <w:szCs w:val="16"/>
        </w:rPr>
      </w:pPr>
      <w:r w:rsidRPr="00C5308A">
        <w:rPr>
          <w:sz w:val="16"/>
          <w:szCs w:val="16"/>
        </w:rPr>
        <w:t xml:space="preserve">The articles of the various [outer space J treaties all predicate themselves upon the theory that mankind will work together for the common good with no real advantage to be gained other than the praise of his fellow man. It assumes that people are able to co-operate, and that they will indeed do so whenever dealing with outer space ventures. While the global effort in researching, developing and exploring space for the sheer joy of the information obtained, accomplished in the spirit of teamwork is a noble goal, it is clear that a world full of economic strife is ripe to intervene.64 </w:t>
      </w:r>
    </w:p>
    <w:p w14:paraId="661BF431" w14:textId="77777777" w:rsidR="00E9428C" w:rsidRPr="00C5308A" w:rsidRDefault="00E9428C" w:rsidP="00E9428C">
      <w:pPr>
        <w:ind w:left="720"/>
        <w:rPr>
          <w:sz w:val="16"/>
          <w:szCs w:val="16"/>
        </w:rPr>
      </w:pPr>
      <w:r w:rsidRPr="00C5308A">
        <w:rPr>
          <w:sz w:val="16"/>
          <w:szCs w:val="16"/>
        </w:rPr>
        <w:t xml:space="preserve">These assumptions of the Outer Space Treaty and the Moon Treaty are unrealistic at present. Perhaps someday humankind will develop ideal characteristics that the Outer Space Treaty and Moon Treaty would like it to engender. In the meantime, it may be impractical to attempt to solve the dilemma of space appropriation based on characteristics yet to be consistently demonstrated. </w:t>
      </w:r>
    </w:p>
    <w:p w14:paraId="5973DDA8" w14:textId="77777777" w:rsidR="00E9428C" w:rsidRPr="00C5308A" w:rsidRDefault="00E9428C" w:rsidP="00E9428C">
      <w:pPr>
        <w:ind w:left="720"/>
        <w:rPr>
          <w:sz w:val="16"/>
          <w:szCs w:val="16"/>
        </w:rPr>
      </w:pPr>
      <w:r w:rsidRPr="00C5308A">
        <w:rPr>
          <w:sz w:val="16"/>
          <w:szCs w:val="16"/>
        </w:rPr>
        <w:t xml:space="preserve">Furthermore, res communis principles would become problematic as applied to space law due to the following problems: (1) the application of res communis theory in the Western world has been unsuccessful; and (2) scarcity of resources in res communis society is fatalistic to the society. It could be argued that the success of res communis ideology, albeit on a small scale, indicates that humankind should be able to implement the res communis ideology into corpus juris spatialis. While res communis ideology has seen some success in other societies, it is not prudent to assume that it will enjoy the same successful application in our increasingly capitalistic, modern society. Societies that have successfully implemented res communis ideology have had entirely different goals and values systems than those of the capitalist societies that are now developing the means for further space exploration. 65 While the isolated successes of communal societies in Africa and the Australian Outback are indeed admirable, they are certainly not the pioneers of space exploration and appropriation. Furthermore, it is difficult to posit that capitalistic nations can successfully switch to a res communis ideology. Groups that originated in capitalistic societies and subsequently switched to communal living have ultimately failed and reverted back to the individual ownership system from which they came. 66 </w:t>
      </w:r>
    </w:p>
    <w:p w14:paraId="4D0B5869" w14:textId="77777777" w:rsidR="00E9428C" w:rsidRPr="00CE3DBF" w:rsidRDefault="00E9428C" w:rsidP="00E9428C">
      <w:pPr>
        <w:ind w:left="720"/>
        <w:rPr>
          <w:rStyle w:val="StyleUnderline"/>
        </w:rPr>
      </w:pPr>
      <w:r w:rsidRPr="00CE3DBF">
        <w:rPr>
          <w:rStyle w:val="StyleUnderline"/>
        </w:rPr>
        <w:t>The second problem with using res communis as a basis for property endowment in outer space law is the damaging effect of individual appropriation on the community when scarcity arises.</w:t>
      </w:r>
      <w:r w:rsidRPr="00C5308A">
        <w:rPr>
          <w:sz w:val="16"/>
        </w:rPr>
        <w:t xml:space="preserve"> </w:t>
      </w:r>
      <w:r w:rsidRPr="007C4EFC">
        <w:rPr>
          <w:rStyle w:val="Emphasis"/>
          <w:highlight w:val="yellow"/>
        </w:rPr>
        <w:t>Even in a res communis society</w:t>
      </w:r>
      <w:r w:rsidRPr="00CE3DBF">
        <w:rPr>
          <w:rStyle w:val="StyleUnderline"/>
        </w:rPr>
        <w:t xml:space="preserve"> where the community owns all property, </w:t>
      </w:r>
      <w:r w:rsidRPr="007C4EFC">
        <w:rPr>
          <w:rStyle w:val="Emphasis"/>
          <w:highlight w:val="yellow"/>
        </w:rPr>
        <w:t>individual members</w:t>
      </w:r>
      <w:r w:rsidRPr="00CE3DBF">
        <w:rPr>
          <w:rStyle w:val="StyleUnderline"/>
        </w:rPr>
        <w:t xml:space="preserve"> of the community </w:t>
      </w:r>
      <w:r w:rsidRPr="007C4EFC">
        <w:rPr>
          <w:rStyle w:val="Emphasis"/>
          <w:highlight w:val="yellow"/>
        </w:rPr>
        <w:t>nonetheless use certain parts of</w:t>
      </w:r>
      <w:r w:rsidRPr="00CE3DBF">
        <w:rPr>
          <w:rStyle w:val="StyleUnderline"/>
        </w:rPr>
        <w:t xml:space="preserve"> that </w:t>
      </w:r>
      <w:r w:rsidRPr="007C4EFC">
        <w:rPr>
          <w:rStyle w:val="Emphasis"/>
          <w:highlight w:val="yellow"/>
        </w:rPr>
        <w:t>property</w:t>
      </w:r>
      <w:r w:rsidRPr="00CE3DBF">
        <w:rPr>
          <w:rStyle w:val="StyleUnderline"/>
        </w:rPr>
        <w:t xml:space="preserve"> to the exclusion of the rest of the community.</w:t>
      </w:r>
      <w:r w:rsidRPr="00C5308A">
        <w:rPr>
          <w:sz w:val="16"/>
        </w:rPr>
        <w:t xml:space="preserve"> Such individual use and appropriation against the community is seen as permissible under res communis ideology supported by Lockean notions of property endowment; an individual may exclude the community from property if he or she mixes his or her labor with that property. This individual appropriation does not have a damaging impact on the community as long as there IS "'enough and as good left in common for others.71 </w:t>
      </w:r>
      <w:r w:rsidRPr="00CE3DBF">
        <w:rPr>
          <w:rStyle w:val="StyleUnderline"/>
        </w:rPr>
        <w:t xml:space="preserve">However, </w:t>
      </w:r>
      <w:r w:rsidRPr="007C4EFC">
        <w:rPr>
          <w:rStyle w:val="Emphasis"/>
          <w:highlight w:val="yellow"/>
        </w:rPr>
        <w:t>when there IS scarcity, the rights of the community against the individual become</w:t>
      </w:r>
      <w:r w:rsidRPr="00CE3DBF">
        <w:rPr>
          <w:rStyle w:val="StyleUnderline"/>
        </w:rPr>
        <w:t xml:space="preserve"> increasingly </w:t>
      </w:r>
      <w:r w:rsidRPr="007C4EFC">
        <w:rPr>
          <w:rStyle w:val="Emphasis"/>
          <w:highlight w:val="yellow"/>
        </w:rPr>
        <w:t>hostile</w:t>
      </w:r>
      <w:r w:rsidRPr="00CE3DBF">
        <w:rPr>
          <w:rStyle w:val="StyleUnderline"/>
        </w:rPr>
        <w:t xml:space="preserve">. </w:t>
      </w:r>
    </w:p>
    <w:p w14:paraId="474BA0F1" w14:textId="77777777" w:rsidR="00E9428C" w:rsidRPr="001B25E2" w:rsidRDefault="00E9428C" w:rsidP="00E9428C">
      <w:pPr>
        <w:ind w:left="720"/>
      </w:pPr>
      <w:r w:rsidRPr="007C4EFC">
        <w:rPr>
          <w:rStyle w:val="Emphasis"/>
          <w:highlight w:val="yellow"/>
        </w:rPr>
        <w:t>In outer space, scarcity will always be an Issue</w:t>
      </w:r>
      <w:r w:rsidRPr="00CE3DBF">
        <w:rPr>
          <w:rStyle w:val="StyleUnderline"/>
        </w:rPr>
        <w:t xml:space="preserve"> and thus will limit the utility of res communis based on Lockean principles of property endowment.72 </w:t>
      </w:r>
      <w:r w:rsidRPr="007C4EFC">
        <w:rPr>
          <w:rStyle w:val="Emphasis"/>
          <w:highlight w:val="yellow"/>
        </w:rPr>
        <w:t>The universe</w:t>
      </w:r>
      <w:r w:rsidRPr="007C4EFC">
        <w:rPr>
          <w:rStyle w:val="Emphasis"/>
        </w:rPr>
        <w:t xml:space="preserve"> </w:t>
      </w:r>
      <w:r w:rsidRPr="00CE3DBF">
        <w:rPr>
          <w:rStyle w:val="StyleUnderline"/>
        </w:rPr>
        <w:t xml:space="preserve">potentially </w:t>
      </w:r>
      <w:r w:rsidRPr="007C4EFC">
        <w:rPr>
          <w:rStyle w:val="Emphasis"/>
          <w:highlight w:val="yellow"/>
        </w:rPr>
        <w:t>may contain billions of solar systems</w:t>
      </w:r>
      <w:r w:rsidRPr="00CE3DBF">
        <w:rPr>
          <w:rStyle w:val="StyleUnderline"/>
        </w:rPr>
        <w:t xml:space="preserve"> and planets, </w:t>
      </w:r>
      <w:r w:rsidRPr="007C4EFC">
        <w:rPr>
          <w:rStyle w:val="Emphasis"/>
          <w:highlight w:val="yellow"/>
        </w:rPr>
        <w:t>but some celestial bodies may prove to be gold mines, while others prove to be "the Sahara</w:t>
      </w:r>
      <w:r w:rsidRPr="00CE3DBF">
        <w:rPr>
          <w:rStyle w:val="StyleUnderline"/>
        </w:rPr>
        <w:t xml:space="preserve">."73 </w:t>
      </w:r>
      <w:r w:rsidRPr="007C4EFC">
        <w:rPr>
          <w:rStyle w:val="Emphasis"/>
          <w:highlight w:val="yellow"/>
        </w:rPr>
        <w:t>More important</w:t>
      </w:r>
      <w:r w:rsidRPr="00CE3DBF">
        <w:rPr>
          <w:rStyle w:val="StyleUnderline"/>
        </w:rPr>
        <w:t xml:space="preserve"> than the scarcity of limited resources, however, is </w:t>
      </w:r>
      <w:r w:rsidRPr="007C4EFC">
        <w:rPr>
          <w:rStyle w:val="Emphasis"/>
          <w:highlight w:val="yellow"/>
        </w:rPr>
        <w:t>the scarcity created by human lifespan and technological limitations</w:t>
      </w:r>
      <w:r w:rsidRPr="00CE3DBF">
        <w:rPr>
          <w:rStyle w:val="StyleUnderline"/>
        </w:rPr>
        <w:t xml:space="preserve">. </w:t>
      </w:r>
      <w:r w:rsidRPr="007C4EFC">
        <w:rPr>
          <w:rStyle w:val="Emphasis"/>
          <w:highlight w:val="yellow"/>
        </w:rPr>
        <w:t>The time that space travel</w:t>
      </w:r>
      <w:r w:rsidRPr="00CE3DBF">
        <w:rPr>
          <w:rStyle w:val="StyleUnderline"/>
        </w:rPr>
        <w:t xml:space="preserve"> presently </w:t>
      </w:r>
      <w:r w:rsidRPr="007C4EFC">
        <w:rPr>
          <w:rStyle w:val="Emphasis"/>
          <w:highlight w:val="yellow"/>
        </w:rPr>
        <w:t>takes</w:t>
      </w:r>
      <w:r w:rsidRPr="00CE3DBF">
        <w:rPr>
          <w:rStyle w:val="StyleUnderline"/>
        </w:rPr>
        <w:t xml:space="preserve"> in comparison to the average human life span </w:t>
      </w:r>
      <w:r w:rsidRPr="007C4EFC">
        <w:rPr>
          <w:rStyle w:val="Emphasis"/>
          <w:highlight w:val="yellow"/>
        </w:rPr>
        <w:t>limits our ability to exploit</w:t>
      </w:r>
      <w:r w:rsidRPr="00CE3DBF">
        <w:rPr>
          <w:rStyle w:val="StyleUnderline"/>
        </w:rPr>
        <w:t xml:space="preserve"> celestial </w:t>
      </w:r>
      <w:r w:rsidRPr="007C4EFC">
        <w:rPr>
          <w:rStyle w:val="Emphasis"/>
          <w:highlight w:val="yellow"/>
        </w:rPr>
        <w:t>resources</w:t>
      </w:r>
      <w:r w:rsidRPr="00CE3DBF">
        <w:rPr>
          <w:rStyle w:val="StyleUnderline"/>
        </w:rPr>
        <w:t>. Furthermore</w:t>
      </w:r>
      <w:r w:rsidRPr="001D2755">
        <w:rPr>
          <w:rStyle w:val="Emphasis"/>
          <w:highlight w:val="yellow"/>
        </w:rPr>
        <w:t>, technological limitations already have created</w:t>
      </w:r>
      <w:r w:rsidRPr="001D2755">
        <w:rPr>
          <w:rStyle w:val="Emphasis"/>
        </w:rPr>
        <w:t xml:space="preserve"> </w:t>
      </w:r>
      <w:r w:rsidRPr="00CE3DBF">
        <w:rPr>
          <w:rStyle w:val="StyleUnderline"/>
        </w:rPr>
        <w:t xml:space="preserve">issues of </w:t>
      </w:r>
      <w:r w:rsidRPr="001D2755">
        <w:rPr>
          <w:rStyle w:val="Emphasis"/>
          <w:highlight w:val="yellow"/>
        </w:rPr>
        <w:t>scarcity: such as</w:t>
      </w:r>
      <w:r w:rsidRPr="00CE3DBF">
        <w:rPr>
          <w:rStyle w:val="StyleUnderline"/>
        </w:rPr>
        <w:t xml:space="preserve"> the increasing problems of </w:t>
      </w:r>
      <w:r w:rsidRPr="001D2755">
        <w:rPr>
          <w:rStyle w:val="Emphasis"/>
          <w:highlight w:val="yellow"/>
        </w:rPr>
        <w:t>satellite positioning and traffic in</w:t>
      </w:r>
      <w:r w:rsidRPr="001D2755">
        <w:rPr>
          <w:rStyle w:val="Emphasis"/>
        </w:rPr>
        <w:t xml:space="preserve"> </w:t>
      </w:r>
      <w:r w:rsidRPr="00CE3DBF">
        <w:rPr>
          <w:rStyle w:val="StyleUnderline"/>
        </w:rPr>
        <w:t xml:space="preserve">geostationary </w:t>
      </w:r>
      <w:r w:rsidRPr="001D2755">
        <w:rPr>
          <w:rStyle w:val="Emphasis"/>
          <w:highlight w:val="yellow"/>
        </w:rPr>
        <w:t>orbit</w:t>
      </w:r>
      <w:r>
        <w:t xml:space="preserve">. </w:t>
      </w:r>
    </w:p>
    <w:p w14:paraId="3B6A0D80" w14:textId="77777777" w:rsidR="00E9428C" w:rsidRPr="000554E8" w:rsidRDefault="00E9428C" w:rsidP="00E9428C">
      <w:pPr>
        <w:pStyle w:val="Heading4"/>
        <w:rPr>
          <w:rStyle w:val="Style13ptBold"/>
          <w:b/>
          <w:bCs w:val="0"/>
        </w:rPr>
      </w:pPr>
      <w:r w:rsidRPr="000554E8">
        <w:rPr>
          <w:rStyle w:val="Style13ptBold"/>
          <w:bCs w:val="0"/>
        </w:rPr>
        <w:t xml:space="preserve">Space </w:t>
      </w:r>
      <w:r>
        <w:rPr>
          <w:rStyle w:val="Style13ptBold"/>
          <w:bCs w:val="0"/>
        </w:rPr>
        <w:t>Settlement</w:t>
      </w:r>
      <w:r w:rsidRPr="000554E8">
        <w:rPr>
          <w:rStyle w:val="Style13ptBold"/>
          <w:bCs w:val="0"/>
        </w:rPr>
        <w:t xml:space="preserve"> is coming now and prevents inevitable extinction. </w:t>
      </w:r>
      <w:r>
        <w:rPr>
          <w:rStyle w:val="Style13ptBold"/>
          <w:bCs w:val="0"/>
        </w:rPr>
        <w:t>Settlement</w:t>
      </w:r>
      <w:r w:rsidRPr="000554E8">
        <w:rPr>
          <w:rStyle w:val="Style13ptBold"/>
          <w:bCs w:val="0"/>
        </w:rPr>
        <w:t xml:space="preserve"> requires private industry and rule of law. </w:t>
      </w:r>
    </w:p>
    <w:p w14:paraId="6E94BA12" w14:textId="77777777" w:rsidR="00E9428C" w:rsidRPr="007D591F" w:rsidRDefault="00E9428C" w:rsidP="00E9428C">
      <w:r w:rsidRPr="007D591F">
        <w:rPr>
          <w:rStyle w:val="Style13ptBold"/>
        </w:rPr>
        <w:t>Gesl 18</w:t>
      </w:r>
      <w:r w:rsidRPr="007D591F">
        <w:t xml:space="preserve"> [Paul M. Gesl (Maj, USAF JD), “PREPARING FOR THE NEXT SPACE RACE: Legislation and Policy Recommendations for Space Colonies,” A Research Report Submitted to the Faculty In Partial Fulfillment of the Graduation Requirements for the Degree of MASTER OF OPERATIONAL ARTS AND SCIENCES (April 2018). </w:t>
      </w:r>
      <w:hyperlink r:id="rId12" w:history="1">
        <w:r w:rsidRPr="007D591F">
          <w:rPr>
            <w:rStyle w:val="Hyperlink"/>
          </w:rPr>
          <w:t>https://apps.dtic.mil/sti/pdfs/AD1053024.pdf</w:t>
        </w:r>
      </w:hyperlink>
      <w:r w:rsidRPr="007D591F">
        <w:t>] CT</w:t>
      </w:r>
    </w:p>
    <w:p w14:paraId="5AB324D2" w14:textId="77777777" w:rsidR="00E9428C" w:rsidRDefault="00E9428C" w:rsidP="00E9428C">
      <w:pPr>
        <w:ind w:left="720"/>
        <w:rPr>
          <w:sz w:val="16"/>
          <w:szCs w:val="16"/>
        </w:rPr>
      </w:pPr>
      <w:r>
        <w:rPr>
          <w:sz w:val="16"/>
          <w:szCs w:val="16"/>
        </w:rPr>
        <w:t>Why the United States Needs to Think About Space Colonization Now</w:t>
      </w:r>
    </w:p>
    <w:p w14:paraId="259875DD" w14:textId="77777777" w:rsidR="00E9428C" w:rsidRPr="007956E0" w:rsidRDefault="00E9428C" w:rsidP="00E9428C">
      <w:pPr>
        <w:ind w:left="720"/>
        <w:rPr>
          <w:u w:val="single"/>
        </w:rPr>
      </w:pPr>
      <w:r w:rsidRPr="007D591F">
        <w:rPr>
          <w:sz w:val="16"/>
        </w:rPr>
        <w:t xml:space="preserve">The United States’ space policies under the previous two Presidential administrations have not matched the ambition of the commercial sector. The author has criticized the National Space Policies of both President Obama and George W. Bush as being too “Earth-Centric.”6 </w:t>
      </w:r>
      <w:r w:rsidRPr="001A0B1B">
        <w:rPr>
          <w:rStyle w:val="StyleUnderline"/>
        </w:rPr>
        <w:t xml:space="preserve">Based on the current state of technologies, </w:t>
      </w:r>
      <w:r w:rsidRPr="009D3AFD">
        <w:rPr>
          <w:rStyle w:val="Emphasis"/>
          <w:highlight w:val="yellow"/>
        </w:rPr>
        <w:t>it is easy to dismiss space colonization</w:t>
      </w:r>
      <w:r w:rsidRPr="001A0B1B">
        <w:rPr>
          <w:rStyle w:val="StyleUnderline"/>
        </w:rPr>
        <w:t xml:space="preserve"> as, at best, a problem to worry about tomorrow and, at worst, mere science fiction. </w:t>
      </w:r>
      <w:r w:rsidRPr="009D3AFD">
        <w:rPr>
          <w:rStyle w:val="Emphasis"/>
          <w:highlight w:val="yellow"/>
        </w:rPr>
        <w:t>This is irresponsible.</w:t>
      </w:r>
      <w:r w:rsidRPr="007D591F">
        <w:rPr>
          <w:sz w:val="16"/>
        </w:rPr>
        <w:t xml:space="preserve"> Reaching space is difficult. Colonizing it will be even more difficult; however, we cannot overlook it as a likely possibility</w:t>
      </w:r>
      <w:r w:rsidRPr="001A0B1B">
        <w:rPr>
          <w:rStyle w:val="StyleUnderline"/>
        </w:rPr>
        <w:t xml:space="preserve">. NASA viewed space colonization as an endeavor within humanity’s reach in the 1970s.7 Now </w:t>
      </w:r>
      <w:r w:rsidRPr="009D3AFD">
        <w:rPr>
          <w:rStyle w:val="Emphasis"/>
          <w:highlight w:val="yellow"/>
        </w:rPr>
        <w:t>it is</w:t>
      </w:r>
      <w:r w:rsidRPr="001A0B1B">
        <w:rPr>
          <w:rStyle w:val="StyleUnderline"/>
        </w:rPr>
        <w:t xml:space="preserve"> beginning to take shape as </w:t>
      </w:r>
      <w:r w:rsidRPr="009D3AFD">
        <w:rPr>
          <w:rStyle w:val="Emphasis"/>
          <w:highlight w:val="yellow"/>
        </w:rPr>
        <w:t>a reality.</w:t>
      </w:r>
      <w:r w:rsidRPr="007D591F">
        <w:rPr>
          <w:sz w:val="16"/>
        </w:rPr>
        <w:t xml:space="preserve"> </w:t>
      </w:r>
      <w:r w:rsidRPr="001A0B1B">
        <w:rPr>
          <w:rStyle w:val="StyleUnderline"/>
        </w:rPr>
        <w:t>In 2015 at the Pioneering Space National Summit, policy makers, industry leaders and advocates agreed that “</w:t>
      </w:r>
      <w:r w:rsidRPr="009D3AFD">
        <w:rPr>
          <w:rStyle w:val="Emphasis"/>
          <w:highlight w:val="yellow"/>
        </w:rPr>
        <w:t>The long term goal of</w:t>
      </w:r>
      <w:r w:rsidRPr="001A0B1B">
        <w:rPr>
          <w:rStyle w:val="StyleUnderline"/>
        </w:rPr>
        <w:t xml:space="preserve"> the human </w:t>
      </w:r>
      <w:r w:rsidRPr="009D3AFD">
        <w:rPr>
          <w:rStyle w:val="Emphasis"/>
          <w:highlight w:val="yellow"/>
        </w:rPr>
        <w:t>spaceflight and exploration</w:t>
      </w:r>
      <w:r w:rsidRPr="001A0B1B">
        <w:rPr>
          <w:rStyle w:val="StyleUnderline"/>
        </w:rPr>
        <w:t xml:space="preserve"> program of the United </w:t>
      </w:r>
      <w:r w:rsidRPr="00CC5368">
        <w:rPr>
          <w:rStyle w:val="StyleUnderline"/>
        </w:rPr>
        <w:t>States</w:t>
      </w:r>
      <w:r w:rsidRPr="009D3AFD">
        <w:rPr>
          <w:rStyle w:val="Emphasis"/>
          <w:highlight w:val="yellow"/>
        </w:rPr>
        <w:t xml:space="preserve"> is to </w:t>
      </w:r>
      <w:r w:rsidRPr="009D3AFD">
        <w:rPr>
          <w:rStyle w:val="StyleUnderline"/>
        </w:rPr>
        <w:t>expand permanent human presence beyond low-Earth orbit</w:t>
      </w:r>
      <w:r w:rsidRPr="001A0B1B">
        <w:rPr>
          <w:rStyle w:val="StyleUnderline"/>
        </w:rPr>
        <w:t xml:space="preserve"> in a way that will </w:t>
      </w:r>
      <w:r w:rsidRPr="009D3AFD">
        <w:rPr>
          <w:rStyle w:val="Emphasis"/>
          <w:highlight w:val="yellow"/>
        </w:rPr>
        <w:t>enable human settlement and a thriving space economy</w:t>
      </w:r>
      <w:r w:rsidRPr="00AC6CD9">
        <w:rPr>
          <w:rStyle w:val="Emphasis"/>
          <w:highlight w:val="yellow"/>
        </w:rPr>
        <w:t>. This will be</w:t>
      </w:r>
      <w:r w:rsidRPr="001A0B1B">
        <w:rPr>
          <w:rStyle w:val="StyleUnderline"/>
        </w:rPr>
        <w:t xml:space="preserve"> best </w:t>
      </w:r>
      <w:r w:rsidRPr="00AC6CD9">
        <w:rPr>
          <w:rStyle w:val="Emphasis"/>
          <w:highlight w:val="yellow"/>
        </w:rPr>
        <w:t>achieved through public-private partnerships</w:t>
      </w:r>
      <w:r w:rsidRPr="001A0B1B">
        <w:rPr>
          <w:rStyle w:val="StyleUnderline"/>
        </w:rPr>
        <w:t xml:space="preserve"> and international collaboration</w:t>
      </w:r>
      <w:r w:rsidRPr="007D591F">
        <w:rPr>
          <w:sz w:val="16"/>
        </w:rPr>
        <w:t xml:space="preserve"> (emphasis in original).”8 Additionally, there have been several attempts in Congress to pursue space </w:t>
      </w:r>
      <w:r w:rsidRPr="000E6F28">
        <w:rPr>
          <w:sz w:val="16"/>
        </w:rPr>
        <w:t>settlement.</w:t>
      </w:r>
      <w:r w:rsidRPr="000E6F28">
        <w:rPr>
          <w:rStyle w:val="Emphasis"/>
        </w:rPr>
        <w:t xml:space="preserve">9 </w:t>
      </w:r>
      <w:r w:rsidRPr="00AC6CD9">
        <w:rPr>
          <w:rStyle w:val="Emphasis"/>
          <w:highlight w:val="yellow"/>
        </w:rPr>
        <w:t>Private industry appears to be taking the lead</w:t>
      </w:r>
      <w:r w:rsidRPr="001A0B1B">
        <w:rPr>
          <w:rStyle w:val="StyleUnderline"/>
        </w:rPr>
        <w:t xml:space="preserve"> in this race.</w:t>
      </w:r>
      <w:r w:rsidRPr="007D591F">
        <w:rPr>
          <w:sz w:val="16"/>
        </w:rPr>
        <w:t xml:space="preserve"> Elon Musk, the CEO of SpaceX intends to establish a colony of a million settlers on the surface of Mars.10 SpaceX is targeting the first manned missions to make this a reality to launch in 2024.11 Mr. Musk envisions the full colonization to take 40-100 years.12 </w:t>
      </w:r>
      <w:r w:rsidRPr="001A0B1B">
        <w:rPr>
          <w:rStyle w:val="StyleUnderline"/>
        </w:rPr>
        <w:t xml:space="preserve">Even if this timeline misses its ambitious deadline by a decade, </w:t>
      </w:r>
      <w:r w:rsidRPr="00AC6CD9">
        <w:rPr>
          <w:rStyle w:val="Emphasis"/>
          <w:highlight w:val="yellow"/>
        </w:rPr>
        <w:t>humanity will be a multi-planetary species in</w:t>
      </w:r>
      <w:r w:rsidRPr="001A0B1B">
        <w:rPr>
          <w:rStyle w:val="StyleUnderline"/>
        </w:rPr>
        <w:t xml:space="preserve"> many </w:t>
      </w:r>
      <w:r w:rsidRPr="00AC6CD9">
        <w:rPr>
          <w:rStyle w:val="Emphasis"/>
          <w:highlight w:val="yellow"/>
        </w:rPr>
        <w:t>readers’ lifetimes</w:t>
      </w:r>
      <w:r w:rsidRPr="001A0B1B">
        <w:rPr>
          <w:rStyle w:val="StyleUnderline"/>
        </w:rPr>
        <w:t>.</w:t>
      </w:r>
      <w:r w:rsidRPr="007D591F">
        <w:rPr>
          <w:sz w:val="16"/>
        </w:rPr>
        <w:t xml:space="preserve"> It is important to note that Mr. Musk recently stated that SpaceX is “building the first Mars, or interplanetary ship, and I think we’ll be able to do short trips, flights by first half of next year.”13 Even though he joked that the company might miss their timeline, his comments highlight that colonization is an issue that is fast approaching.14 Another factor to consider is that a legal framework needs to be developed before a Martian colony is at its full capacity. Mr. Musk envisions using SpaceX’s BFR to send approximately 100 people per flight to Mars.15 Additionally, SpaceX appears to be planning for humans living on the lunar surface in their Moon Base Alpha.16 SpaceX is not alone in their ambitions. United Launch Alliance (ULA) published their plans to expand the population of humans living and working in space. Their Cis-lunar 1,000 framework is a 30-year plan to develop the cis-lunar economy and grow the population of humans living and working in space from six to 1,000.17 </w:t>
      </w:r>
      <w:r w:rsidRPr="001A0B1B">
        <w:rPr>
          <w:rStyle w:val="StyleUnderline"/>
        </w:rPr>
        <w:t xml:space="preserve">Space </w:t>
      </w:r>
      <w:r w:rsidRPr="00AC6CD9">
        <w:rPr>
          <w:rStyle w:val="Emphasis"/>
          <w:highlight w:val="yellow"/>
        </w:rPr>
        <w:t>colonization is more important to our species than the economic benefits of a space economy</w:t>
      </w:r>
      <w:r w:rsidRPr="001A0B1B">
        <w:rPr>
          <w:rStyle w:val="StyleUnderline"/>
        </w:rPr>
        <w:t xml:space="preserve"> and the conquests of exploration.</w:t>
      </w:r>
      <w:r w:rsidRPr="007D591F">
        <w:rPr>
          <w:sz w:val="16"/>
        </w:rPr>
        <w:t xml:space="preserve"> </w:t>
      </w:r>
      <w:r w:rsidRPr="001A0B1B">
        <w:rPr>
          <w:rStyle w:val="StyleUnderline"/>
        </w:rPr>
        <w:t>The current world population is 7.4 billion people.18 According to the World Wildlife Foundation and the Global Footprint Network, “</w:t>
      </w:r>
      <w:r w:rsidRPr="00AC6CD9">
        <w:rPr>
          <w:rStyle w:val="Emphasis"/>
          <w:highlight w:val="yellow"/>
        </w:rPr>
        <w:t>the equivalent of 1.7 planets would be needed to produce enough</w:t>
      </w:r>
      <w:r w:rsidRPr="001A0B1B">
        <w:rPr>
          <w:rStyle w:val="StyleUnderline"/>
        </w:rPr>
        <w:t xml:space="preserve"> natural </w:t>
      </w:r>
      <w:r w:rsidRPr="00AC6CD9">
        <w:rPr>
          <w:rStyle w:val="Emphasis"/>
          <w:highlight w:val="yellow"/>
        </w:rPr>
        <w:t>resources to match our consumption rates and a growing population.”</w:t>
      </w:r>
      <w:r w:rsidRPr="007D591F">
        <w:rPr>
          <w:sz w:val="16"/>
        </w:rPr>
        <w:t xml:space="preserve">19 </w:t>
      </w:r>
      <w:r w:rsidRPr="00AC6CD9">
        <w:rPr>
          <w:rStyle w:val="Emphasis"/>
          <w:highlight w:val="yellow"/>
        </w:rPr>
        <w:t xml:space="preserve">The problem will </w:t>
      </w:r>
      <w:r w:rsidRPr="00DC55C2">
        <w:rPr>
          <w:rStyle w:val="Emphasis"/>
        </w:rPr>
        <w:t xml:space="preserve">likely </w:t>
      </w:r>
      <w:r w:rsidRPr="00AC6CD9">
        <w:rPr>
          <w:rStyle w:val="Emphasis"/>
          <w:highlight w:val="yellow"/>
        </w:rPr>
        <w:t>grow worse as the population</w:t>
      </w:r>
      <w:r w:rsidRPr="001A0B1B">
        <w:rPr>
          <w:rStyle w:val="StyleUnderline"/>
        </w:rPr>
        <w:t xml:space="preserve"> of the planet </w:t>
      </w:r>
      <w:r w:rsidRPr="00AC6CD9">
        <w:rPr>
          <w:rStyle w:val="Emphasis"/>
          <w:highlight w:val="yellow"/>
        </w:rPr>
        <w:t>continues to grow</w:t>
      </w:r>
      <w:r w:rsidRPr="001A0B1B">
        <w:rPr>
          <w:rStyle w:val="StyleUnderline"/>
        </w:rPr>
        <w:t>. According to the United Nations, the Earth’s population will grow to over 11 billion people by 2100.</w:t>
      </w:r>
      <w:r w:rsidRPr="007D591F">
        <w:rPr>
          <w:sz w:val="16"/>
        </w:rPr>
        <w:t xml:space="preserve">20 </w:t>
      </w:r>
      <w:r w:rsidRPr="001A0B1B">
        <w:rPr>
          <w:rStyle w:val="StyleUnderline"/>
        </w:rPr>
        <w:t xml:space="preserve">Based partially on this, “Prof </w:t>
      </w:r>
      <w:r w:rsidRPr="00AC6CD9">
        <w:rPr>
          <w:rStyle w:val="Emphasis"/>
          <w:highlight w:val="yellow"/>
        </w:rPr>
        <w:t>[Stephen] Hawking said it was only a matter of time before</w:t>
      </w:r>
      <w:r w:rsidRPr="001A0B1B">
        <w:rPr>
          <w:rStyle w:val="StyleUnderline"/>
        </w:rPr>
        <w:t xml:space="preserve"> the </w:t>
      </w:r>
      <w:r w:rsidRPr="00AC6CD9">
        <w:rPr>
          <w:rStyle w:val="Emphasis"/>
          <w:highlight w:val="yellow"/>
        </w:rPr>
        <w:t>Earth</w:t>
      </w:r>
      <w:r w:rsidRPr="001A0B1B">
        <w:rPr>
          <w:rStyle w:val="StyleUnderline"/>
        </w:rPr>
        <w:t xml:space="preserve"> as we know it </w:t>
      </w:r>
      <w:r w:rsidRPr="00AC6CD9">
        <w:rPr>
          <w:rStyle w:val="Emphasis"/>
          <w:highlight w:val="yellow"/>
        </w:rPr>
        <w:t>is destroyed by an asteroid strike, soaring temperatures or over-population</w:t>
      </w:r>
      <w:r w:rsidRPr="001A0B1B">
        <w:rPr>
          <w:rStyle w:val="StyleUnderline"/>
        </w:rPr>
        <w:t>.”</w:t>
      </w:r>
      <w:r w:rsidRPr="007D591F">
        <w:rPr>
          <w:sz w:val="16"/>
        </w:rPr>
        <w:t xml:space="preserve">21 Hawking further stated that, “When we have reached similar crisis in or (sic.) history there has usually been somewhere else to colonise (sic.). Columbus did it in 1492 when he discovered the new world. But now there is no new world. No Eutopia (sic.) around the corner. </w:t>
      </w:r>
      <w:r w:rsidRPr="00AC6CD9">
        <w:rPr>
          <w:rStyle w:val="Emphasis"/>
          <w:highlight w:val="yellow"/>
        </w:rPr>
        <w:t>We are running out of space and the only places to go are other worlds</w:t>
      </w:r>
      <w:r w:rsidRPr="007D591F">
        <w:rPr>
          <w:sz w:val="16"/>
        </w:rPr>
        <w:t xml:space="preserve">.”22 The late Professor Hawking is not alone in his view, </w:t>
      </w:r>
      <w:r w:rsidRPr="001A0B1B">
        <w:rPr>
          <w:rStyle w:val="StyleUnderline"/>
        </w:rPr>
        <w:t>the National Space Society observed the benefits of expanding into space. “</w:t>
      </w:r>
      <w:r w:rsidRPr="00AC6CD9">
        <w:rPr>
          <w:rStyle w:val="Emphasis"/>
          <w:highlight w:val="yellow"/>
        </w:rPr>
        <w:t>Outer space holds virtually limitless amounts of energy and raw materials</w:t>
      </w:r>
      <w:r w:rsidRPr="001A0B1B">
        <w:rPr>
          <w:rStyle w:val="StyleUnderline"/>
        </w:rPr>
        <w:t xml:space="preserve">, which can be harvested for use both on Earth and in space. </w:t>
      </w:r>
      <w:r w:rsidRPr="00AC6CD9">
        <w:rPr>
          <w:rStyle w:val="Emphasis"/>
          <w:highlight w:val="yellow"/>
        </w:rPr>
        <w:t>Quality of life can be improved directly</w:t>
      </w:r>
      <w:r w:rsidRPr="001A0B1B">
        <w:rPr>
          <w:rStyle w:val="StyleUnderline"/>
        </w:rPr>
        <w:t xml:space="preserve"> by utilization of these resources </w:t>
      </w:r>
      <w:r w:rsidRPr="00AC6CD9">
        <w:rPr>
          <w:rStyle w:val="Emphasis"/>
          <w:highlight w:val="yellow"/>
        </w:rPr>
        <w:t>and</w:t>
      </w:r>
      <w:r w:rsidRPr="001A0B1B">
        <w:rPr>
          <w:rStyle w:val="StyleUnderline"/>
        </w:rPr>
        <w:t xml:space="preserve"> also </w:t>
      </w:r>
      <w:r w:rsidRPr="00AC6CD9">
        <w:rPr>
          <w:rStyle w:val="Emphasis"/>
          <w:highlight w:val="yellow"/>
        </w:rPr>
        <w:t>indirectly moving hazardous and polluting industries</w:t>
      </w:r>
      <w:r w:rsidRPr="001A0B1B">
        <w:rPr>
          <w:rStyle w:val="StyleUnderline"/>
        </w:rPr>
        <w:t xml:space="preserve"> and/or their waste products </w:t>
      </w:r>
      <w:r w:rsidRPr="00AC6CD9">
        <w:rPr>
          <w:rStyle w:val="Emphasis"/>
          <w:highlight w:val="yellow"/>
        </w:rPr>
        <w:t>off planet</w:t>
      </w:r>
      <w:r w:rsidRPr="001A0B1B">
        <w:rPr>
          <w:rStyle w:val="StyleUnderline"/>
        </w:rPr>
        <w:t xml:space="preserve"> Earth</w:t>
      </w:r>
      <w:r w:rsidRPr="007D591F">
        <w:rPr>
          <w:sz w:val="16"/>
        </w:rPr>
        <w:t xml:space="preserve">.”23 </w:t>
      </w:r>
      <w:r w:rsidRPr="001A0B1B">
        <w:rPr>
          <w:rStyle w:val="StyleUnderline"/>
        </w:rPr>
        <w:t>These are just several of the many compelling reasons to colonize space advocated by groups such as the National Space Society and the Space Frontier Foundation.</w:t>
      </w:r>
      <w:r w:rsidRPr="007D591F">
        <w:rPr>
          <w:sz w:val="16"/>
        </w:rPr>
        <w:t>24 ULA appears to be taking steps to meet their ambitions for the future. ULA announced the first step towards making their Cis-lunar 1,000 vision a reality. In October 2017, they announced a partnership with Bigelow Aerospace to launch a habitat to low lunar orbit.25 The launch is expected to be completed before the end 2022.26 Some feel that colonization is going to happen, no matter what governments do.</w:t>
      </w:r>
      <w:r w:rsidRPr="001A0B1B">
        <w:rPr>
          <w:rStyle w:val="StyleUnderline"/>
        </w:rPr>
        <w:t xml:space="preserve">27 If colonization is going to </w:t>
      </w:r>
      <w:r w:rsidRPr="00BE799F">
        <w:rPr>
          <w:rStyle w:val="StyleUnderline"/>
        </w:rPr>
        <w:t xml:space="preserve">happen, then </w:t>
      </w:r>
      <w:r w:rsidRPr="00BE799F">
        <w:rPr>
          <w:rStyle w:val="Emphasis"/>
        </w:rPr>
        <w:t>it is in the</w:t>
      </w:r>
      <w:r w:rsidRPr="00BE799F">
        <w:rPr>
          <w:rStyle w:val="StyleUnderline"/>
        </w:rPr>
        <w:t xml:space="preserve"> United </w:t>
      </w:r>
      <w:r w:rsidRPr="00BE799F">
        <w:rPr>
          <w:rStyle w:val="Emphasis"/>
        </w:rPr>
        <w:t>States’ best interest to develop a legal framework that supports the efforts and protect</w:t>
      </w:r>
      <w:r w:rsidRPr="00BE799F">
        <w:rPr>
          <w:rStyle w:val="StyleUnderline"/>
        </w:rPr>
        <w:t xml:space="preserve">s our </w:t>
      </w:r>
      <w:r w:rsidRPr="00BE799F">
        <w:rPr>
          <w:rStyle w:val="Emphasis"/>
        </w:rPr>
        <w:t>citizens who</w:t>
      </w:r>
      <w:r w:rsidRPr="00BE799F">
        <w:rPr>
          <w:rStyle w:val="StyleUnderline"/>
        </w:rPr>
        <w:t xml:space="preserve"> will travel to and </w:t>
      </w:r>
      <w:r w:rsidRPr="00BE799F">
        <w:rPr>
          <w:rStyle w:val="Emphasis"/>
        </w:rPr>
        <w:t>live in these habitats.</w:t>
      </w:r>
      <w:r w:rsidRPr="00BE799F">
        <w:rPr>
          <w:rStyle w:val="StyleUnderline"/>
        </w:rPr>
        <w:t xml:space="preserve"> </w:t>
      </w:r>
      <w:r w:rsidRPr="00BE799F">
        <w:rPr>
          <w:sz w:val="16"/>
        </w:rPr>
        <w:t xml:space="preserve">This is important for several reasons. First, private corporations appear to have an interest in colonizing space, so it is in humanity’s future whether the government is involved nor not. However, governments can take actions that will accelerate things.28 Second, it is in the best interest of the United States’ economy to support commercial companies that are expanding into space. Third, if the United States does not create a favorable legal framework for space colonization, someone else will. </w:t>
      </w:r>
      <w:r w:rsidRPr="00BE799F">
        <w:rPr>
          <w:rStyle w:val="StyleUnderline"/>
        </w:rPr>
        <w:t xml:space="preserve">Finally, as humanity expands away from the surface of the Earth, it is important </w:t>
      </w:r>
      <w:r w:rsidRPr="00BE799F">
        <w:rPr>
          <w:rStyle w:val="Emphasis"/>
        </w:rPr>
        <w:t>to create a free society based on the principles of the Rule of Law</w:t>
      </w:r>
      <w:r w:rsidRPr="00BE799F">
        <w:rPr>
          <w:rStyle w:val="StyleUnderline"/>
        </w:rPr>
        <w:t xml:space="preserve"> rather than some other form of government, or an anarchistic company town.</w:t>
      </w:r>
    </w:p>
    <w:p w14:paraId="64EE7680" w14:textId="77777777" w:rsidR="00E9428C" w:rsidRPr="003D1AE3" w:rsidRDefault="00E9428C" w:rsidP="00E9428C">
      <w:pPr>
        <w:pStyle w:val="Heading4"/>
        <w:rPr>
          <w:rStyle w:val="Style13ptBold"/>
          <w:b/>
          <w:bCs w:val="0"/>
        </w:rPr>
      </w:pPr>
      <w:r w:rsidRPr="003D1AE3">
        <w:rPr>
          <w:rStyle w:val="Style13ptBold"/>
          <w:bCs w:val="0"/>
        </w:rPr>
        <w:t xml:space="preserve">An extinction event is inevitable, unpredictable, and the risk is growing. Space settlement is the only solution and it requires a thriving private space industry including orbital installations, mining, and tourism. </w:t>
      </w:r>
    </w:p>
    <w:p w14:paraId="2B44F6D3" w14:textId="77777777" w:rsidR="00E9428C" w:rsidRDefault="00E9428C" w:rsidP="00E9428C">
      <w:r w:rsidRPr="00DB5FA8">
        <w:rPr>
          <w:rStyle w:val="Style13ptBold"/>
        </w:rPr>
        <w:t>Hertzler and Rench 16</w:t>
      </w:r>
      <w:r>
        <w:t xml:space="preserve"> [Kevin Hertzler and Rebecca McCauley Rench (PhD), “GLOBAL EXTINCTION or a Space-Industrial Complex,” Potomac Institute for Policy Studies (2016). </w:t>
      </w:r>
      <w:hyperlink r:id="rId13" w:history="1">
        <w:r w:rsidRPr="0043141E">
          <w:rPr>
            <w:rStyle w:val="Hyperlink"/>
          </w:rPr>
          <w:t>https://www.potomacinstitute.org/steps/images/PDF/Articles/HertzlerSTEPS_2016Issue3.pdf</w:t>
        </w:r>
      </w:hyperlink>
      <w:r>
        <w:t>] CT</w:t>
      </w:r>
    </w:p>
    <w:p w14:paraId="0FBDCCD4" w14:textId="77777777" w:rsidR="00E9428C" w:rsidRPr="00A4189F" w:rsidRDefault="00E9428C" w:rsidP="00E9428C">
      <w:pPr>
        <w:ind w:left="720"/>
        <w:rPr>
          <w:rStyle w:val="StyleUnderline"/>
        </w:rPr>
      </w:pPr>
      <w:r w:rsidRPr="00DB5FA8">
        <w:rPr>
          <w:sz w:val="16"/>
        </w:rPr>
        <w:t xml:space="preserve">Yet, the bigger existential threat of annihilation of all humanity, by nuclear holocaust or natural forces, is currently considered too remote to be taken seriously. </w:t>
      </w:r>
      <w:r w:rsidRPr="00DB5FA8">
        <w:rPr>
          <w:rStyle w:val="Emphasis"/>
          <w:highlight w:val="yellow"/>
        </w:rPr>
        <w:t>The geological record has preserved</w:t>
      </w:r>
      <w:r w:rsidRPr="00A4189F">
        <w:rPr>
          <w:rStyle w:val="StyleUnderline"/>
        </w:rPr>
        <w:t xml:space="preserve"> the rise and </w:t>
      </w:r>
      <w:r w:rsidRPr="00DB5FA8">
        <w:rPr>
          <w:rStyle w:val="Emphasis"/>
          <w:highlight w:val="yellow"/>
        </w:rPr>
        <w:t>decline of many species</w:t>
      </w:r>
      <w:r w:rsidRPr="00A4189F">
        <w:rPr>
          <w:rStyle w:val="StyleUnderline"/>
        </w:rPr>
        <w:t xml:space="preserve"> throughout earth’s history, </w:t>
      </w:r>
      <w:r w:rsidRPr="00DB5FA8">
        <w:rPr>
          <w:rStyle w:val="Emphasis"/>
          <w:highlight w:val="yellow"/>
        </w:rPr>
        <w:t>whether</w:t>
      </w:r>
      <w:r w:rsidRPr="00A4189F">
        <w:rPr>
          <w:rStyle w:val="StyleUnderline"/>
        </w:rPr>
        <w:t xml:space="preserve"> their </w:t>
      </w:r>
      <w:r w:rsidRPr="00DB5FA8">
        <w:rPr>
          <w:rStyle w:val="Emphasis"/>
          <w:highlight w:val="yellow"/>
        </w:rPr>
        <w:t>extinctions were the result of asteroid</w:t>
      </w:r>
      <w:r w:rsidRPr="00A4189F">
        <w:rPr>
          <w:rStyle w:val="StyleUnderline"/>
        </w:rPr>
        <w:t xml:space="preserve"> impacts, </w:t>
      </w:r>
      <w:r w:rsidRPr="00DB5FA8">
        <w:rPr>
          <w:rStyle w:val="Emphasis"/>
          <w:highlight w:val="yellow"/>
        </w:rPr>
        <w:t>volcanic activity</w:t>
      </w:r>
      <w:r w:rsidRPr="00A4189F">
        <w:rPr>
          <w:rStyle w:val="StyleUnderline"/>
        </w:rPr>
        <w:t xml:space="preserve">, solar flares, </w:t>
      </w:r>
      <w:r w:rsidRPr="00DB5FA8">
        <w:rPr>
          <w:rStyle w:val="Emphasis"/>
          <w:highlight w:val="yellow"/>
        </w:rPr>
        <w:t>or gamma ray bursts</w:t>
      </w:r>
      <w:r w:rsidRPr="00A4189F">
        <w:rPr>
          <w:rStyle w:val="StyleUnderline"/>
        </w:rPr>
        <w:t xml:space="preserve"> from distant star systems. </w:t>
      </w:r>
      <w:r w:rsidRPr="00DB5FA8">
        <w:rPr>
          <w:rStyle w:val="Emphasis"/>
          <w:highlight w:val="yellow"/>
        </w:rPr>
        <w:t>To think humanity above the historical trends of the universe is</w:t>
      </w:r>
      <w:r w:rsidRPr="00A4189F">
        <w:rPr>
          <w:rStyle w:val="StyleUnderline"/>
        </w:rPr>
        <w:t xml:space="preserve"> conceited and </w:t>
      </w:r>
      <w:r w:rsidRPr="00DB5FA8">
        <w:rPr>
          <w:rStyle w:val="Emphasis"/>
          <w:highlight w:val="yellow"/>
        </w:rPr>
        <w:t>illogical</w:t>
      </w:r>
      <w:r w:rsidRPr="00A4189F">
        <w:rPr>
          <w:rStyle w:val="StyleUnderline"/>
        </w:rPr>
        <w:t xml:space="preserve">. Perhaps </w:t>
      </w:r>
      <w:r w:rsidRPr="00DB5FA8">
        <w:rPr>
          <w:rStyle w:val="Emphasis"/>
          <w:highlight w:val="yellow"/>
        </w:rPr>
        <w:t>it is time to</w:t>
      </w:r>
      <w:r w:rsidRPr="00A4189F">
        <w:rPr>
          <w:rStyle w:val="StyleUnderline"/>
        </w:rPr>
        <w:t xml:space="preserve"> reconsider the annihilation threat and to </w:t>
      </w:r>
      <w:r w:rsidRPr="00DB5FA8">
        <w:rPr>
          <w:rStyle w:val="Emphasis"/>
          <w:highlight w:val="yellow"/>
        </w:rPr>
        <w:t>entertain the need for an off-Earth</w:t>
      </w:r>
      <w:r w:rsidRPr="00A4189F">
        <w:rPr>
          <w:rStyle w:val="StyleUnderline"/>
        </w:rPr>
        <w:t xml:space="preserve"> sustainable </w:t>
      </w:r>
      <w:r w:rsidRPr="00DB5FA8">
        <w:rPr>
          <w:rStyle w:val="Emphasis"/>
          <w:highlight w:val="yellow"/>
        </w:rPr>
        <w:t>colony</w:t>
      </w:r>
      <w:r w:rsidRPr="00A4189F">
        <w:rPr>
          <w:rStyle w:val="StyleUnderline"/>
        </w:rPr>
        <w:t>.</w:t>
      </w:r>
    </w:p>
    <w:p w14:paraId="7F67A220" w14:textId="77777777" w:rsidR="00E9428C" w:rsidRPr="00DB5FA8" w:rsidRDefault="00E9428C" w:rsidP="00E9428C">
      <w:pPr>
        <w:ind w:left="720"/>
        <w:rPr>
          <w:sz w:val="16"/>
        </w:rPr>
      </w:pPr>
      <w:r w:rsidRPr="00DB5FA8">
        <w:rPr>
          <w:rStyle w:val="Emphasis"/>
          <w:highlight w:val="yellow"/>
        </w:rPr>
        <w:t>Humanity might not get a second chance</w:t>
      </w:r>
      <w:r w:rsidRPr="00A4189F">
        <w:rPr>
          <w:rStyle w:val="StyleUnderline"/>
        </w:rPr>
        <w:t xml:space="preserve"> at survival. </w:t>
      </w:r>
      <w:r w:rsidRPr="00DB5FA8">
        <w:rPr>
          <w:sz w:val="16"/>
        </w:rPr>
        <w:t xml:space="preserve">The idea of an extinction event has long been fuel for science fiction writers, and is exemplified in the novel by Neal Stephenson entitled Seveneves. 3 In Seveneves, humanity will be wiped out on Earth within two years unless nations collaborate to put a small group of astronauts and scientists on the International Space Station in hopes they survive and repopulate the planet. Science fiction has been known to become science fact, both in ways that are beneficial to society, and in ways that have negative consequences. A study of threats and a dystopian future is also inculcated into academia, with Niklas Bostrom, the founder of the “Future of Humanity Institute,” as a recognized leader. </w:t>
      </w:r>
      <w:r w:rsidRPr="00A4189F">
        <w:rPr>
          <w:rStyle w:val="StyleUnderline"/>
        </w:rPr>
        <w:t xml:space="preserve">While </w:t>
      </w:r>
      <w:r w:rsidRPr="00DB5FA8">
        <w:rPr>
          <w:rStyle w:val="Emphasis"/>
          <w:highlight w:val="yellow"/>
        </w:rPr>
        <w:t>the risk in any given year might be</w:t>
      </w:r>
      <w:r w:rsidRPr="00DB5FA8">
        <w:rPr>
          <w:rStyle w:val="Emphasis"/>
        </w:rPr>
        <w:t xml:space="preserve"> </w:t>
      </w:r>
      <w:r w:rsidRPr="00A4189F">
        <w:rPr>
          <w:rStyle w:val="StyleUnderline"/>
        </w:rPr>
        <w:t xml:space="preserve">quite </w:t>
      </w:r>
      <w:r w:rsidRPr="00DB5FA8">
        <w:rPr>
          <w:rStyle w:val="Emphasis"/>
          <w:highlight w:val="yellow"/>
        </w:rPr>
        <w:t>small, there</w:t>
      </w:r>
      <w:r w:rsidRPr="00A4189F">
        <w:rPr>
          <w:rStyle w:val="StyleUnderline"/>
        </w:rPr>
        <w:t xml:space="preserve"> </w:t>
      </w:r>
      <w:r w:rsidRPr="00DB5FA8">
        <w:rPr>
          <w:rStyle w:val="Emphasis"/>
          <w:highlight w:val="yellow"/>
        </w:rPr>
        <w:t>is almost certainly an eventual global extinction event. With a growing population and</w:t>
      </w:r>
      <w:r w:rsidRPr="00A4189F">
        <w:rPr>
          <w:rStyle w:val="StyleUnderline"/>
        </w:rPr>
        <w:t xml:space="preserve"> the speed of </w:t>
      </w:r>
      <w:r w:rsidRPr="00DB5FA8">
        <w:rPr>
          <w:rStyle w:val="Emphasis"/>
          <w:highlight w:val="yellow"/>
        </w:rPr>
        <w:t>destructive technological advancements, the</w:t>
      </w:r>
      <w:r w:rsidRPr="00A4189F">
        <w:rPr>
          <w:rStyle w:val="StyleUnderline"/>
        </w:rPr>
        <w:t xml:space="preserve"> annual </w:t>
      </w:r>
      <w:r w:rsidRPr="00DB5FA8">
        <w:rPr>
          <w:rStyle w:val="Emphasis"/>
          <w:highlight w:val="yellow"/>
        </w:rPr>
        <w:t>risk</w:t>
      </w:r>
      <w:r w:rsidRPr="00A4189F">
        <w:rPr>
          <w:rStyle w:val="StyleUnderline"/>
        </w:rPr>
        <w:t xml:space="preserve"> of humanity’s downfall </w:t>
      </w:r>
      <w:r w:rsidRPr="00DB5FA8">
        <w:rPr>
          <w:rStyle w:val="Emphasis"/>
          <w:highlight w:val="yellow"/>
        </w:rPr>
        <w:t>may be increasing</w:t>
      </w:r>
      <w:r w:rsidRPr="00A4189F">
        <w:rPr>
          <w:rStyle w:val="StyleUnderline"/>
        </w:rPr>
        <w:t>.</w:t>
      </w:r>
      <w:r w:rsidRPr="00DB5FA8">
        <w:rPr>
          <w:sz w:val="16"/>
        </w:rPr>
        <w:t xml:space="preserve"> When the inevitable is presented as a certain future, or happens before we can react, what will be humanity’s last collective thought? Given our current technological prowess, perhaps the time to take action is now. During a Wall Street Journal All Things Digital conference,4 Elon Musk said:</w:t>
      </w:r>
    </w:p>
    <w:p w14:paraId="45C39FE8" w14:textId="77777777" w:rsidR="00E9428C" w:rsidRPr="00A4189F" w:rsidRDefault="00E9428C" w:rsidP="00E9428C">
      <w:pPr>
        <w:ind w:left="1440"/>
        <w:rPr>
          <w:rStyle w:val="StyleUnderline"/>
        </w:rPr>
      </w:pPr>
      <w:r w:rsidRPr="00DB5FA8">
        <w:rPr>
          <w:rStyle w:val="Emphasis"/>
          <w:highlight w:val="yellow"/>
        </w:rPr>
        <w:t>Either we spread</w:t>
      </w:r>
      <w:r w:rsidRPr="00A4189F">
        <w:rPr>
          <w:rStyle w:val="StyleUnderline"/>
        </w:rPr>
        <w:t xml:space="preserve"> Earth </w:t>
      </w:r>
      <w:r w:rsidRPr="00DB5FA8">
        <w:rPr>
          <w:rStyle w:val="Emphasis"/>
          <w:highlight w:val="yellow"/>
        </w:rPr>
        <w:t>to other planets, or we risk going extinct. An extinction event is inevitable</w:t>
      </w:r>
      <w:r w:rsidRPr="00A4189F">
        <w:rPr>
          <w:rStyle w:val="StyleUnderline"/>
        </w:rPr>
        <w:t xml:space="preserve"> and we’re increasingly doing ourselves in.</w:t>
      </w:r>
    </w:p>
    <w:p w14:paraId="7CDA71E7" w14:textId="77777777" w:rsidR="00E9428C" w:rsidRPr="00DB5FA8" w:rsidRDefault="00E9428C" w:rsidP="00E9428C">
      <w:pPr>
        <w:ind w:left="720"/>
        <w:rPr>
          <w:sz w:val="16"/>
          <w:szCs w:val="16"/>
        </w:rPr>
      </w:pPr>
      <w:r w:rsidRPr="00DB5FA8">
        <w:rPr>
          <w:sz w:val="16"/>
          <w:szCs w:val="16"/>
        </w:rPr>
        <w:t>World renown physicist Steven Hawking agrees and recently told a gathering at the Big Think:5</w:t>
      </w:r>
    </w:p>
    <w:p w14:paraId="635096F6" w14:textId="77777777" w:rsidR="00E9428C" w:rsidRPr="00DB5FA8" w:rsidRDefault="00E9428C" w:rsidP="00E9428C">
      <w:pPr>
        <w:ind w:left="1440"/>
        <w:rPr>
          <w:sz w:val="16"/>
        </w:rPr>
      </w:pPr>
      <w:r w:rsidRPr="00A4189F">
        <w:rPr>
          <w:rStyle w:val="StyleUnderline"/>
        </w:rPr>
        <w:t xml:space="preserve">I believe that </w:t>
      </w:r>
      <w:r w:rsidRPr="00DB5FA8">
        <w:rPr>
          <w:rStyle w:val="Emphasis"/>
          <w:highlight w:val="yellow"/>
        </w:rPr>
        <w:t>the long-term future of the human race must be in space</w:t>
      </w:r>
      <w:r w:rsidRPr="007E291D">
        <w:rPr>
          <w:rStyle w:val="Emphasis"/>
          <w:highlight w:val="yellow"/>
        </w:rPr>
        <w:t>. It will be difficult</w:t>
      </w:r>
      <w:r w:rsidRPr="00A4189F">
        <w:rPr>
          <w:rStyle w:val="StyleUnderline"/>
        </w:rPr>
        <w:t xml:space="preserve"> </w:t>
      </w:r>
      <w:r w:rsidRPr="007E291D">
        <w:rPr>
          <w:rStyle w:val="Emphasis"/>
          <w:highlight w:val="yellow"/>
        </w:rPr>
        <w:t>enough to avoid disaster</w:t>
      </w:r>
      <w:r w:rsidRPr="00A4189F">
        <w:rPr>
          <w:rStyle w:val="StyleUnderline"/>
        </w:rPr>
        <w:t xml:space="preserve"> on planet Earth </w:t>
      </w:r>
      <w:r w:rsidRPr="007E291D">
        <w:rPr>
          <w:rStyle w:val="Emphasis"/>
          <w:highlight w:val="yellow"/>
        </w:rPr>
        <w:t>in the next hundred years, let alone the next thousand</w:t>
      </w:r>
      <w:r w:rsidRPr="00A4189F">
        <w:rPr>
          <w:rStyle w:val="StyleUnderline"/>
        </w:rPr>
        <w:t xml:space="preserve">, or million. </w:t>
      </w:r>
      <w:r w:rsidRPr="007E291D">
        <w:rPr>
          <w:rStyle w:val="Emphasis"/>
          <w:highlight w:val="yellow"/>
        </w:rPr>
        <w:t>The human race shouldn’t have all its eggs in one basket</w:t>
      </w:r>
      <w:r w:rsidRPr="00A4189F">
        <w:rPr>
          <w:rStyle w:val="StyleUnderline"/>
        </w:rPr>
        <w:t xml:space="preserve">, or on one planet. </w:t>
      </w:r>
      <w:r w:rsidRPr="00DB5FA8">
        <w:rPr>
          <w:sz w:val="16"/>
        </w:rPr>
        <w:t>Let’s hope we can avoid dropping the basket until we have spread the load.</w:t>
      </w:r>
    </w:p>
    <w:p w14:paraId="25BC58E0" w14:textId="77777777" w:rsidR="00E9428C" w:rsidRPr="00DB5FA8" w:rsidRDefault="00E9428C" w:rsidP="00E9428C">
      <w:pPr>
        <w:ind w:left="720"/>
        <w:rPr>
          <w:sz w:val="16"/>
        </w:rPr>
      </w:pPr>
      <w:r w:rsidRPr="007E291D">
        <w:rPr>
          <w:rStyle w:val="Emphasis"/>
          <w:highlight w:val="yellow"/>
        </w:rPr>
        <w:t>The timing and the nature</w:t>
      </w:r>
      <w:r w:rsidRPr="00A4189F">
        <w:rPr>
          <w:rStyle w:val="StyleUnderline"/>
        </w:rPr>
        <w:t xml:space="preserve"> of this event </w:t>
      </w:r>
      <w:r w:rsidRPr="007E291D">
        <w:rPr>
          <w:rStyle w:val="Emphasis"/>
          <w:highlight w:val="yellow"/>
        </w:rPr>
        <w:t>remains</w:t>
      </w:r>
      <w:r w:rsidRPr="00A4189F">
        <w:rPr>
          <w:rStyle w:val="StyleUnderline"/>
        </w:rPr>
        <w:t xml:space="preserve"> truly </w:t>
      </w:r>
      <w:r w:rsidRPr="007E291D">
        <w:rPr>
          <w:rStyle w:val="Emphasis"/>
          <w:highlight w:val="yellow"/>
        </w:rPr>
        <w:t>unknown</w:t>
      </w:r>
      <w:r w:rsidRPr="00A4189F">
        <w:rPr>
          <w:rStyle w:val="StyleUnderline"/>
        </w:rPr>
        <w:t xml:space="preserve">. Predictions suggest an existential event may come from space or be the product of our own hand, but </w:t>
      </w:r>
      <w:r w:rsidRPr="007E291D">
        <w:rPr>
          <w:rStyle w:val="Emphasis"/>
          <w:highlight w:val="yellow"/>
        </w:rPr>
        <w:t>we will likely remain ignorant of the cause until its near arrival</w:t>
      </w:r>
      <w:r w:rsidRPr="00A4189F">
        <w:rPr>
          <w:rStyle w:val="StyleUnderline"/>
        </w:rPr>
        <w:t xml:space="preserve">. What </w:t>
      </w:r>
      <w:r w:rsidRPr="007E291D">
        <w:rPr>
          <w:rStyle w:val="Emphasis"/>
          <w:highlight w:val="yellow"/>
        </w:rPr>
        <w:t>we do kno</w:t>
      </w:r>
      <w:r w:rsidRPr="00A4189F">
        <w:rPr>
          <w:rStyle w:val="StyleUnderline"/>
        </w:rPr>
        <w:t xml:space="preserve">w is that </w:t>
      </w:r>
      <w:r w:rsidRPr="007E291D">
        <w:rPr>
          <w:rStyle w:val="Emphasis"/>
          <w:highlight w:val="yellow"/>
        </w:rPr>
        <w:t>if humanity is still inhabiting</w:t>
      </w:r>
      <w:r w:rsidRPr="00A4189F">
        <w:rPr>
          <w:rStyle w:val="StyleUnderline"/>
        </w:rPr>
        <w:t xml:space="preserve"> </w:t>
      </w:r>
      <w:r w:rsidRPr="007E291D">
        <w:rPr>
          <w:rStyle w:val="Emphasis"/>
          <w:highlight w:val="yellow"/>
        </w:rPr>
        <w:t>only one planet,</w:t>
      </w:r>
      <w:r w:rsidRPr="00A4189F">
        <w:rPr>
          <w:rStyle w:val="StyleUnderline"/>
        </w:rPr>
        <w:t xml:space="preserve"> </w:t>
      </w:r>
      <w:r w:rsidRPr="007E291D">
        <w:rPr>
          <w:rStyle w:val="Emphasis"/>
          <w:highlight w:val="yellow"/>
        </w:rPr>
        <w:t>our</w:t>
      </w:r>
      <w:r w:rsidRPr="00A4189F">
        <w:rPr>
          <w:rStyle w:val="StyleUnderline"/>
        </w:rPr>
        <w:t xml:space="preserve"> unique life </w:t>
      </w:r>
      <w:r w:rsidRPr="007E291D">
        <w:rPr>
          <w:rStyle w:val="Emphasis"/>
          <w:highlight w:val="yellow"/>
        </w:rPr>
        <w:t xml:space="preserve">stories will be </w:t>
      </w:r>
      <w:r w:rsidRPr="007E291D">
        <w:rPr>
          <w:rStyle w:val="StyleUnderline"/>
        </w:rPr>
        <w:t>tragically</w:t>
      </w:r>
      <w:r w:rsidRPr="00A4189F">
        <w:rPr>
          <w:rStyle w:val="StyleUnderline"/>
        </w:rPr>
        <w:t xml:space="preserve"> and </w:t>
      </w:r>
      <w:r w:rsidRPr="007E291D">
        <w:rPr>
          <w:rStyle w:val="Emphasis"/>
          <w:highlight w:val="yellow"/>
        </w:rPr>
        <w:t>permanently erased</w:t>
      </w:r>
      <w:r w:rsidRPr="00A4189F">
        <w:rPr>
          <w:rStyle w:val="StyleUnderline"/>
        </w:rPr>
        <w:t>.</w:t>
      </w:r>
      <w:r w:rsidRPr="00DB5FA8">
        <w:rPr>
          <w:sz w:val="16"/>
        </w:rPr>
        <w:t xml:space="preserve"> </w:t>
      </w:r>
      <w:r w:rsidRPr="00A4189F">
        <w:rPr>
          <w:rStyle w:val="StyleUnderline"/>
        </w:rPr>
        <w:t>Thus, we confront the realization of the likelihood of a global extinction event that we have absolutely no control over, that we currently have no defense for, and no plans to escape from</w:t>
      </w:r>
      <w:r w:rsidRPr="007E291D">
        <w:rPr>
          <w:rStyle w:val="Emphasis"/>
          <w:highlight w:val="yellow"/>
        </w:rPr>
        <w:t>. We are deluded</w:t>
      </w:r>
      <w:r w:rsidRPr="00A4189F">
        <w:rPr>
          <w:rStyle w:val="StyleUnderline"/>
        </w:rPr>
        <w:t xml:space="preserve"> into believing </w:t>
      </w:r>
      <w:r w:rsidRPr="007E291D">
        <w:rPr>
          <w:rStyle w:val="Emphasis"/>
          <w:highlight w:val="yellow"/>
        </w:rPr>
        <w:t>that since an extinction event is rare, it can not occur in our lifetime</w:t>
      </w:r>
      <w:r w:rsidRPr="00DB5FA8">
        <w:rPr>
          <w:sz w:val="16"/>
        </w:rPr>
        <w:t>. Consider the attitude expressed in the Jet Propulsion Laboratory’s Near Earth Object program’s website6 which states:</w:t>
      </w:r>
    </w:p>
    <w:p w14:paraId="45AA465E" w14:textId="77777777" w:rsidR="00E9428C" w:rsidRPr="00DB5FA8" w:rsidRDefault="00E9428C" w:rsidP="00E9428C">
      <w:pPr>
        <w:ind w:left="1440"/>
        <w:rPr>
          <w:sz w:val="16"/>
          <w:szCs w:val="16"/>
        </w:rPr>
      </w:pPr>
      <w:r w:rsidRPr="00DB5FA8">
        <w:rPr>
          <w:sz w:val="16"/>
          <w:szCs w:val="16"/>
        </w:rPr>
        <w:t>On an average of every several hundred thousand years or so, asteroids larger than a kilometer could cause global disasters … No one should be overly concerned about an Earth impact of an asteroid or comet. The threat to any one person from auto accidents, disease, other natural disasters and a variety of other problems is much higher than the threat from [Near Earth Objects] NEOs. Over long periods of time, however, the chances of the Earth being impacted are not negligible so that some form of NEO insurance is warranted. At the moment, our best insurance rests with the NEO scientists and their efforts to first find these objects and then track their motions into the future. We need to first find them, then keep an eye on them.</w:t>
      </w:r>
    </w:p>
    <w:p w14:paraId="305A5872" w14:textId="77777777" w:rsidR="00E9428C" w:rsidRPr="00DB5FA8" w:rsidRDefault="00E9428C" w:rsidP="00E9428C">
      <w:pPr>
        <w:ind w:left="720"/>
        <w:rPr>
          <w:sz w:val="16"/>
          <w:szCs w:val="16"/>
        </w:rPr>
      </w:pPr>
      <w:r w:rsidRPr="00DB5FA8">
        <w:rPr>
          <w:sz w:val="16"/>
          <w:szCs w:val="16"/>
        </w:rPr>
        <w:t>However, what will our response be if we find an NEO larger than a kilometer that is on a collision course with Earth? A database is not an insurance policy and leaves open the issue of an appropriate response. Currently, our only real hope lies with mitigation strategies predicated on intercepting7 or redirecting8 NEO objects. The former suggests using a robotic spacecraft that is weighted or carries a nuclear explosive and the latter will redirect the NEO object with a robotic spacecraft. However, as NASA states in their “Asteroid and Comet Watch” website9 a response requires decades of warning time if the NEO object is larger that a few hundred meters.</w:t>
      </w:r>
    </w:p>
    <w:p w14:paraId="14FFCE28" w14:textId="77777777" w:rsidR="00E9428C" w:rsidRPr="00DB5FA8" w:rsidRDefault="00E9428C" w:rsidP="00E9428C">
      <w:pPr>
        <w:ind w:left="720"/>
        <w:rPr>
          <w:sz w:val="16"/>
          <w:szCs w:val="16"/>
        </w:rPr>
      </w:pPr>
      <w:r w:rsidRPr="00DB5FA8">
        <w:rPr>
          <w:sz w:val="16"/>
          <w:szCs w:val="16"/>
        </w:rPr>
        <w:t>We needed Sputnik to motivate our resolve for the domination of space. The mental contrast of one day dreaming about space travel through science fiction, and then seeing it live on television in the living room, stimulated our imaginations. President Kennedy’s speech inspired a nation and the decade-long pursuit that saw a surge in academic scholarship and technological advances. There are many technologies and spinoffs10 woven into the fabric of the world culture that owe their birth to that speech and subsequent technology development.</w:t>
      </w:r>
    </w:p>
    <w:p w14:paraId="3494859C" w14:textId="77777777" w:rsidR="00E9428C" w:rsidRPr="00DB5FA8" w:rsidRDefault="00E9428C" w:rsidP="00E9428C">
      <w:pPr>
        <w:ind w:left="720"/>
        <w:rPr>
          <w:sz w:val="16"/>
        </w:rPr>
      </w:pPr>
      <w:r w:rsidRPr="00A4189F">
        <w:rPr>
          <w:rStyle w:val="StyleUnderline"/>
        </w:rPr>
        <w:t xml:space="preserve">Can we expect </w:t>
      </w:r>
      <w:r w:rsidRPr="007E291D">
        <w:rPr>
          <w:rStyle w:val="Emphasis"/>
          <w:highlight w:val="yellow"/>
        </w:rPr>
        <w:t>the development of a humanity insurance policy</w:t>
      </w:r>
      <w:r w:rsidRPr="00A4189F">
        <w:rPr>
          <w:rStyle w:val="StyleUnderline"/>
        </w:rPr>
        <w:t xml:space="preserve"> before a crisis begins?</w:t>
      </w:r>
      <w:r w:rsidRPr="00DB5FA8">
        <w:rPr>
          <w:sz w:val="16"/>
        </w:rPr>
        <w:t xml:space="preserve"> It might require funding of NASA at levels similar to the 1960s, when we successfully landed men on the moon. </w:t>
      </w:r>
      <w:r w:rsidRPr="00A4189F">
        <w:rPr>
          <w:rStyle w:val="StyleUnderline"/>
        </w:rPr>
        <w:t xml:space="preserve">It </w:t>
      </w:r>
      <w:r w:rsidRPr="007E291D">
        <w:rPr>
          <w:rStyle w:val="Emphasis"/>
          <w:highlight w:val="yellow"/>
        </w:rPr>
        <w:t>might require the development of a space-industrial complex</w:t>
      </w:r>
      <w:r w:rsidRPr="007E291D">
        <w:rPr>
          <w:rStyle w:val="Emphasis"/>
        </w:rPr>
        <w:t xml:space="preserve"> </w:t>
      </w:r>
      <w:r w:rsidRPr="00A4189F">
        <w:rPr>
          <w:rStyle w:val="StyleUnderline"/>
        </w:rPr>
        <w:t>that could help drive future economic growth. It might require that we spread out to other planets and achieve Earth independence to stave off global human extinction, even on our watch.</w:t>
      </w:r>
      <w:r w:rsidRPr="00DB5FA8">
        <w:rPr>
          <w:sz w:val="16"/>
        </w:rPr>
        <w:t xml:space="preserve"> It does require that we take the threat, and its inevitability, seriously and devote resources to preventing our extinction.</w:t>
      </w:r>
    </w:p>
    <w:p w14:paraId="40D68A89" w14:textId="77777777" w:rsidR="00E9428C" w:rsidRPr="00DB5FA8" w:rsidRDefault="00E9428C" w:rsidP="00E9428C">
      <w:pPr>
        <w:ind w:left="720"/>
        <w:rPr>
          <w:sz w:val="16"/>
          <w:szCs w:val="16"/>
        </w:rPr>
      </w:pPr>
      <w:r w:rsidRPr="00DB5FA8">
        <w:rPr>
          <w:sz w:val="16"/>
          <w:szCs w:val="16"/>
        </w:rPr>
        <w:t>The ancient seafarers were motivated to take risks for the sake of curiosity and the desire for exploration and resources.11 The drive to leave the planet and set up colonies is similar: There is the allure, the curiosity, the adventure, and the insurance. It could, and should, be an international effort justified based on the purpose of planning for the preservation of humanity.</w:t>
      </w:r>
    </w:p>
    <w:p w14:paraId="018D93F2" w14:textId="77777777" w:rsidR="00E9428C" w:rsidRPr="00DB5FA8" w:rsidRDefault="00E9428C" w:rsidP="00E9428C">
      <w:pPr>
        <w:ind w:left="720"/>
        <w:rPr>
          <w:sz w:val="16"/>
        </w:rPr>
      </w:pPr>
      <w:r w:rsidRPr="00A4189F">
        <w:rPr>
          <w:rStyle w:val="StyleUnderline"/>
        </w:rPr>
        <w:t xml:space="preserve">Certain </w:t>
      </w:r>
      <w:r w:rsidRPr="007E291D">
        <w:rPr>
          <w:rStyle w:val="Emphasis"/>
          <w:highlight w:val="yellow"/>
        </w:rPr>
        <w:t>plans are underway. Mars One</w:t>
      </w:r>
      <w:r w:rsidRPr="007E291D">
        <w:rPr>
          <w:rStyle w:val="Emphasis"/>
        </w:rPr>
        <w:t xml:space="preserve"> </w:t>
      </w:r>
      <w:r w:rsidRPr="00A4189F">
        <w:rPr>
          <w:rStyle w:val="StyleUnderline"/>
        </w:rPr>
        <w:t xml:space="preserve">is a nonprofit organization that promotes its plans for a Mars settlement within fifteen years.12 Elon Musk’s company </w:t>
      </w:r>
      <w:r w:rsidRPr="007E291D">
        <w:rPr>
          <w:rStyle w:val="Emphasis"/>
          <w:highlight w:val="yellow"/>
        </w:rPr>
        <w:t>SpaceX</w:t>
      </w:r>
      <w:r w:rsidRPr="007E291D">
        <w:rPr>
          <w:rStyle w:val="Emphasis"/>
        </w:rPr>
        <w:t xml:space="preserve"> </w:t>
      </w:r>
      <w:r w:rsidRPr="00A4189F">
        <w:rPr>
          <w:rStyle w:val="StyleUnderline"/>
        </w:rPr>
        <w:t xml:space="preserve">is reportedly </w:t>
      </w:r>
      <w:r w:rsidRPr="007E291D">
        <w:rPr>
          <w:rStyle w:val="Emphasis"/>
          <w:highlight w:val="yellow"/>
        </w:rPr>
        <w:t>developing plans to send</w:t>
      </w:r>
      <w:r w:rsidRPr="00A4189F">
        <w:rPr>
          <w:rStyle w:val="StyleUnderline"/>
        </w:rPr>
        <w:t xml:space="preserve"> large numbers of </w:t>
      </w:r>
      <w:r w:rsidRPr="007E291D">
        <w:rPr>
          <w:rStyle w:val="Emphasis"/>
          <w:highlight w:val="yellow"/>
        </w:rPr>
        <w:t>people to Mars.</w:t>
      </w:r>
      <w:r w:rsidRPr="007E291D">
        <w:t>13</w:t>
      </w:r>
      <w:r w:rsidRPr="00DB5FA8">
        <w:rPr>
          <w:sz w:val="16"/>
        </w:rPr>
        <w:t xml:space="preserve"> And NASA recently released a comprehensive strategy14 that leverages nearterm space activities with a comprehensive capability development culminating in an independent human presence on Mars. The NASA plan, at a minimum, would provide a future with a sustainable presence for humanity in deep space and provide an answer to many global extinction scenarios. </w:t>
      </w:r>
      <w:r w:rsidRPr="007E291D">
        <w:rPr>
          <w:rStyle w:val="StyleUnderline"/>
        </w:rPr>
        <w:t>Some</w:t>
      </w:r>
      <w:r w:rsidRPr="00DB5FA8">
        <w:rPr>
          <w:rStyle w:val="StyleUnderline"/>
        </w:rPr>
        <w:t xml:space="preserve"> of these plans are more logistically feasible than others, but all demonstrate the ambition of a select sect of humanity interested in pursuing off-Earth colonization. </w:t>
      </w:r>
      <w:r w:rsidRPr="007E291D">
        <w:rPr>
          <w:rStyle w:val="Emphasis"/>
          <w:highlight w:val="yellow"/>
        </w:rPr>
        <w:t>This strategy</w:t>
      </w:r>
      <w:r w:rsidRPr="00DB5FA8">
        <w:rPr>
          <w:rStyle w:val="StyleUnderline"/>
        </w:rPr>
        <w:t xml:space="preserve"> is well reasoned and </w:t>
      </w:r>
      <w:r w:rsidRPr="007E291D">
        <w:rPr>
          <w:rStyle w:val="Emphasis"/>
          <w:highlight w:val="yellow"/>
        </w:rPr>
        <w:t>has the potential to save humanity</w:t>
      </w:r>
      <w:r w:rsidRPr="007E291D">
        <w:rPr>
          <w:rStyle w:val="Emphasis"/>
        </w:rPr>
        <w:t xml:space="preserve"> </w:t>
      </w:r>
      <w:r w:rsidRPr="00DB5FA8">
        <w:rPr>
          <w:rStyle w:val="StyleUnderline"/>
        </w:rPr>
        <w:t xml:space="preserve">as well as provide a much needed economic boost </w:t>
      </w:r>
      <w:r w:rsidRPr="007E291D">
        <w:rPr>
          <w:rStyle w:val="Emphasis"/>
          <w:highlight w:val="yellow"/>
        </w:rPr>
        <w:t xml:space="preserve">by creating a space-industrial complex with </w:t>
      </w:r>
      <w:r w:rsidRPr="007E291D">
        <w:rPr>
          <w:rStyle w:val="StyleUnderline"/>
        </w:rPr>
        <w:t>the nascent</w:t>
      </w:r>
      <w:r w:rsidRPr="007E291D">
        <w:rPr>
          <w:rStyle w:val="Emphasis"/>
          <w:highlight w:val="yellow"/>
        </w:rPr>
        <w:t xml:space="preserve"> private-public partnerships</w:t>
      </w:r>
      <w:r w:rsidRPr="00DB5FA8">
        <w:rPr>
          <w:rStyle w:val="StyleUnderline"/>
        </w:rPr>
        <w:t xml:space="preserve">15 </w:t>
      </w:r>
      <w:r w:rsidRPr="007E291D">
        <w:rPr>
          <w:rStyle w:val="Emphasis"/>
          <w:highlight w:val="yellow"/>
        </w:rPr>
        <w:t>for mining asteroids</w:t>
      </w:r>
      <w:r w:rsidRPr="00DB5FA8">
        <w:rPr>
          <w:rStyle w:val="StyleUnderline"/>
        </w:rPr>
        <w:t xml:space="preserve">, </w:t>
      </w:r>
      <w:r w:rsidRPr="007E291D">
        <w:rPr>
          <w:rStyle w:val="Emphasis"/>
          <w:highlight w:val="yellow"/>
        </w:rPr>
        <w:t>manufacturing propellant on the moon</w:t>
      </w:r>
      <w:r w:rsidRPr="00DB5FA8">
        <w:rPr>
          <w:rStyle w:val="StyleUnderline"/>
        </w:rPr>
        <w:t xml:space="preserve">, </w:t>
      </w:r>
      <w:r w:rsidRPr="007E291D">
        <w:rPr>
          <w:rStyle w:val="Emphasis"/>
          <w:highlight w:val="yellow"/>
        </w:rPr>
        <w:t>creating fuel depots, and launching humans into space. The spinoff technologies would fuel</w:t>
      </w:r>
      <w:r w:rsidRPr="007E291D">
        <w:rPr>
          <w:rStyle w:val="Emphasis"/>
        </w:rPr>
        <w:t xml:space="preserve"> </w:t>
      </w:r>
      <w:r w:rsidRPr="00DB5FA8">
        <w:rPr>
          <w:rStyle w:val="StyleUnderline"/>
        </w:rPr>
        <w:t xml:space="preserve">real job </w:t>
      </w:r>
      <w:r w:rsidRPr="007E291D">
        <w:rPr>
          <w:rStyle w:val="Emphasis"/>
          <w:highlight w:val="yellow"/>
        </w:rPr>
        <w:t>growth</w:t>
      </w:r>
      <w:r w:rsidRPr="00DB5FA8">
        <w:rPr>
          <w:rStyle w:val="StyleUnderline"/>
        </w:rPr>
        <w:t xml:space="preserve"> as evidenced by the Apollo program of the 1960s. Rather than a short lived event to win a space race, </w:t>
      </w:r>
      <w:r w:rsidRPr="007E291D">
        <w:rPr>
          <w:rStyle w:val="Emphasis"/>
          <w:highlight w:val="yellow"/>
        </w:rPr>
        <w:t>this modern space age will be designed as a sustained effort in human space colonization.</w:t>
      </w:r>
      <w:r w:rsidRPr="007E291D">
        <w:rPr>
          <w:rStyle w:val="Emphasis"/>
        </w:rPr>
        <w:t xml:space="preserve"> </w:t>
      </w:r>
      <w:r w:rsidRPr="00DB5FA8">
        <w:rPr>
          <w:sz w:val="16"/>
        </w:rPr>
        <w:t>The current roadblocks preventing this strategy from moving forward are budgets, political priorities, and the changeable public interests; the exact same denouement of the moon landings over 40 years ago. An article posted on the Washington Post website by Joel Achenbach made the following observation:16</w:t>
      </w:r>
    </w:p>
    <w:p w14:paraId="2F716D27" w14:textId="77777777" w:rsidR="00E9428C" w:rsidRPr="00DB5FA8" w:rsidRDefault="00E9428C" w:rsidP="00E9428C">
      <w:pPr>
        <w:ind w:left="1440"/>
        <w:rPr>
          <w:sz w:val="16"/>
          <w:szCs w:val="16"/>
        </w:rPr>
      </w:pPr>
      <w:r w:rsidRPr="00DB5FA8">
        <w:rPr>
          <w:sz w:val="16"/>
          <w:szCs w:val="16"/>
        </w:rPr>
        <w:t>At the moment NASA can’t even get an astronaut to the International Space Station without buying a seat on a Russian rocket. A new NASA space capsule that was conceived in 2005 likely won’t be ready until 2023, according to NASA’s latest estimate, and it’s built for 21-day missions, not for trips to Mars.</w:t>
      </w:r>
    </w:p>
    <w:p w14:paraId="2D753A87" w14:textId="77777777" w:rsidR="00E9428C" w:rsidRPr="00DB5FA8" w:rsidRDefault="00E9428C" w:rsidP="00E9428C">
      <w:pPr>
        <w:ind w:left="720"/>
        <w:rPr>
          <w:sz w:val="16"/>
          <w:szCs w:val="16"/>
        </w:rPr>
      </w:pPr>
      <w:r w:rsidRPr="00DB5FA8">
        <w:rPr>
          <w:sz w:val="16"/>
          <w:szCs w:val="16"/>
        </w:rPr>
        <w:t>The same article quotes Doug Cooke, a former NASA associate administrator as saying:</w:t>
      </w:r>
    </w:p>
    <w:p w14:paraId="0553055B" w14:textId="77777777" w:rsidR="00E9428C" w:rsidRPr="00DB5FA8" w:rsidRDefault="00E9428C" w:rsidP="00E9428C">
      <w:pPr>
        <w:ind w:left="1440"/>
        <w:rPr>
          <w:sz w:val="16"/>
          <w:szCs w:val="16"/>
        </w:rPr>
      </w:pPr>
      <w:r w:rsidRPr="00DB5FA8">
        <w:rPr>
          <w:sz w:val="16"/>
          <w:szCs w:val="16"/>
        </w:rPr>
        <w:t>There needs to be more of a plan for actually getting there [Mars]. You can’t have a flatline budget indefinitely and think you’re going to put all of this together by 2030.</w:t>
      </w:r>
    </w:p>
    <w:p w14:paraId="5D0127A5" w14:textId="77777777" w:rsidR="00E9428C" w:rsidRDefault="00E9428C" w:rsidP="00E9428C">
      <w:pPr>
        <w:ind w:left="720"/>
        <w:rPr>
          <w:sz w:val="16"/>
          <w:szCs w:val="16"/>
        </w:rPr>
      </w:pPr>
      <w:r w:rsidRPr="00DB5FA8">
        <w:rPr>
          <w:sz w:val="16"/>
          <w:szCs w:val="16"/>
        </w:rPr>
        <w:t>We must support the mission of human space exploration and colonization with both our interests as well as our national budget priorities if we want any hope of surviving the inevitable existential global extinction event.</w:t>
      </w:r>
    </w:p>
    <w:p w14:paraId="105AD440" w14:textId="77777777" w:rsidR="00E9428C" w:rsidRDefault="00E9428C" w:rsidP="00E9428C">
      <w:pPr>
        <w:ind w:left="720"/>
        <w:rPr>
          <w:sz w:val="16"/>
          <w:szCs w:val="16"/>
        </w:rPr>
      </w:pPr>
    </w:p>
    <w:p w14:paraId="078D5B3E" w14:textId="77777777" w:rsidR="00E9428C" w:rsidRPr="00FA78F2" w:rsidRDefault="00E9428C" w:rsidP="00E9428C">
      <w:pPr>
        <w:pStyle w:val="Heading4"/>
      </w:pPr>
      <w:r w:rsidRPr="00FA78F2">
        <w:t xml:space="preserve">Space settlement </w:t>
      </w:r>
      <w:r>
        <w:t xml:space="preserve">outweighs every impact. Even slight delays result in an unfathomable loss of life.  </w:t>
      </w:r>
    </w:p>
    <w:p w14:paraId="54F211A5" w14:textId="77777777" w:rsidR="00E9428C" w:rsidRPr="005150F6" w:rsidRDefault="00E9428C" w:rsidP="00E9428C">
      <w:r w:rsidRPr="005150F6">
        <w:rPr>
          <w:rStyle w:val="Style13ptBold"/>
        </w:rPr>
        <w:t>Bostrom 03</w:t>
      </w:r>
      <w:r w:rsidRPr="005150F6">
        <w:t xml:space="preserve"> [Nick Bostrom, “Astronomical Waste: The Opportunity Cost of Delayed Technological Development,” Utilitas Vol. 15, No. 3 (2003): pp. 308-314. https://nickbostrom.com/astronomical/waste.html#_edn8,] CT</w:t>
      </w:r>
    </w:p>
    <w:p w14:paraId="659BC2A7" w14:textId="77777777" w:rsidR="00E9428C" w:rsidRDefault="00E9428C" w:rsidP="00E9428C">
      <w:pPr>
        <w:rPr>
          <w:rStyle w:val="StyleUnderline"/>
        </w:rPr>
      </w:pPr>
    </w:p>
    <w:p w14:paraId="23876719" w14:textId="77777777" w:rsidR="00E9428C" w:rsidRDefault="00E9428C" w:rsidP="00E9428C">
      <w:pPr>
        <w:ind w:left="720"/>
      </w:pPr>
      <w:r w:rsidRPr="005150F6">
        <w:t>II. THE OPPORTUNITY COST OF DELAYED COLONIZATION</w:t>
      </w:r>
    </w:p>
    <w:p w14:paraId="1C8AE92D" w14:textId="77777777" w:rsidR="00E9428C" w:rsidRPr="005F2160" w:rsidRDefault="00E9428C" w:rsidP="00E9428C">
      <w:pPr>
        <w:ind w:left="720"/>
        <w:rPr>
          <w:sz w:val="16"/>
        </w:rPr>
      </w:pPr>
      <w:r w:rsidRPr="005F2160">
        <w:rPr>
          <w:sz w:val="16"/>
        </w:rPr>
        <w:t xml:space="preserve">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5F2160">
        <w:rPr>
          <w:rStyle w:val="StyleUnderline"/>
        </w:rPr>
        <w:t xml:space="preserve">Any civilization advanced enough </w:t>
      </w:r>
      <w:r w:rsidRPr="00FA78F2">
        <w:rPr>
          <w:rStyle w:val="Emphasis"/>
          <w:highlight w:val="yellow"/>
        </w:rPr>
        <w:t>to colonize</w:t>
      </w:r>
      <w:r w:rsidRPr="005F2160">
        <w:rPr>
          <w:rStyle w:val="StyleUnderline"/>
        </w:rPr>
        <w:t xml:space="preserve"> the local supercluster would likely also have the ability to establish at least the minimally favorable conditions required for future lives to be worth living. </w:t>
      </w:r>
      <w:r w:rsidRPr="00FA78F2">
        <w:rPr>
          <w:rStyle w:val="Emphasis"/>
          <w:highlight w:val="yellow"/>
        </w:rPr>
        <w:t>The effect on total value, then, seems greater</w:t>
      </w:r>
      <w:r w:rsidRPr="005F2160">
        <w:rPr>
          <w:rStyle w:val="StyleUnderline"/>
        </w:rPr>
        <w:t xml:space="preserve"> for actions that accelerate technological development </w:t>
      </w:r>
      <w:r w:rsidRPr="00FA78F2">
        <w:rPr>
          <w:rStyle w:val="Emphasis"/>
          <w:highlight w:val="yellow"/>
        </w:rPr>
        <w:t>than for practically any other possible action.</w:t>
      </w:r>
      <w:r w:rsidRPr="005F2160">
        <w:rPr>
          <w:rStyle w:val="StyleUnderline"/>
        </w:rPr>
        <w:t xml:space="preserve"> Advancing technology</w:t>
      </w:r>
      <w:r w:rsidRPr="005F2160">
        <w:rPr>
          <w:sz w:val="16"/>
        </w:rPr>
        <w:t xml:space="preserve"> (or its enabling factors, such as economic productivity) </w:t>
      </w:r>
      <w:r w:rsidRPr="005F2160">
        <w:rPr>
          <w:rStyle w:val="StyleUnderline"/>
        </w:rPr>
        <w:t xml:space="preserve">even by such a tiny amount that it leads to </w:t>
      </w:r>
      <w:r w:rsidRPr="00FA78F2">
        <w:rPr>
          <w:rStyle w:val="Emphasis"/>
          <w:highlight w:val="yellow"/>
        </w:rPr>
        <w:t>colonization</w:t>
      </w:r>
      <w:r w:rsidRPr="005F2160">
        <w:rPr>
          <w:rStyle w:val="StyleUnderline"/>
        </w:rPr>
        <w:t xml:space="preserve"> of the local supercluster </w:t>
      </w:r>
      <w:r w:rsidRPr="00FA78F2">
        <w:rPr>
          <w:rStyle w:val="Emphasis"/>
          <w:highlight w:val="yellow"/>
        </w:rPr>
        <w:t>just one second earlier than would otherwise have happened amounts to bringing about more than 10^29 human lives</w:t>
      </w:r>
      <w:r w:rsidRPr="005F2160">
        <w:rPr>
          <w:sz w:val="16"/>
        </w:rPr>
        <w:t xml:space="preserve"> (or 10^14 human lives if we use the most conservative lower bound) </w:t>
      </w:r>
      <w:r w:rsidRPr="00FA78F2">
        <w:rPr>
          <w:rStyle w:val="Emphasis"/>
          <w:highlight w:val="yellow"/>
        </w:rPr>
        <w:t>that would not otherwise have existed</w:t>
      </w:r>
      <w:r w:rsidRPr="005F2160">
        <w:rPr>
          <w:rStyle w:val="StyleUnderline"/>
        </w:rPr>
        <w:t xml:space="preserve">. Few other philanthropic causes could hope to match that level of utilitarian payoff. </w:t>
      </w:r>
      <w:r w:rsidRPr="005F2160">
        <w:rPr>
          <w:sz w:val="16"/>
        </w:rPr>
        <w:t xml:space="preserve">Utilitarians are not the only ones who should strongly oppose astronomical waste. There are many views about what has value that would concur with the assessment that the current rate of wastage constitutes an enormous loss of potential value. For example, we can take a thicker conception of human welfare than commonly supposed by utilitarians (whether of a hedonistic, experientialist, or desire-satisfactionist bent), such as a conception that locates value also in human flourishing, meaningful relationships, noble character, individual expression, aesthetic appreciation, and so forth. So long as the evaluation function is aggregative (does not count one person’s welfare for less just because there are many other persons in existence who also enjoy happy lives) and is not relativized to a particular point in time (no time-discounting), the conclusion will hold. These conditions can be relaxed further. Even if the welfare function is not perfectly aggregative (perhaps because one component of the good is diversity, the marginal rate of production of which might decline with increasing population size), it can still yield a similar bottom line provided only that at least some significant component of the good is sufficiently aggregative. Similarly, some degree of time-discounting future goods could be accommodated without changing the conclusion.[7] </w:t>
      </w:r>
    </w:p>
    <w:p w14:paraId="18201494" w14:textId="77777777" w:rsidR="00E9428C" w:rsidRDefault="00E9428C" w:rsidP="00E9428C">
      <w:pPr>
        <w:ind w:left="720"/>
      </w:pPr>
      <w:r w:rsidRPr="005150F6">
        <w:t>III. THE CHIEF GOAL FOR UTILITARIANS SHOULD BE TO REDUCE EXISTENTIAL RISK</w:t>
      </w:r>
    </w:p>
    <w:p w14:paraId="21C23235" w14:textId="77777777" w:rsidR="00E9428C" w:rsidRPr="00856038" w:rsidRDefault="00E9428C" w:rsidP="00E9428C">
      <w:pPr>
        <w:ind w:left="720"/>
        <w:rPr>
          <w:sz w:val="16"/>
        </w:rPr>
      </w:pPr>
      <w:r w:rsidRPr="00BE799F">
        <w:rPr>
          <w:sz w:val="16"/>
        </w:rPr>
        <w:t xml:space="preserve">In light of the above discussion, it may seem as if a utilitarian ought to focus her efforts on accelerating technological development. </w:t>
      </w:r>
      <w:r w:rsidRPr="00BE799F">
        <w:rPr>
          <w:rStyle w:val="Emphasis"/>
        </w:rPr>
        <w:t>The payoff from even a very slight success</w:t>
      </w:r>
      <w:r w:rsidRPr="00BE799F">
        <w:rPr>
          <w:rStyle w:val="StyleUnderline"/>
        </w:rPr>
        <w:t xml:space="preserve"> in this </w:t>
      </w:r>
      <w:r w:rsidRPr="00BE799F">
        <w:rPr>
          <w:rStyle w:val="Emphasis"/>
        </w:rPr>
        <w:t>endeavor is so enormous that it dwarfs that of almost any other activity</w:t>
      </w:r>
      <w:r w:rsidRPr="00BE799F">
        <w:rPr>
          <w:rStyle w:val="StyleUnderline"/>
        </w:rPr>
        <w:t>.</w:t>
      </w:r>
      <w:r w:rsidRPr="00BE799F">
        <w:rPr>
          <w:sz w:val="16"/>
        </w:rPr>
        <w:t xml:space="preserve"> We appear to have a utilitarian argument for the greatest possible urgency of technological development. </w:t>
      </w:r>
      <w:r w:rsidRPr="00BE799F">
        <w:rPr>
          <w:rStyle w:val="StyleUnderline"/>
        </w:rPr>
        <w:t xml:space="preserve">However, </w:t>
      </w:r>
      <w:r w:rsidRPr="00BE799F">
        <w:rPr>
          <w:rStyle w:val="Emphasis"/>
        </w:rPr>
        <w:t>the true lesson</w:t>
      </w:r>
      <w:r w:rsidRPr="00BE799F">
        <w:rPr>
          <w:rStyle w:val="StyleUnderline"/>
        </w:rPr>
        <w:t xml:space="preserve"> is a different one. If what we are concerned with is </w:t>
      </w:r>
      <w:r w:rsidRPr="00BE799F">
        <w:rPr>
          <w:sz w:val="16"/>
        </w:rPr>
        <w:t xml:space="preserve">(something like) </w:t>
      </w:r>
      <w:r w:rsidRPr="00BE799F">
        <w:rPr>
          <w:rStyle w:val="StyleUnderline"/>
        </w:rPr>
        <w:t xml:space="preserve">maximizing the expected number of worthwhile lives that we will create, </w:t>
      </w:r>
      <w:r w:rsidRPr="00BE799F">
        <w:rPr>
          <w:rStyle w:val="Emphasis"/>
        </w:rPr>
        <w:t xml:space="preserve">then in addition to the opportunity cost of delayed colonization, we have to take into account the risk of failure to colonize at all. We might fall victim to an existential risk, </w:t>
      </w:r>
      <w:r w:rsidRPr="00BE799F">
        <w:rPr>
          <w:rStyle w:val="StyleUnderline"/>
        </w:rPr>
        <w:t>one where an adverse outcome would either annihilate Earth-originating intelligent life or permanently and drastically curtail its potential</w:t>
      </w:r>
      <w:r w:rsidRPr="00BE799F">
        <w:rPr>
          <w:sz w:val="16"/>
        </w:rPr>
        <w:t xml:space="preserve">.[8] Because the lifespan of galaxies is measured in billions of years, whereas the time-scale of any delays that we could realistically affect would rather be measured in years or decades, the consideration of risk trumps the consideration of opportunity cost. </w:t>
      </w:r>
      <w:r w:rsidRPr="00BE799F">
        <w:rPr>
          <w:rStyle w:val="StyleUnderline"/>
        </w:rPr>
        <w:t>For example</w:t>
      </w:r>
      <w:r w:rsidRPr="00BE799F">
        <w:rPr>
          <w:rStyle w:val="Emphasis"/>
        </w:rPr>
        <w:t>, a single percentage point of reduction of existential risks would be worth</w:t>
      </w:r>
      <w:r w:rsidRPr="00BE799F">
        <w:rPr>
          <w:sz w:val="16"/>
        </w:rPr>
        <w:t xml:space="preserve"> (from a utilitarian expected utility point-of-view) </w:t>
      </w:r>
      <w:r w:rsidRPr="00BE799F">
        <w:rPr>
          <w:rStyle w:val="Emphasis"/>
        </w:rPr>
        <w:t>a delay of over 10 million years.</w:t>
      </w:r>
      <w:r w:rsidRPr="00BE799F">
        <w:rPr>
          <w:sz w:val="16"/>
        </w:rPr>
        <w:t xml:space="preserve"> Therefore, if our actions have even the slightest effect on the probability of eventual colonization, this will outweigh their effect on when colonization takes place. </w:t>
      </w:r>
      <w:r w:rsidRPr="00BE799F">
        <w:rPr>
          <w:rStyle w:val="StyleUnderline"/>
        </w:rPr>
        <w:t xml:space="preserve">For standard utilitarians, </w:t>
      </w:r>
      <w:r w:rsidRPr="00BE799F">
        <w:rPr>
          <w:rStyle w:val="Emphasis"/>
        </w:rPr>
        <w:t>priority number one, two, three and four should</w:t>
      </w:r>
      <w:r w:rsidRPr="00BE799F">
        <w:rPr>
          <w:rStyle w:val="StyleUnderline"/>
        </w:rPr>
        <w:t xml:space="preserve"> consequently </w:t>
      </w:r>
      <w:r w:rsidRPr="00BE799F">
        <w:rPr>
          <w:rStyle w:val="Emphasis"/>
        </w:rPr>
        <w:t>be to reduce existential risk.</w:t>
      </w:r>
      <w:r w:rsidRPr="00BE799F">
        <w:rPr>
          <w:sz w:val="16"/>
        </w:rPr>
        <w:t xml:space="preserve"> The utilitarian imperative “Maximize expected aggregate utility!” can be simplified to the maxim “Minimize existential risk!”.</w:t>
      </w:r>
      <w:r w:rsidRPr="00856038">
        <w:rPr>
          <w:sz w:val="16"/>
        </w:rPr>
        <w:t xml:space="preserve"> </w:t>
      </w:r>
    </w:p>
    <w:p w14:paraId="320CD6D3" w14:textId="77777777" w:rsidR="00E9428C" w:rsidRPr="00F644F2" w:rsidRDefault="00E9428C" w:rsidP="00E9428C"/>
    <w:p w14:paraId="659EA00A" w14:textId="52A67C59"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428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428C"/>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5CF334"/>
  <w14:defaultImageDpi w14:val="300"/>
  <w15:docId w15:val="{5F019A33-D3C0-E844-BB43-0306494AA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9428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942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42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E942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Spacing4,No Spacing21,no read,Ch,TAG,No Spacing211,No Spacing12,No Spacing2111,No Spacing111111,No Spacing11111,small space,T,ta,t,Ta,tags"/>
    <w:basedOn w:val="Normal"/>
    <w:next w:val="Normal"/>
    <w:link w:val="Heading4Char"/>
    <w:uiPriority w:val="9"/>
    <w:unhideWhenUsed/>
    <w:qFormat/>
    <w:rsid w:val="00E942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942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428C"/>
  </w:style>
  <w:style w:type="character" w:customStyle="1" w:styleId="Heading1Char">
    <w:name w:val="Heading 1 Char"/>
    <w:aliases w:val="Pocket Char"/>
    <w:basedOn w:val="DefaultParagraphFont"/>
    <w:link w:val="Heading1"/>
    <w:uiPriority w:val="9"/>
    <w:rsid w:val="00E942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9428C"/>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E9428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Spacing4 Char,No Spacing21 Char,no read Char,Ch Char,TAG Char,No Spacing211 Char,T Char"/>
    <w:basedOn w:val="DefaultParagraphFont"/>
    <w:link w:val="Heading4"/>
    <w:uiPriority w:val="9"/>
    <w:rsid w:val="00E942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428C"/>
    <w:rPr>
      <w:b/>
      <w:sz w:val="2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E9428C"/>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ox,s"/>
    <w:basedOn w:val="DefaultParagraphFont"/>
    <w:link w:val="Emphasis1"/>
    <w:uiPriority w:val="20"/>
    <w:qFormat/>
    <w:rsid w:val="00E942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9428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link w:val="Card"/>
    <w:uiPriority w:val="99"/>
    <w:unhideWhenUsed/>
    <w:rsid w:val="00E9428C"/>
    <w:rPr>
      <w:color w:val="auto"/>
      <w:u w:val="none"/>
    </w:rPr>
  </w:style>
  <w:style w:type="paragraph" w:styleId="DocumentMap">
    <w:name w:val="Document Map"/>
    <w:basedOn w:val="Normal"/>
    <w:link w:val="DocumentMapChar"/>
    <w:uiPriority w:val="99"/>
    <w:semiHidden/>
    <w:unhideWhenUsed/>
    <w:rsid w:val="00E942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428C"/>
    <w:rPr>
      <w:rFonts w:ascii="Lucida Grande" w:hAnsi="Lucida Grande" w:cs="Lucida Grande"/>
    </w:rPr>
  </w:style>
  <w:style w:type="paragraph" w:customStyle="1" w:styleId="Emphasis1">
    <w:name w:val="Emphasis1"/>
    <w:basedOn w:val="Normal"/>
    <w:link w:val="Emphasis"/>
    <w:autoRedefine/>
    <w:uiPriority w:val="20"/>
    <w:qFormat/>
    <w:rsid w:val="00E9428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E9428C"/>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tomacinstitute.org/steps/images/PDF/Articles/HertzlerSTEPS_2016Issue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tic.mil/sti/pdfs/AD1053024.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dtic.mil/sti/pdfs/AD105302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4" Type="http://schemas.openxmlformats.org/officeDocument/2006/relationships/customXml" Target="../customXml/item4.xml"/><Relationship Id="rId9" Type="http://schemas.openxmlformats.org/officeDocument/2006/relationships/hyperlink" Target="https://doi.org/10.1007/978-3-030-65013-1_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DA72952-E2D9-124B-B826-818B0AEBA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7392</Words>
  <Characters>42139</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Hope Lee</cp:lastModifiedBy>
  <cp:revision>1</cp:revision>
  <dcterms:created xsi:type="dcterms:W3CDTF">2022-03-12T20:40:00Z</dcterms:created>
  <dcterms:modified xsi:type="dcterms:W3CDTF">2022-03-12T20:41:00Z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