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A97C8" w14:textId="77777777" w:rsidR="00FE26DA" w:rsidRDefault="00FE26DA" w:rsidP="00FE26DA">
      <w:pPr>
        <w:pStyle w:val="Heading4"/>
      </w:pPr>
      <w:r>
        <w:t>The private sector is essential for space exploration – competition is key and government development is not effective, efficient, or cheap enough. Thiessen 21:</w:t>
      </w:r>
    </w:p>
    <w:p w14:paraId="206D9AEA" w14:textId="77777777" w:rsidR="00FE26DA" w:rsidRDefault="00FE26DA" w:rsidP="00FE26DA">
      <w:r>
        <w:t xml:space="preserve">Marc Thiessen, 6-1, 21, Washington Post, </w:t>
      </w:r>
      <w:r w:rsidRPr="00493979">
        <w:t>Opinion: SpaceX’s success is one small step for man, one giant leap for capitalism</w:t>
      </w:r>
      <w:r>
        <w:t xml:space="preserve">, </w:t>
      </w:r>
      <w:hyperlink r:id="rId9" w:history="1">
        <w:r w:rsidRPr="00755796">
          <w:rPr>
            <w:rStyle w:val="Hyperlink"/>
          </w:rPr>
          <w:t>https://www</w:t>
        </w:r>
      </w:hyperlink>
      <w:r w:rsidRPr="00493979">
        <w:t>.washingtonpost.com/opinions/2020/06/01/spacexs-success-is-one-small-step-man-one-giant-leap-capitalism/</w:t>
      </w:r>
    </w:p>
    <w:p w14:paraId="27DCD2E2" w14:textId="77777777" w:rsidR="00FE26DA" w:rsidRPr="00777D49" w:rsidRDefault="00FE26DA" w:rsidP="00FE26DA">
      <w:pPr>
        <w:ind w:left="720"/>
        <w:rPr>
          <w:sz w:val="16"/>
        </w:rPr>
      </w:pPr>
      <w:r w:rsidRPr="00493979">
        <w:rPr>
          <w:sz w:val="16"/>
        </w:rPr>
        <w:t xml:space="preserve">It was one small step for man, one giant leap for capitalism. Only three countries have ever launched human beings </w:t>
      </w:r>
      <w:r>
        <w:rPr>
          <w:sz w:val="16"/>
        </w:rPr>
        <w:t>I</w:t>
      </w:r>
      <w:r w:rsidRPr="00493979">
        <w:rPr>
          <w:sz w:val="16"/>
        </w:rPr>
        <w:t xml:space="preserve">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D92F3B4" w14:textId="77777777" w:rsidR="00FE26DA" w:rsidRPr="00D6385B" w:rsidRDefault="00FE26DA" w:rsidP="00FE26DA">
      <w:pPr>
        <w:pStyle w:val="Heading4"/>
      </w:pPr>
      <w:r>
        <w:t>Continued private space development is the only way to make sustainable energy feasible – empirics prove. Autry 19:</w:t>
      </w:r>
    </w:p>
    <w:p w14:paraId="699C24CB" w14:textId="77777777" w:rsidR="00FE26DA" w:rsidRDefault="00FE26DA" w:rsidP="00FE26DA">
      <w:r w:rsidRPr="00CC5CEA">
        <w:t xml:space="preserve">Greg Autry {the director of the Southern California Commercial Spaceflight Initiative at the University of Southern California, vice president at the National Space Society, and chair of the International Space Development Conference, }, 19 </w:t>
      </w:r>
      <w:r>
        <w:t>–</w:t>
      </w:r>
      <w:r w:rsidRPr="00CC5CEA">
        <w:t xml:space="preserve"> (</w:t>
      </w:r>
      <w:r>
        <w:t>“</w:t>
      </w:r>
      <w:r w:rsidRPr="00CC5CEA">
        <w:t>Space Research Can Save the Planet—Again,</w:t>
      </w:r>
      <w:r>
        <w:t>”</w:t>
      </w:r>
      <w:r w:rsidRPr="00CC5CEA">
        <w:t xml:space="preserve"> Foreign Policy, 7-20-2019, </w:t>
      </w:r>
      <w:hyperlink r:id="rId10" w:history="1">
        <w:r w:rsidRPr="00F81AA0">
          <w:rPr>
            <w:rStyle w:val="Hyperlink"/>
          </w:rPr>
          <w:t>https://foreignpolicy.com/2019/07/20/space-research-can-save-the-planet-again-climate-change-environment/)//marlborough-wr/</w:t>
        </w:r>
      </w:hyperlink>
    </w:p>
    <w:p w14:paraId="263C68DF" w14:textId="77777777" w:rsidR="00FE26DA" w:rsidRPr="00D6385B" w:rsidRDefault="00FE26DA" w:rsidP="00FE26DA">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 xml:space="preserve">many times the efficiency of current solar </w:t>
      </w:r>
    </w:p>
    <w:p w14:paraId="769006C7" w14:textId="77777777" w:rsidR="00FE26DA" w:rsidRPr="003055BE" w:rsidRDefault="00FE26DA" w:rsidP="00FE26DA">
      <w:pPr>
        <w:pStyle w:val="Heading4"/>
      </w:pPr>
      <w:r>
        <w:t>Warming causes extinction – outweighs all aff impacts</w:t>
      </w:r>
    </w:p>
    <w:p w14:paraId="0E610359" w14:textId="77777777" w:rsidR="00FE26DA" w:rsidRDefault="00FE26DA" w:rsidP="00FE26DA">
      <w:r w:rsidRPr="00E73C56">
        <w:rPr>
          <w:rStyle w:val="Style13ptBold"/>
        </w:rPr>
        <w:t>Miller-McDonald, 18</w:t>
      </w:r>
      <w:r w:rsidRPr="00E73C56">
        <w:t xml:space="preserve"> </w:t>
      </w:r>
      <w:r>
        <w:t xml:space="preserve">– (Samuel, Master of Environmental Management at Yale University studying energy politics and grassroots innovations in the US. 5-2-2018. “Extinction vs. Collapse.” Resilience. </w:t>
      </w:r>
      <w:hyperlink r:id="rId11" w:history="1">
        <w:r w:rsidRPr="00755796">
          <w:rPr>
            <w:rStyle w:val="Hyperlink"/>
          </w:rPr>
          <w:t>https://www</w:t>
        </w:r>
      </w:hyperlink>
      <w:r>
        <w:t>.resilience.org/stories/2018-05-02/extinction-vs-collapse/)</w:t>
      </w:r>
    </w:p>
    <w:p w14:paraId="3ACA14F8" w14:textId="77777777" w:rsidR="00FE26DA" w:rsidRDefault="00FE26DA" w:rsidP="00FE26DA">
      <w:pPr>
        <w:ind w:left="720"/>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w:t>
      </w:r>
      <w:r w:rsidRPr="00233ED3">
        <w:rPr>
          <w:rStyle w:val="Emphasis"/>
          <w:highlight w:val="yellow"/>
          <w:vertAlign w:val="superscript"/>
        </w:rPr>
        <w:t>th</w:t>
      </w:r>
      <w:r w:rsidRPr="00877105">
        <w:rPr>
          <w:rStyle w:val="Emphasis"/>
          <w:highlight w:val="yellow"/>
        </w:rPr>
        <w:t xml:space="preserve"> mass extinction</w:t>
      </w:r>
      <w:r w:rsidRPr="00E65E42">
        <w:rPr>
          <w:rStyle w:val="Emphasis"/>
        </w:rPr>
        <w:t xml:space="preserve"> event</w:t>
      </w:r>
      <w:r w:rsidRPr="00E65E42">
        <w:rPr>
          <w:sz w:val="16"/>
        </w:rPr>
        <w:t>,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w:t>
      </w:r>
      <w:r w:rsidRPr="00233ED3">
        <w:rPr>
          <w:sz w:val="16"/>
          <w:vertAlign w:val="superscript"/>
        </w:rPr>
        <w:t>th</w:t>
      </w:r>
      <w:r w:rsidRPr="00E65E42">
        <w:rPr>
          <w:sz w:val="16"/>
        </w:rPr>
        <w:t xml:space="preserve">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75934B4D"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E26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6DA"/>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D6CA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E26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26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26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26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FE26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26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6DA"/>
  </w:style>
  <w:style w:type="character" w:customStyle="1" w:styleId="Heading1Char">
    <w:name w:val="Heading 1 Char"/>
    <w:aliases w:val="Pocket Char"/>
    <w:basedOn w:val="DefaultParagraphFont"/>
    <w:link w:val="Heading1"/>
    <w:uiPriority w:val="9"/>
    <w:rsid w:val="00FE26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26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26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FE26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26D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FE26D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E26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26D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FE26DA"/>
    <w:rPr>
      <w:color w:val="auto"/>
      <w:u w:val="none"/>
    </w:rPr>
  </w:style>
  <w:style w:type="paragraph" w:styleId="DocumentMap">
    <w:name w:val="Document Map"/>
    <w:basedOn w:val="Normal"/>
    <w:link w:val="DocumentMapChar"/>
    <w:uiPriority w:val="99"/>
    <w:semiHidden/>
    <w:unhideWhenUsed/>
    <w:rsid w:val="00FE26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26DA"/>
    <w:rPr>
      <w:rFonts w:ascii="Lucida Grande" w:hAnsi="Lucida Grande" w:cs="Lucida Grande"/>
    </w:rPr>
  </w:style>
  <w:style w:type="paragraph" w:customStyle="1" w:styleId="Emphasis1">
    <w:name w:val="Emphasis1"/>
    <w:basedOn w:val="Normal"/>
    <w:link w:val="Emphasis"/>
    <w:autoRedefine/>
    <w:uiPriority w:val="20"/>
    <w:qFormat/>
    <w:rsid w:val="00FE26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FE26DA"/>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 TargetMode="External"/><Relationship Id="rId10" Type="http://schemas.openxmlformats.org/officeDocument/2006/relationships/hyperlink" Target="https://foreignpolicy.com/2019/07/20/space-research-can-save-the-planet-again-climate-change-environment/)//marlborough-w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4B3687-1310-FA45-BA25-B17247FA9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2868</Words>
  <Characters>16354</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19184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2021-12-19T02:50:00Z</dcterms:created>
  <dcterms:modified xsi:type="dcterms:W3CDTF">2021-12-19T02:50:00Z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