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CE8878" w14:textId="77777777" w:rsidR="006E59F2" w:rsidRDefault="006E59F2" w:rsidP="006E59F2">
      <w:pPr>
        <w:pStyle w:val="Heading3"/>
      </w:pPr>
      <w:r>
        <w:t>1</w:t>
      </w:r>
    </w:p>
    <w:p w14:paraId="495669F1" w14:textId="77777777" w:rsidR="006E59F2" w:rsidRDefault="006E59F2" w:rsidP="006E59F2">
      <w:pPr>
        <w:pStyle w:val="Heading4"/>
      </w:pPr>
      <w:r>
        <w:t>The private sector is essential for asteroid mining – competition is key and government development is not effective, efficient, or cheap enough. Thiessen 21:</w:t>
      </w:r>
    </w:p>
    <w:p w14:paraId="132B1041" w14:textId="77777777" w:rsidR="006E59F2" w:rsidRDefault="006E59F2" w:rsidP="006E59F2">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238C532" w14:textId="6ED469EB" w:rsidR="006E59F2" w:rsidRPr="000A2E99" w:rsidRDefault="006E59F2" w:rsidP="006E59F2">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w:t>
      </w:r>
      <w:proofErr w:type="spellStart"/>
      <w:r w:rsidRPr="00493979">
        <w:rPr>
          <w:sz w:val="16"/>
        </w:rPr>
        <w:t>multiplanetary</w:t>
      </w:r>
      <w:proofErr w:type="spellEnd"/>
      <w:r w:rsidRPr="00493979">
        <w:rPr>
          <w:sz w:val="16"/>
        </w:rPr>
        <w:t xml:space="preserve">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6F1C76F" w14:textId="77777777" w:rsidR="006E59F2" w:rsidRPr="000832CC" w:rsidRDefault="006E59F2" w:rsidP="006E59F2">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347CD6F9" w14:textId="77777777" w:rsidR="006E59F2" w:rsidRPr="000832CC" w:rsidRDefault="006E59F2" w:rsidP="006E59F2">
      <w:pPr>
        <w:rPr>
          <w:szCs w:val="22"/>
        </w:rPr>
      </w:pPr>
      <w:r w:rsidRPr="000832CC">
        <w:rPr>
          <w:szCs w:val="22"/>
        </w:rPr>
        <w:t xml:space="preserve">Chris Taylor [journalist], 19 - ("How asteroid mining will save the Earth — and mint </w:t>
      </w:r>
      <w:proofErr w:type="spellStart"/>
      <w:r w:rsidRPr="000832CC">
        <w:rPr>
          <w:szCs w:val="22"/>
        </w:rPr>
        <w:t>trillionaires</w:t>
      </w:r>
      <w:proofErr w:type="spellEnd"/>
      <w:r w:rsidRPr="000832CC">
        <w:rPr>
          <w:szCs w:val="22"/>
        </w:rPr>
        <w:t>," Mashable, 2019, accessed 12-13-2021, https://mashable.com/feature/asteroid-mining-space-economy)//ML</w:t>
      </w:r>
    </w:p>
    <w:p w14:paraId="344FECCB" w14:textId="77777777" w:rsidR="006E59F2" w:rsidRPr="0097088D" w:rsidRDefault="006E59F2" w:rsidP="006E59F2">
      <w:pPr>
        <w:rPr>
          <w:sz w:val="12"/>
          <w:szCs w:val="22"/>
        </w:rPr>
      </w:pPr>
      <w:r w:rsidRPr="000832CC">
        <w:rPr>
          <w:sz w:val="12"/>
          <w:szCs w:val="22"/>
        </w:rPr>
        <w:t>How much, exactly? We’re only just beginning to guess</w:t>
      </w:r>
      <w:r w:rsidRPr="000832CC">
        <w:rPr>
          <w:rStyle w:val="StyleUnderline"/>
        </w:rPr>
        <w:t>. </w:t>
      </w:r>
      <w:hyperlink r:id="rId9" w:tgtFrame="_blank" w:history="1">
        <w:proofErr w:type="spellStart"/>
        <w:r w:rsidRPr="00D62FC3">
          <w:rPr>
            <w:rStyle w:val="StyleUnderline"/>
            <w:highlight w:val="yellow"/>
          </w:rPr>
          <w:t>Asteran</w:t>
        </w:r>
        <w:r w:rsidRPr="000832CC">
          <w:rPr>
            <w:rStyle w:val="StyleUnderline"/>
          </w:rPr>
          <w:t>k</w:t>
        </w:r>
        <w:proofErr w:type="spellEnd"/>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w:t>
      </w:r>
      <w:proofErr w:type="spellStart"/>
      <w:r w:rsidRPr="000832CC">
        <w:rPr>
          <w:sz w:val="12"/>
          <w:szCs w:val="22"/>
        </w:rPr>
        <w:t>Cislunar</w:t>
      </w:r>
      <w:proofErr w:type="spellEnd"/>
      <w:r w:rsidRPr="000832CC">
        <w:rPr>
          <w:sz w:val="12"/>
          <w:szCs w:val="22"/>
        </w:rPr>
        <w:t xml:space="preserve">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0"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w:t>
      </w:r>
      <w:proofErr w:type="gramStart"/>
      <w:r w:rsidRPr="000832CC">
        <w:rPr>
          <w:sz w:val="12"/>
          <w:szCs w:val="22"/>
        </w:rPr>
        <w:t>visions.¶</w:t>
      </w:r>
      <w:proofErr w:type="gramEnd"/>
      <w:r w:rsidRPr="000832CC">
        <w:rPr>
          <w:sz w:val="12"/>
          <w:szCs w:val="22"/>
        </w:rPr>
        <w:t xml:space="preserve"> Planetary Resources was founded in 2012 in a blaze of publicity. Its funding came from, among others, Larry Page, Eric Schmidt, Ross Perot, and the country of Luxembourg. It had inked an orbital launch deal with Virgin Galactic. And it was sold last October to a </w:t>
      </w:r>
      <w:proofErr w:type="spellStart"/>
      <w:r w:rsidRPr="000832CC">
        <w:rPr>
          <w:sz w:val="12"/>
          <w:szCs w:val="22"/>
        </w:rPr>
        <w:t>blockchain</w:t>
      </w:r>
      <w:proofErr w:type="spellEnd"/>
      <w:r w:rsidRPr="000832CC">
        <w:rPr>
          <w:sz w:val="12"/>
          <w:szCs w:val="22"/>
        </w:rPr>
        <w:t xml:space="preserve">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w:t>
      </w:r>
      <w:proofErr w:type="gramStart"/>
      <w:r w:rsidRPr="000832CC">
        <w:rPr>
          <w:sz w:val="12"/>
          <w:szCs w:val="22"/>
        </w:rPr>
        <w:t>attention.¶</w:t>
      </w:r>
      <w:proofErr w:type="gramEnd"/>
      <w:r w:rsidRPr="000832CC">
        <w:rPr>
          <w:sz w:val="12"/>
          <w:szCs w:val="22"/>
        </w:rPr>
        <w:t xml:space="preserve">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w:t>
      </w:r>
      <w:proofErr w:type="spellStart"/>
      <w:r w:rsidRPr="000832CC">
        <w:rPr>
          <w:rStyle w:val="StyleUnderline"/>
        </w:rPr>
        <w:t>Hayabusa</w:t>
      </w:r>
      <w:proofErr w:type="spellEnd"/>
      <w:r w:rsidRPr="000832CC">
        <w:rPr>
          <w:rStyle w:val="StyleUnderline"/>
        </w:rPr>
        <w:t xml:space="preserve">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2" w:tgtFrame="_blank" w:history="1">
        <w:r w:rsidRPr="000832CC">
          <w:rPr>
            <w:rStyle w:val="StyleUnderline"/>
            <w:rFonts w:eastAsiaTheme="majorEastAsia"/>
          </w:rPr>
          <w:t>tiny hopping robot rovers</w:t>
        </w:r>
      </w:hyperlink>
      <w:r w:rsidRPr="000832CC">
        <w:rPr>
          <w:rStyle w:val="StyleUnderline"/>
        </w:rPr>
        <w:t xml:space="preserve"> and a </w:t>
      </w:r>
      <w:hyperlink r:id="rId13"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w:t>
      </w:r>
      <w:proofErr w:type="spellStart"/>
      <w:r w:rsidRPr="000832CC">
        <w:rPr>
          <w:sz w:val="12"/>
          <w:szCs w:val="22"/>
        </w:rPr>
        <w:t>Hayabusa</w:t>
      </w:r>
      <w:proofErr w:type="spellEnd"/>
      <w:r w:rsidRPr="000832CC">
        <w:rPr>
          <w:sz w:val="12"/>
          <w:szCs w:val="22"/>
        </w:rPr>
        <w:t xml:space="preserve">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w:t>
      </w:r>
      <w:proofErr w:type="spellStart"/>
      <w:r w:rsidRPr="000832CC">
        <w:rPr>
          <w:sz w:val="12"/>
          <w:szCs w:val="22"/>
        </w:rPr>
        <w:t>Hayabusa</w:t>
      </w:r>
      <w:proofErr w:type="spellEnd"/>
      <w:r w:rsidRPr="000832CC">
        <w:rPr>
          <w:sz w:val="12"/>
          <w:szCs w:val="22"/>
        </w:rPr>
        <w:t xml:space="preserve">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8"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9"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w:t>
      </w:r>
      <w:proofErr w:type="gramStart"/>
      <w:r w:rsidRPr="000832CC">
        <w:rPr>
          <w:sz w:val="12"/>
          <w:szCs w:val="22"/>
        </w:rPr>
        <w:t>a whole new commodities</w:t>
      </w:r>
      <w:proofErr w:type="gramEnd"/>
      <w:r w:rsidRPr="000832CC">
        <w:rPr>
          <w:sz w:val="12"/>
          <w:szCs w:val="22"/>
        </w:rPr>
        <w:t xml:space="preserve">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0"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w:t>
      </w:r>
      <w:proofErr w:type="spellStart"/>
      <w:r w:rsidRPr="000832CC">
        <w:rPr>
          <w:sz w:val="12"/>
          <w:szCs w:val="22"/>
        </w:rPr>
        <w:t>cislunar</w:t>
      </w:r>
      <w:proofErr w:type="spellEnd"/>
      <w:r w:rsidRPr="000832CC">
        <w:rPr>
          <w:sz w:val="12"/>
          <w:szCs w:val="22"/>
        </w:rPr>
        <w:t xml:space="preserve"> habitats called </w:t>
      </w:r>
      <w:hyperlink r:id="rId21"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w:t>
      </w:r>
      <w:proofErr w:type="spellStart"/>
      <w:r w:rsidRPr="000832CC">
        <w:rPr>
          <w:sz w:val="12"/>
          <w:szCs w:val="22"/>
        </w:rPr>
        <w:t>trillionaires</w:t>
      </w:r>
      <w:proofErr w:type="spellEnd"/>
      <w:r w:rsidRPr="000832CC">
        <w:rPr>
          <w:sz w:val="12"/>
          <w:szCs w:val="22"/>
        </w:rPr>
        <w:t xml:space="preserve">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2"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3"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4"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6" w:tgtFrame="_blank" w:history="1">
        <w:r w:rsidRPr="000832CC">
          <w:rPr>
            <w:rStyle w:val="Hyperlink"/>
            <w:rFonts w:eastAsiaTheme="majorEastAsia"/>
            <w:sz w:val="12"/>
            <w:szCs w:val="22"/>
          </w:rPr>
          <w:t xml:space="preserve">Neil </w:t>
        </w:r>
        <w:proofErr w:type="spellStart"/>
        <w:r w:rsidRPr="000832CC">
          <w:rPr>
            <w:rStyle w:val="Hyperlink"/>
            <w:rFonts w:eastAsiaTheme="majorEastAsia"/>
            <w:sz w:val="12"/>
            <w:szCs w:val="22"/>
          </w:rPr>
          <w:t>deGrasse</w:t>
        </w:r>
        <w:proofErr w:type="spellEnd"/>
        <w:r w:rsidRPr="000832CC">
          <w:rPr>
            <w:rStyle w:val="Hyperlink"/>
            <w:rFonts w:eastAsiaTheme="majorEastAsia"/>
            <w:sz w:val="12"/>
            <w:szCs w:val="22"/>
          </w:rPr>
          <w:t xml:space="preserve"> Tyson believes that the first </w:t>
        </w:r>
        <w:proofErr w:type="spellStart"/>
        <w:r w:rsidRPr="000832CC">
          <w:rPr>
            <w:rStyle w:val="Hyperlink"/>
            <w:rFonts w:eastAsiaTheme="majorEastAsia"/>
            <w:sz w:val="12"/>
            <w:szCs w:val="22"/>
          </w:rPr>
          <w:t>trillionaire</w:t>
        </w:r>
        <w:proofErr w:type="spellEnd"/>
        <w:r w:rsidRPr="000832CC">
          <w:rPr>
            <w:rStyle w:val="Hyperlink"/>
            <w:rFonts w:eastAsiaTheme="majorEastAsia"/>
            <w:sz w:val="12"/>
            <w:szCs w:val="22"/>
          </w:rPr>
          <w:t xml:space="preserve"> will be an asteroid mining mogul</w:t>
        </w:r>
      </w:hyperlink>
      <w:r w:rsidRPr="000832CC">
        <w:rPr>
          <w:sz w:val="12"/>
          <w:szCs w:val="22"/>
        </w:rPr>
        <w:t xml:space="preserve">; Suarez isn’t sure whether they’ll be the first, but he suspects that asteroid mining “will mint more </w:t>
      </w:r>
      <w:proofErr w:type="spellStart"/>
      <w:r w:rsidRPr="000832CC">
        <w:rPr>
          <w:sz w:val="12"/>
          <w:szCs w:val="22"/>
        </w:rPr>
        <w:t>trillionaires</w:t>
      </w:r>
      <w:proofErr w:type="spellEnd"/>
      <w:r w:rsidRPr="000832CC">
        <w:rPr>
          <w:sz w:val="12"/>
          <w:szCs w:val="22"/>
        </w:rPr>
        <w:t xml:space="preserve">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7"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w:t>
      </w:r>
      <w:proofErr w:type="spellStart"/>
      <w:r w:rsidRPr="000832CC">
        <w:rPr>
          <w:sz w:val="12"/>
          <w:szCs w:val="22"/>
        </w:rPr>
        <w:t>cislunar</w:t>
      </w:r>
      <w:proofErr w:type="spellEnd"/>
      <w:r w:rsidRPr="000832CC">
        <w:rPr>
          <w:sz w:val="12"/>
          <w:szCs w:val="22"/>
        </w:rPr>
        <w:t xml:space="preserve">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 xml:space="preserve">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t>
      </w:r>
      <w:proofErr w:type="spellStart"/>
      <w:r w:rsidRPr="000832CC">
        <w:rPr>
          <w:sz w:val="12"/>
          <w:szCs w:val="22"/>
        </w:rPr>
        <w:t>Watney</w:t>
      </w:r>
      <w:proofErr w:type="spellEnd"/>
      <w:r w:rsidRPr="000832CC">
        <w:rPr>
          <w:sz w:val="12"/>
          <w:szCs w:val="22"/>
        </w:rPr>
        <w:t xml:space="preserve"> from The Martian, those potatoes would probably kill you.)</w:t>
      </w:r>
    </w:p>
    <w:p w14:paraId="793BF585" w14:textId="77777777" w:rsidR="006E59F2" w:rsidRPr="00405D88" w:rsidRDefault="006E59F2" w:rsidP="006E59F2">
      <w:pPr>
        <w:pStyle w:val="Heading4"/>
        <w:rPr>
          <w:rFonts w:cs="Calibri"/>
        </w:rPr>
      </w:pPr>
      <w:r w:rsidRPr="00405D88">
        <w:rPr>
          <w:rFonts w:cs="Calibri"/>
        </w:rPr>
        <w:t>Warming causes extinction.</w:t>
      </w:r>
    </w:p>
    <w:p w14:paraId="0C46DDFD" w14:textId="77777777" w:rsidR="006E59F2" w:rsidRPr="00405D88" w:rsidRDefault="006E59F2" w:rsidP="006E59F2">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w:t>
      </w:r>
      <w:proofErr w:type="gramStart"/>
      <w:r w:rsidRPr="00405D88">
        <w:t>inaugural list of the 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15BEF154" w14:textId="77777777" w:rsidR="006E59F2" w:rsidRPr="00405D88" w:rsidRDefault="006E59F2" w:rsidP="006E59F2">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proofErr w:type="spellStart"/>
      <w:r w:rsidRPr="00405D88">
        <w:rPr>
          <w:rStyle w:val="Emphasis"/>
          <w:highlight w:val="green"/>
        </w:rPr>
        <w:t>flatlined</w:t>
      </w:r>
      <w:proofErr w:type="spellEnd"/>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w:t>
      </w:r>
      <w:proofErr w:type="gramStart"/>
      <w:r w:rsidRPr="00405D88">
        <w:rPr>
          <w:sz w:val="16"/>
        </w:rPr>
        <w:t>a 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 xml:space="preserve">In </w:t>
      </w:r>
      <w:proofErr w:type="gramStart"/>
      <w:r w:rsidRPr="00405D88">
        <w:rPr>
          <w:rStyle w:val="StyleUnderline"/>
        </w:rPr>
        <w:t>2010</w:t>
      </w:r>
      <w:proofErr w:type="gramEnd"/>
      <w:r w:rsidRPr="00405D88">
        <w:rPr>
          <w:rStyle w:val="StyleUnderline"/>
        </w:rPr>
        <w:t xml:space="preserve">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93CE2C1" w14:textId="77777777" w:rsidR="006E59F2" w:rsidRPr="00287B2B" w:rsidRDefault="006E59F2" w:rsidP="006E59F2">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0FD3EBA5" w14:textId="77777777" w:rsidR="006E59F2" w:rsidRPr="00287B2B" w:rsidRDefault="006E59F2" w:rsidP="006E59F2">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5003D123" w14:textId="77777777" w:rsidR="006E59F2" w:rsidRDefault="006E59F2" w:rsidP="006E59F2">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w:t>
      </w:r>
      <w:proofErr w:type="spellStart"/>
      <w:r>
        <w:t>Burj</w:t>
      </w:r>
      <w:proofErr w:type="spellEnd"/>
      <w:r>
        <w:t xml:space="preserve"> </w:t>
      </w:r>
      <w:proofErr w:type="spellStart"/>
      <w:r>
        <w:t>Khalifa</w:t>
      </w:r>
      <w:proofErr w:type="spellEnd"/>
      <w:r>
        <w:t xml:space="preserve">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r w:rsidRPr="003B0EEE">
        <w:rPr>
          <w:rStyle w:val="StyleUnderline"/>
          <w:bCs/>
          <w:highlight w:val="cyan"/>
        </w:rPr>
        <w:t>then</w:t>
      </w:r>
      <w:proofErr w:type="spell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3D7B0E65" w14:textId="77777777" w:rsidR="006E59F2" w:rsidRPr="00F75C0E" w:rsidRDefault="006E59F2" w:rsidP="006E59F2"/>
    <w:p w14:paraId="34E41B00" w14:textId="77777777" w:rsidR="006E59F2" w:rsidRDefault="006E59F2" w:rsidP="006E59F2">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2DEC8E77" w14:textId="77777777" w:rsidR="006E59F2" w:rsidRPr="00287B2B" w:rsidRDefault="006E59F2" w:rsidP="006E59F2">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67223F4C" w14:textId="77777777" w:rsidR="006E59F2" w:rsidRPr="00456988" w:rsidRDefault="006E59F2" w:rsidP="006E59F2">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27E33F2C" w14:textId="77777777" w:rsidR="006E59F2" w:rsidRPr="00A53D9B" w:rsidRDefault="006E59F2" w:rsidP="006E59F2"/>
    <w:p w14:paraId="53FB386D" w14:textId="77777777" w:rsidR="006E59F2" w:rsidRDefault="006E59F2" w:rsidP="006E59F2">
      <w:pPr>
        <w:pStyle w:val="Heading3"/>
      </w:pPr>
      <w:r>
        <w:t>2</w:t>
      </w:r>
    </w:p>
    <w:p w14:paraId="67B08556" w14:textId="77777777" w:rsidR="006E59F2" w:rsidRDefault="006E59F2" w:rsidP="006E59F2">
      <w:pPr>
        <w:pStyle w:val="Heading4"/>
      </w:pPr>
      <w:r>
        <w:t>CP Text: {DEPENDS ON THE PLAN TEXT}</w:t>
      </w:r>
    </w:p>
    <w:p w14:paraId="79F828FA" w14:textId="77777777" w:rsidR="006E59F2" w:rsidRDefault="006E59F2" w:rsidP="006E59F2">
      <w:pPr>
        <w:pStyle w:val="Heading4"/>
      </w:pPr>
      <w:r>
        <w:t>Space regulation scares investors away and spills over to other space activities. Freeland 05:</w:t>
      </w:r>
    </w:p>
    <w:p w14:paraId="4048FEE0" w14:textId="77777777" w:rsidR="006E59F2" w:rsidRPr="002C77DA" w:rsidRDefault="006E59F2" w:rsidP="006E59F2">
      <w:pPr>
        <w:rPr>
          <w:sz w:val="16"/>
        </w:rPr>
      </w:pPr>
      <w:r w:rsidRPr="00263890">
        <w:rPr>
          <w:sz w:val="16"/>
        </w:rPr>
        <w:t>Steven Freeland (</w:t>
      </w:r>
      <w:proofErr w:type="spellStart"/>
      <w:r w:rsidRPr="00263890">
        <w:rPr>
          <w:sz w:val="16"/>
        </w:rPr>
        <w:t>BCom</w:t>
      </w:r>
      <w:proofErr w:type="spellEnd"/>
      <w:r w:rsidRPr="00263890">
        <w:rPr>
          <w:sz w:val="16"/>
        </w:rPr>
        <w:t xml:space="preserve">,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28" w:history="1">
        <w:r w:rsidRPr="00263890">
          <w:rPr>
            <w:rStyle w:val="Hyperlink"/>
            <w:sz w:val="16"/>
          </w:rPr>
          <w:t>https://chicagounbound.uchicago.edu/cgi/viewcontent.cgi?article=1269&amp;context=cjil</w:t>
        </w:r>
      </w:hyperlink>
    </w:p>
    <w:p w14:paraId="4B669B2F" w14:textId="77777777" w:rsidR="006E59F2" w:rsidRPr="00BE7D84" w:rsidRDefault="006E59F2" w:rsidP="006E59F2">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have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w:t>
      </w:r>
      <w:proofErr w:type="spellStart"/>
      <w:r w:rsidRPr="00BE7D84">
        <w:rPr>
          <w:sz w:val="12"/>
        </w:rPr>
        <w:t>Shuttleworth</w:t>
      </w:r>
      <w:proofErr w:type="spellEnd"/>
      <w:r w:rsidRPr="00BE7D84">
        <w:rPr>
          <w:sz w:val="12"/>
        </w:rPr>
        <w:t xml:space="preserve"> when he was onboard the ISS.46 </w:t>
      </w:r>
    </w:p>
    <w:p w14:paraId="3A5C42AD" w14:textId="77777777" w:rsidR="006E59F2" w:rsidRDefault="006E59F2" w:rsidP="006E59F2">
      <w:pPr>
        <w:pStyle w:val="Heading4"/>
      </w:pPr>
      <w:r>
        <w:t xml:space="preserve">Chinese investments are catching up and the US needs private companies to maintain space dominance – Chinese space </w:t>
      </w:r>
      <w:proofErr w:type="spellStart"/>
      <w:r>
        <w:t>heg</w:t>
      </w:r>
      <w:proofErr w:type="spellEnd"/>
      <w:r>
        <w:t xml:space="preserve"> risks extinction. Autry and </w:t>
      </w:r>
      <w:proofErr w:type="spellStart"/>
      <w:r>
        <w:t>Kwast</w:t>
      </w:r>
      <w:proofErr w:type="spellEnd"/>
      <w:r>
        <w:t xml:space="preserve"> 19:</w:t>
      </w:r>
    </w:p>
    <w:p w14:paraId="0076B035" w14:textId="77777777" w:rsidR="006E59F2" w:rsidRPr="008E3D84" w:rsidRDefault="006E59F2" w:rsidP="006E59F2">
      <w:r w:rsidRPr="008E3D84">
        <w:t xml:space="preserve">Greg Autry, Steve </w:t>
      </w:r>
      <w:proofErr w:type="spellStart"/>
      <w:r w:rsidRPr="008E3D84">
        <w:t>Kwast</w:t>
      </w:r>
      <w:proofErr w:type="spellEnd"/>
      <w:r w:rsidRPr="008E3D84">
        <w:t xml:space="preserve">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w:t>
      </w:r>
      <w:proofErr w:type="spellStart"/>
      <w:r w:rsidRPr="008E3D84">
        <w:t>Kwast</w:t>
      </w:r>
      <w:proofErr w:type="spellEnd"/>
      <w:r w:rsidRPr="008E3D84">
        <w:t xml:space="preserve"> is a Lieutenant General and commander of Recruiting, Training, Educating and Development for the Air Force. He is an </w:t>
      </w:r>
      <w:proofErr w:type="spellStart"/>
      <w:r w:rsidRPr="008E3D84">
        <w:t>astronautical</w:t>
      </w:r>
      <w:proofErr w:type="spellEnd"/>
      <w:r w:rsidRPr="008E3D84">
        <w:t xml:space="preserve">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w:t>
      </w:r>
      <w:proofErr w:type="spellStart"/>
      <w:r w:rsidRPr="008E3D84">
        <w:t>marlborough-wr</w:t>
      </w:r>
      <w:proofErr w:type="spellEnd"/>
      <w:r w:rsidRPr="008E3D84">
        <w:t>/</w:t>
      </w:r>
    </w:p>
    <w:p w14:paraId="64528E0F" w14:textId="77777777" w:rsidR="006E59F2" w:rsidRPr="008E3D84" w:rsidRDefault="006E59F2" w:rsidP="006E59F2">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29"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w:t>
      </w:r>
      <w:proofErr w:type="spellStart"/>
      <w:r w:rsidRPr="008E3D84">
        <w:rPr>
          <w:rStyle w:val="StyleUnderline"/>
        </w:rPr>
        <w:t>cislunar</w:t>
      </w:r>
      <w:proofErr w:type="spellEnd"/>
      <w:r w:rsidRPr="008E3D84">
        <w:rPr>
          <w:rStyle w:val="StyleUnderline"/>
        </w:rPr>
        <w:t xml:space="preserve">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0"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1"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7E6412CF" w14:textId="77777777" w:rsidR="00735A3C" w:rsidRPr="001C0428" w:rsidRDefault="00735A3C" w:rsidP="00735A3C">
      <w:pPr>
        <w:rPr>
          <w:sz w:val="16"/>
        </w:rPr>
      </w:pPr>
      <w:bookmarkStart w:id="0" w:name="_GoBack"/>
      <w:bookmarkEnd w:id="0"/>
    </w:p>
    <w:p w14:paraId="60328E63" w14:textId="77777777" w:rsidR="00735A3C" w:rsidRPr="006E59F2" w:rsidRDefault="00735A3C" w:rsidP="00735A3C"/>
    <w:p w14:paraId="293C147E" w14:textId="77777777" w:rsidR="006E59F2" w:rsidRPr="006E59F2" w:rsidRDefault="006E59F2" w:rsidP="006E59F2"/>
    <w:sectPr w:rsidR="006E59F2" w:rsidRPr="006E59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287" w:usb1="00000800" w:usb2="00000000" w:usb3="00000000" w:csb0="0000009F" w:csb1="00000000"/>
  </w:font>
  <w:font w:name="Franklin Gothic Heavy">
    <w:panose1 w:val="020B0903020102020204"/>
    <w:charset w:val="00"/>
    <w:family w:val="auto"/>
    <w:pitch w:val="variable"/>
    <w:sig w:usb0="00000287" w:usb1="00000000" w:usb2="00000000" w:usb3="00000000" w:csb0="0000009F" w:csb1="00000000"/>
  </w:font>
  <w:font w:name="SimSun">
    <w:panose1 w:val="02010600030101010101"/>
    <w:charset w:val="86"/>
    <w:family w:val="auto"/>
    <w:pitch w:val="variable"/>
    <w:sig w:usb0="00000003" w:usb1="288F0000" w:usb2="00000016" w:usb3="00000000" w:csb0="00040001" w:csb1="00000000"/>
  </w:font>
  <w:font w:name="Segoe UI">
    <w:altName w:val="Calibri"/>
    <w:charset w:val="00"/>
    <w:family w:val="swiss"/>
    <w:pitch w:val="variable"/>
    <w:sig w:usb0="E4002EFF" w:usb1="C000E47F" w:usb2="00000009" w:usb3="00000000" w:csb0="000001FF" w:csb1="00000000"/>
  </w:font>
  <w:font w:name="MS Mincho">
    <w:panose1 w:val="02020609040205080304"/>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Garamond">
    <w:panose1 w:val="02020404030301010803"/>
    <w:charset w:val="00"/>
    <w:family w:val="auto"/>
    <w:pitch w:val="variable"/>
    <w:sig w:usb0="00000287" w:usb1="00000000" w:usb2="00000000" w:usb3="00000000" w:csb0="0000009F" w:csb1="00000000"/>
  </w:font>
  <w:font w:name="Lucida Sans Unicode">
    <w:panose1 w:val="020B0602030504020204"/>
    <w:charset w:val="00"/>
    <w:family w:val="auto"/>
    <w:pitch w:val="variable"/>
    <w:sig w:usb0="80000AFF" w:usb1="0000396B" w:usb2="00000000" w:usb3="00000000" w:csb0="000000BF" w:csb1="00000000"/>
  </w:font>
  <w:font w:name="Mangal">
    <w:panose1 w:val="02040503050203030202"/>
    <w:charset w:val="00"/>
    <w:family w:val="auto"/>
    <w:pitch w:val="variable"/>
    <w:sig w:usb0="00008003" w:usb1="00000000" w:usb2="00000000" w:usb3="00000000" w:csb0="00000001" w:csb1="00000000"/>
  </w:font>
  <w:font w:name="MS Gothic">
    <w:panose1 w:val="020B0609070205080204"/>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Malgun Gothic">
    <w:panose1 w:val="020B0503020000020004"/>
    <w:charset w:val="81"/>
    <w:family w:val="auto"/>
    <w:pitch w:val="variable"/>
    <w:sig w:usb0="9000002F" w:usb1="2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Verdana">
    <w:panose1 w:val="020B0604030504040204"/>
    <w:charset w:val="00"/>
    <w:family w:val="auto"/>
    <w:pitch w:val="variable"/>
    <w:sig w:usb0="A10006FF" w:usb1="4000205B" w:usb2="00000010" w:usb3="00000000" w:csb0="0000019F" w:csb1="00000000"/>
  </w:font>
  <w:font w:name="HGSSoeiKakugothicUB">
    <w:panose1 w:val="020B0900000000000000"/>
    <w:charset w:val="80"/>
    <w:family w:val="auto"/>
    <w:pitch w:val="variable"/>
    <w:sig w:usb0="E00002FF" w:usb1="6AC7FDFB" w:usb2="00000012" w:usb3="00000000" w:csb0="0002009F" w:csb1="00000000"/>
  </w:font>
  <w:font w:name="Constantia">
    <w:panose1 w:val="02030602050306030303"/>
    <w:charset w:val="00"/>
    <w:family w:val="auto"/>
    <w:pitch w:val="variable"/>
    <w:sig w:usb0="A00002EF" w:usb1="4000204B" w:usb2="00000000" w:usb3="00000000" w:csb0="0000019F" w:csb1="00000000"/>
  </w:font>
  <w:font w:name="Palatino Linotype">
    <w:panose1 w:val="02040502050505030304"/>
    <w:charset w:val="00"/>
    <w:family w:val="auto"/>
    <w:pitch w:val="variable"/>
    <w:sig w:usb0="E0000287" w:usb1="40000013" w:usb2="00000000" w:usb3="00000000" w:csb0="0000019F" w:csb1="00000000"/>
  </w:font>
  <w:font w:name="Sylfaen">
    <w:panose1 w:val="00000000000000000000"/>
    <w:charset w:val="4D"/>
    <w:family w:val="roman"/>
    <w:notTrueType/>
    <w:pitch w:val="variable"/>
    <w:sig w:usb0="00C00283" w:usb1="00000000" w:usb2="00000000" w:usb3="00000000" w:csb0="0000000D" w:csb1="00000000"/>
  </w:font>
  <w:font w:name="Bell MT">
    <w:panose1 w:val="02020503060305020303"/>
    <w:charset w:val="00"/>
    <w:family w:val="auto"/>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Century Gothic"/>
    <w:panose1 w:val="00000000000000000000"/>
    <w:charset w:val="B1"/>
    <w:family w:val="swiss"/>
    <w:notTrueType/>
    <w:pitch w:val="variable"/>
    <w:sig w:usb0="80000867" w:usb1="00000000" w:usb2="00000000" w:usb3="00000000" w:csb0="000001FB" w:csb1="00000000"/>
  </w:font>
  <w:font w:name="Arial Black">
    <w:panose1 w:val="020B0A04020102020204"/>
    <w:charset w:val="00"/>
    <w:family w:val="auto"/>
    <w:pitch w:val="variable"/>
    <w:sig w:usb0="A00002AF" w:usb1="400078FB" w:usb2="00000000" w:usb3="00000000" w:csb0="0000009F" w:csb1="00000000"/>
  </w:font>
  <w:font w:name="Century">
    <w:panose1 w:val="02040604050505020304"/>
    <w:charset w:val="00"/>
    <w:family w:val="auto"/>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Franklin Gothic Demi">
    <w:panose1 w:val="020B07030201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Book Antiqua">
    <w:panose1 w:val="02040602050305030304"/>
    <w:charset w:val="00"/>
    <w:family w:val="auto"/>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287" w:usb1="00000000" w:usb2="00000000" w:usb3="00000000" w:csb0="0000009F" w:csb1="00000000"/>
  </w:font>
  <w:font w:name="Century Gothic">
    <w:panose1 w:val="020B0502020202020204"/>
    <w:charset w:val="00"/>
    <w:family w:val="auto"/>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Perpetua">
    <w:panose1 w:val="02020502060401020303"/>
    <w:charset w:val="00"/>
    <w:family w:val="auto"/>
    <w:pitch w:val="variable"/>
    <w:sig w:usb0="00000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Times New Roman Bold">
    <w:altName w:val="Times New Roman"/>
    <w:charset w:val="00"/>
    <w:family w:val="roman"/>
    <w:pitch w:val="variable"/>
    <w:sig w:usb0="E0002AE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altName w:val="Impact"/>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panose1 w:val="02020502070401020303"/>
    <w:charset w:val="00"/>
    <w:family w:val="auto"/>
    <w:pitch w:val="variable"/>
    <w:sig w:usb0="80000067" w:usb1="00000000" w:usb2="00000000" w:usb3="00000000" w:csb0="0000019F" w:csb1="00000000"/>
  </w:font>
  <w:font w:name="PMingLiU">
    <w:panose1 w:val="02020500000000000000"/>
    <w:charset w:val="88"/>
    <w:family w:val="auto"/>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Futura">
    <w:charset w:val="00"/>
    <w:family w:val="auto"/>
    <w:pitch w:val="variable"/>
    <w:sig w:usb0="80000067" w:usb1="00000000" w:usb2="00000000" w:usb3="00000000" w:csb0="000001FB" w:csb1="00000000"/>
  </w:font>
  <w:font w:name="Estrangelo Edessa">
    <w:panose1 w:val="00000000000000000000"/>
    <w:charset w:val="01"/>
    <w:family w:val="roman"/>
    <w:notTrueType/>
    <w:pitch w:val="variable"/>
  </w:font>
  <w:font w:name="Helvetica Neue">
    <w:panose1 w:val="02000503000000020004"/>
    <w:charset w:val="00"/>
    <w:family w:val="auto"/>
    <w:pitch w:val="variable"/>
    <w:sig w:usb0="E50002FF" w:usb1="500079DB" w:usb2="00000010" w:usb3="00000000" w:csb0="00000001" w:csb1="00000000"/>
  </w:font>
  <w:font w:name="Adobe Garamond Pro">
    <w:altName w:val="Calibri"/>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Frutiger 45 Light">
    <w:altName w:val="Times New Roman"/>
    <w:panose1 w:val="00000000000000000000"/>
    <w:charset w:val="00"/>
    <w:family w:val="roman"/>
    <w:notTrueType/>
    <w:pitch w:val="default"/>
  </w:font>
  <w:font w:name="Avenir LT Std 45 Book">
    <w:altName w:val="Calibri"/>
    <w:charset w:val="00"/>
    <w:family w:val="auto"/>
    <w:pitch w:val="variable"/>
    <w:sig w:usb0="800000AF" w:usb1="5000204A" w:usb2="00000000" w:usb3="00000000" w:csb0="0000009B" w:csb1="00000000"/>
  </w:font>
  <w:font w:name="Arial Bold">
    <w:altName w:val="Arial"/>
    <w:panose1 w:val="00000000000000000000"/>
    <w:charset w:val="00"/>
    <w:family w:val="roman"/>
    <w:notTrueType/>
    <w:pitch w:val="default"/>
  </w:font>
  <w:font w:name="Candara">
    <w:panose1 w:val="020E0502030303020204"/>
    <w:charset w:val="00"/>
    <w:family w:val="auto"/>
    <w:pitch w:val="variable"/>
    <w:sig w:usb0="A00002EF" w:usb1="4000A44B" w:usb2="00000000" w:usb3="00000000" w:csb0="0000019F" w:csb1="00000000"/>
  </w:font>
  <w:font w:name="Lora">
    <w:charset w:val="4D"/>
    <w:family w:val="auto"/>
    <w:pitch w:val="variable"/>
    <w:sig w:usb0="A00002FF" w:usb1="5000204B" w:usb2="00000000" w:usb3="00000000" w:csb0="00000097"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FD223DB"/>
    <w:multiLevelType w:val="hybridMultilevel"/>
    <w:tmpl w:val="1418379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C878F6"/>
    <w:multiLevelType w:val="hybridMultilevel"/>
    <w:tmpl w:val="A098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nsid w:val="32342B2E"/>
    <w:multiLevelType w:val="hybridMultilevel"/>
    <w:tmpl w:val="F3F4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3A5D23"/>
    <w:multiLevelType w:val="hybridMultilevel"/>
    <w:tmpl w:val="65ECA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1027CF"/>
    <w:multiLevelType w:val="hybridMultilevel"/>
    <w:tmpl w:val="CD76C6D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3"/>
  </w:num>
  <w:num w:numId="14">
    <w:abstractNumId w:val="12"/>
  </w:num>
  <w:num w:numId="15">
    <w:abstractNumId w:val="26"/>
  </w:num>
  <w:num w:numId="16">
    <w:abstractNumId w:val="24"/>
  </w:num>
  <w:num w:numId="17">
    <w:abstractNumId w:val="30"/>
  </w:num>
  <w:num w:numId="18">
    <w:abstractNumId w:val="25"/>
  </w:num>
  <w:num w:numId="19">
    <w:abstractNumId w:val="15"/>
  </w:num>
  <w:num w:numId="20">
    <w:abstractNumId w:val="18"/>
  </w:num>
  <w:num w:numId="21">
    <w:abstractNumId w:val="19"/>
  </w:num>
  <w:num w:numId="22">
    <w:abstractNumId w:val="22"/>
  </w:num>
  <w:num w:numId="23">
    <w:abstractNumId w:val="20"/>
  </w:num>
  <w:num w:numId="24">
    <w:abstractNumId w:val="29"/>
  </w:num>
  <w:num w:numId="25">
    <w:abstractNumId w:val="17"/>
  </w:num>
  <w:num w:numId="26">
    <w:abstractNumId w:val="14"/>
  </w:num>
  <w:num w:numId="27">
    <w:abstractNumId w:val="27"/>
  </w:num>
  <w:num w:numId="28">
    <w:abstractNumId w:val="23"/>
  </w:num>
  <w:num w:numId="29">
    <w:abstractNumId w:val="16"/>
  </w:num>
  <w:num w:numId="30">
    <w:abstractNumId w:val="28"/>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E59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6CA"/>
    <w:rsid w:val="0006091E"/>
    <w:rsid w:val="000638C1"/>
    <w:rsid w:val="00065FEE"/>
    <w:rsid w:val="00066E3C"/>
    <w:rsid w:val="00072718"/>
    <w:rsid w:val="0007381E"/>
    <w:rsid w:val="00076094"/>
    <w:rsid w:val="0008785F"/>
    <w:rsid w:val="00090CBE"/>
    <w:rsid w:val="00094DEC"/>
    <w:rsid w:val="000A2D8A"/>
    <w:rsid w:val="000A2E99"/>
    <w:rsid w:val="000C01F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399"/>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104"/>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C4D"/>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9F2"/>
    <w:rsid w:val="006E6D0B"/>
    <w:rsid w:val="006F126E"/>
    <w:rsid w:val="006F32C9"/>
    <w:rsid w:val="006F3834"/>
    <w:rsid w:val="006F5693"/>
    <w:rsid w:val="006F5D4C"/>
    <w:rsid w:val="00717962"/>
    <w:rsid w:val="00717B01"/>
    <w:rsid w:val="007227D9"/>
    <w:rsid w:val="0072491F"/>
    <w:rsid w:val="00725598"/>
    <w:rsid w:val="00735A3C"/>
    <w:rsid w:val="007374A1"/>
    <w:rsid w:val="0074308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1D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7C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B5934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E59F2"/>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6E59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6E59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n"/>
    <w:basedOn w:val="Normal"/>
    <w:next w:val="Normal"/>
    <w:link w:val="Heading3Char"/>
    <w:uiPriority w:val="9"/>
    <w:unhideWhenUsed/>
    <w:qFormat/>
    <w:rsid w:val="006E59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6E59F2"/>
    <w:pPr>
      <w:keepNext/>
      <w:keepLines/>
      <w:spacing w:before="40" w:after="0"/>
      <w:outlineLvl w:val="3"/>
    </w:pPr>
    <w:rPr>
      <w:rFonts w:eastAsiaTheme="majorEastAsia" w:cstheme="majorBidi"/>
      <w:b/>
      <w:bCs/>
      <w:sz w:val="26"/>
      <w:szCs w:val="26"/>
    </w:rPr>
  </w:style>
  <w:style w:type="paragraph" w:styleId="Heading5">
    <w:name w:val="heading 5"/>
    <w:aliases w:val="Text,Blocks"/>
    <w:basedOn w:val="Heading2"/>
    <w:next w:val="Normal"/>
    <w:link w:val="Heading5Char"/>
    <w:uiPriority w:val="99"/>
    <w:qFormat/>
    <w:rsid w:val="000C01F9"/>
    <w:pPr>
      <w:suppressAutoHyphens/>
      <w:spacing w:before="20"/>
      <w:outlineLvl w:val="4"/>
    </w:pPr>
    <w:rPr>
      <w:rFonts w:eastAsia="Times New Roman" w:cs="Arial"/>
      <w:bCs w:val="0"/>
      <w:kern w:val="32"/>
    </w:rPr>
  </w:style>
  <w:style w:type="paragraph" w:styleId="Heading6">
    <w:name w:val="heading 6"/>
    <w:aliases w:val="Title (no index)"/>
    <w:basedOn w:val="Heading3"/>
    <w:next w:val="Normal"/>
    <w:link w:val="Heading6Char"/>
    <w:qFormat/>
    <w:rsid w:val="000C01F9"/>
    <w:pPr>
      <w:suppressAutoHyphens/>
      <w:spacing w:before="20" w:after="120"/>
      <w:outlineLvl w:val="5"/>
    </w:pPr>
    <w:rPr>
      <w:rFonts w:eastAsia="Times New Roman" w:cs="Arial"/>
      <w:bCs w:val="0"/>
      <w:kern w:val="32"/>
    </w:rPr>
  </w:style>
  <w:style w:type="paragraph" w:styleId="Heading7">
    <w:name w:val="heading 7"/>
    <w:basedOn w:val="Heading1"/>
    <w:next w:val="Normal"/>
    <w:link w:val="Heading7Char"/>
    <w:qFormat/>
    <w:rsid w:val="000C01F9"/>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0C01F9"/>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0C01F9"/>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6E59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59F2"/>
  </w:style>
  <w:style w:type="character" w:customStyle="1" w:styleId="Heading1Char">
    <w:name w:val="Heading 1 Char"/>
    <w:aliases w:val="Pocket Char,Heading 1 Char1 Char1,ALEX Char1,Heading Char,Brief - Heading 1 Char,Heading 1 Char Char Char1,Header Char Char Char Char1,Heading 1 Char Char Char Char Char1,Header Char Char Char Char Char Char1,Header 1 Char Char1"/>
    <w:basedOn w:val="DefaultParagraphFont"/>
    <w:link w:val="Heading1"/>
    <w:uiPriority w:val="9"/>
    <w:rsid w:val="006E59F2"/>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6E59F2"/>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Char Char"/>
    <w:basedOn w:val="DefaultParagraphFont"/>
    <w:link w:val="Heading3"/>
    <w:rsid w:val="006E59F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qFormat/>
    <w:rsid w:val="006E59F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E59F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6E59F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E59F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E59F2"/>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nhideWhenUsed/>
    <w:rsid w:val="006E59F2"/>
    <w:rPr>
      <w:color w:val="auto"/>
      <w:u w:val="none"/>
    </w:rPr>
  </w:style>
  <w:style w:type="paragraph" w:styleId="DocumentMap">
    <w:name w:val="Document Map"/>
    <w:basedOn w:val="Normal"/>
    <w:link w:val="DocumentMapChar"/>
    <w:uiPriority w:val="99"/>
    <w:unhideWhenUsed/>
    <w:rsid w:val="006E59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E59F2"/>
    <w:rPr>
      <w:rFonts w:ascii="Lucida Grande" w:hAnsi="Lucida Grande" w:cs="Lucida Grande"/>
    </w:rPr>
  </w:style>
  <w:style w:type="paragraph" w:customStyle="1" w:styleId="textbold">
    <w:name w:val="text bold"/>
    <w:basedOn w:val="Normal"/>
    <w:link w:val="Emphasis"/>
    <w:uiPriority w:val="20"/>
    <w:qFormat/>
    <w:rsid w:val="006E59F2"/>
    <w:pPr>
      <w:pBdr>
        <w:top w:val="single" w:sz="8" w:space="0" w:color="auto"/>
        <w:left w:val="single" w:sz="8" w:space="0" w:color="auto"/>
        <w:bottom w:val="single" w:sz="8" w:space="0" w:color="auto"/>
        <w:right w:val="single" w:sz="8" w:space="0" w:color="auto"/>
      </w:pBdr>
      <w:spacing w:line="256" w:lineRule="auto"/>
      <w:ind w:left="720"/>
    </w:pPr>
    <w:rPr>
      <w:rFonts w:cstheme="minorBidi"/>
      <w:b/>
      <w:iCs/>
      <w:u w:val="single"/>
    </w:rPr>
  </w:style>
  <w:style w:type="paragraph" w:customStyle="1" w:styleId="Emphasis1">
    <w:name w:val="Emphasis1"/>
    <w:basedOn w:val="Normal"/>
    <w:autoRedefine/>
    <w:uiPriority w:val="20"/>
    <w:qFormat/>
    <w:rsid w:val="006E59F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6E59F2"/>
    <w:pPr>
      <w:keepNext w:val="0"/>
      <w:keepLines w:val="0"/>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Blocks Char"/>
    <w:basedOn w:val="DefaultParagraphFont"/>
    <w:link w:val="Heading5"/>
    <w:uiPriority w:val="99"/>
    <w:rsid w:val="000C01F9"/>
    <w:rPr>
      <w:rFonts w:ascii="Calibri" w:eastAsia="Times New Roman" w:hAnsi="Calibri" w:cs="Arial"/>
      <w:b/>
      <w:kern w:val="32"/>
      <w:sz w:val="44"/>
      <w:szCs w:val="44"/>
      <w:u w:val="double"/>
    </w:rPr>
  </w:style>
  <w:style w:type="character" w:customStyle="1" w:styleId="Heading6Char">
    <w:name w:val="Heading 6 Char"/>
    <w:aliases w:val="Title (no index) Char"/>
    <w:basedOn w:val="DefaultParagraphFont"/>
    <w:link w:val="Heading6"/>
    <w:rsid w:val="000C01F9"/>
    <w:rPr>
      <w:rFonts w:ascii="Calibri" w:eastAsia="Times New Roman" w:hAnsi="Calibri" w:cs="Arial"/>
      <w:b/>
      <w:kern w:val="32"/>
      <w:sz w:val="32"/>
      <w:szCs w:val="32"/>
      <w:u w:val="single"/>
    </w:rPr>
  </w:style>
  <w:style w:type="character" w:customStyle="1" w:styleId="Heading7Char">
    <w:name w:val="Heading 7 Char"/>
    <w:basedOn w:val="DefaultParagraphFont"/>
    <w:link w:val="Heading7"/>
    <w:rsid w:val="000C01F9"/>
    <w:rPr>
      <w:rFonts w:ascii="Calibri" w:eastAsia="Times New Roman" w:hAnsi="Calibri" w:cs="Arial"/>
      <w:b/>
      <w:bCs/>
      <w:kern w:val="32"/>
    </w:rPr>
  </w:style>
  <w:style w:type="character" w:customStyle="1" w:styleId="Heading8Char">
    <w:name w:val="Heading 8 Char"/>
    <w:basedOn w:val="DefaultParagraphFont"/>
    <w:link w:val="Heading8"/>
    <w:rsid w:val="000C01F9"/>
    <w:rPr>
      <w:rFonts w:ascii="Calibri" w:eastAsia="Times New Roman" w:hAnsi="Calibri" w:cs="Arial"/>
      <w:b/>
      <w:bCs/>
      <w:kern w:val="32"/>
      <w:u w:val="double"/>
    </w:rPr>
  </w:style>
  <w:style w:type="character" w:customStyle="1" w:styleId="Heading9Char">
    <w:name w:val="Heading 9 Char"/>
    <w:basedOn w:val="DefaultParagraphFont"/>
    <w:link w:val="Heading9"/>
    <w:rsid w:val="000C01F9"/>
    <w:rPr>
      <w:rFonts w:ascii="Calibri" w:eastAsia="Times New Roman" w:hAnsi="Calibri" w:cs="Arial"/>
      <w:b/>
      <w:bCs/>
      <w:kern w:val="32"/>
      <w:sz w:val="32"/>
      <w:szCs w:val="32"/>
      <w:u w:val="single"/>
    </w:rPr>
  </w:style>
  <w:style w:type="character" w:customStyle="1" w:styleId="MicroTextChar">
    <w:name w:val="MicroText Char"/>
    <w:link w:val="MicroText"/>
    <w:rsid w:val="000C01F9"/>
    <w:rPr>
      <w:rFonts w:ascii="Arial Narrow" w:hAnsi="Arial Narrow"/>
      <w:sz w:val="12"/>
    </w:rPr>
  </w:style>
  <w:style w:type="paragraph" w:customStyle="1" w:styleId="MicroText">
    <w:name w:val="MicroText"/>
    <w:basedOn w:val="Normal"/>
    <w:next w:val="Normal"/>
    <w:link w:val="MicroTextChar"/>
    <w:qFormat/>
    <w:rsid w:val="000C01F9"/>
    <w:rPr>
      <w:rFonts w:ascii="Arial Narrow" w:hAnsi="Arial Narrow" w:cstheme="minorBidi"/>
      <w:sz w:val="12"/>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autoRedefine/>
    <w:uiPriority w:val="99"/>
    <w:qFormat/>
    <w:rsid w:val="000C01F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0C01F9"/>
    <w:pPr>
      <w:ind w:left="720"/>
      <w:contextualSpacing/>
    </w:pPr>
  </w:style>
  <w:style w:type="character" w:customStyle="1" w:styleId="StyleBold">
    <w:name w:val="Style Bold"/>
    <w:basedOn w:val="DefaultParagraphFont"/>
    <w:uiPriority w:val="9"/>
    <w:qFormat/>
    <w:rsid w:val="000C01F9"/>
    <w:rPr>
      <w:b/>
      <w:bCs/>
    </w:rPr>
  </w:style>
  <w:style w:type="paragraph" w:styleId="TOC1">
    <w:name w:val="toc 1"/>
    <w:aliases w:val="Index Basic,good index"/>
    <w:basedOn w:val="Normal"/>
    <w:next w:val="Normal"/>
    <w:autoRedefine/>
    <w:uiPriority w:val="39"/>
    <w:unhideWhenUsed/>
    <w:qFormat/>
    <w:rsid w:val="000C01F9"/>
    <w:pPr>
      <w:spacing w:after="100"/>
    </w:pPr>
  </w:style>
  <w:style w:type="paragraph" w:styleId="TOC2">
    <w:name w:val="toc 2"/>
    <w:basedOn w:val="Normal"/>
    <w:next w:val="Normal"/>
    <w:autoRedefine/>
    <w:uiPriority w:val="39"/>
    <w:unhideWhenUsed/>
    <w:qFormat/>
    <w:rsid w:val="000C01F9"/>
    <w:pPr>
      <w:spacing w:after="100"/>
      <w:ind w:left="220"/>
    </w:pPr>
  </w:style>
  <w:style w:type="paragraph" w:styleId="TOC3">
    <w:name w:val="toc 3"/>
    <w:basedOn w:val="Normal"/>
    <w:next w:val="Normal"/>
    <w:autoRedefine/>
    <w:uiPriority w:val="39"/>
    <w:unhideWhenUsed/>
    <w:qFormat/>
    <w:rsid w:val="000C01F9"/>
    <w:pPr>
      <w:spacing w:after="100"/>
      <w:ind w:left="440"/>
    </w:pPr>
  </w:style>
  <w:style w:type="paragraph" w:styleId="Title">
    <w:name w:val="Title"/>
    <w:aliases w:val="Cites and Cards,UNDERLINE,Bold Underlined,title,Block Heading,Read This,Non Read Text"/>
    <w:basedOn w:val="Normal"/>
    <w:link w:val="TitleChar1"/>
    <w:uiPriority w:val="6"/>
    <w:qFormat/>
    <w:rsid w:val="000C01F9"/>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10"/>
    <w:rsid w:val="000C01F9"/>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
    <w:basedOn w:val="DefaultParagraphFont"/>
    <w:link w:val="Title"/>
    <w:uiPriority w:val="6"/>
    <w:qFormat/>
    <w:rsid w:val="000C01F9"/>
    <w:rPr>
      <w:rFonts w:ascii="Calibri" w:hAnsi="Calibri" w:cs="Calibri"/>
      <w:u w:val="single"/>
    </w:rPr>
  </w:style>
  <w:style w:type="paragraph" w:customStyle="1" w:styleId="evidencetext">
    <w:name w:val="evidence text"/>
    <w:basedOn w:val="Normal"/>
    <w:link w:val="evidencetextChar1"/>
    <w:qFormat/>
    <w:rsid w:val="000C01F9"/>
    <w:pPr>
      <w:ind w:left="432" w:right="432"/>
    </w:pPr>
    <w:rPr>
      <w:color w:val="000000"/>
    </w:rPr>
  </w:style>
  <w:style w:type="character" w:customStyle="1" w:styleId="evidencetextChar1">
    <w:name w:val="evidence text Char1"/>
    <w:link w:val="evidencetext"/>
    <w:rsid w:val="000C01F9"/>
    <w:rPr>
      <w:rFonts w:ascii="Calibri" w:hAnsi="Calibri" w:cs="Calibri"/>
      <w:color w:val="000000"/>
      <w:sz w:val="22"/>
    </w:rPr>
  </w:style>
  <w:style w:type="paragraph" w:customStyle="1" w:styleId="UnderlinePara">
    <w:name w:val="Underline Para"/>
    <w:basedOn w:val="Normal"/>
    <w:uiPriority w:val="6"/>
    <w:qFormat/>
    <w:rsid w:val="000C01F9"/>
    <w:pPr>
      <w:widowControl w:val="0"/>
      <w:suppressAutoHyphens/>
      <w:spacing w:after="200" w:line="256" w:lineRule="auto"/>
      <w:contextualSpacing/>
    </w:pPr>
    <w:rPr>
      <w:rFonts w:asciiTheme="minorHAnsi" w:eastAsiaTheme="minorHAnsi" w:hAnsiTheme="minorHAnsi"/>
      <w:szCs w:val="22"/>
      <w:u w:val="single"/>
    </w:rPr>
  </w:style>
  <w:style w:type="character" w:customStyle="1" w:styleId="authorbio">
    <w:name w:val="authorbio"/>
    <w:basedOn w:val="DefaultParagraphFont"/>
    <w:rsid w:val="000C01F9"/>
  </w:style>
  <w:style w:type="character" w:customStyle="1" w:styleId="UnresolvedMention">
    <w:name w:val="Unresolved Mention"/>
    <w:basedOn w:val="DefaultParagraphFont"/>
    <w:uiPriority w:val="99"/>
    <w:unhideWhenUsed/>
    <w:rsid w:val="000C01F9"/>
    <w:rPr>
      <w:color w:val="605E5C"/>
      <w:shd w:val="clear" w:color="auto" w:fill="E1DFDD"/>
    </w:rPr>
  </w:style>
  <w:style w:type="paragraph" w:customStyle="1" w:styleId="loose">
    <w:name w:val="loose"/>
    <w:basedOn w:val="Normal"/>
    <w:rsid w:val="000C01F9"/>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0C01F9"/>
  </w:style>
  <w:style w:type="character" w:customStyle="1" w:styleId="cardChar">
    <w:name w:val="card Char"/>
    <w:aliases w:val="Bold Cite Char Char,Speed Cite Char"/>
    <w:rsid w:val="000C01F9"/>
    <w:rPr>
      <w:lang w:val="en-US" w:eastAsia="en-US" w:bidi="ar-SA"/>
    </w:rPr>
  </w:style>
  <w:style w:type="character" w:customStyle="1" w:styleId="underline">
    <w:name w:val="underline"/>
    <w:qFormat/>
    <w:rsid w:val="000C01F9"/>
    <w:rPr>
      <w:b/>
      <w:u w:val="single"/>
    </w:rPr>
  </w:style>
  <w:style w:type="paragraph" w:customStyle="1" w:styleId="BlockTitle">
    <w:name w:val="Block Title"/>
    <w:basedOn w:val="Heading1"/>
    <w:next w:val="Normal"/>
    <w:qFormat/>
    <w:rsid w:val="000C01F9"/>
    <w:pPr>
      <w:keepLines w:val="0"/>
      <w:pageBreakBefore w:val="0"/>
      <w:pBdr>
        <w:top w:val="none" w:sz="0" w:space="0" w:color="auto"/>
        <w:left w:val="none" w:sz="0" w:space="0" w:color="auto"/>
        <w:bottom w:val="none" w:sz="0" w:space="0" w:color="auto"/>
        <w:right w:val="none" w:sz="0" w:space="0" w:color="auto"/>
      </w:pBdr>
      <w:spacing w:before="0" w:after="240" w:line="240" w:lineRule="auto"/>
    </w:pPr>
    <w:rPr>
      <w:rFonts w:ascii="Times New Roman" w:eastAsia="Times New Roman" w:hAnsi="Times New Roman" w:cs="Arial"/>
      <w:kern w:val="32"/>
      <w:sz w:val="32"/>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qFormat/>
    <w:rsid w:val="000C01F9"/>
    <w:pPr>
      <w:spacing w:before="100" w:beforeAutospacing="1" w:after="100" w:afterAutospacing="1" w:line="240" w:lineRule="auto"/>
    </w:pPr>
    <w:rPr>
      <w:rFonts w:ascii="Times New Roman" w:eastAsia="Times New Roman" w:hAnsi="Times New Roman" w:cs="Times New Roman"/>
      <w:sz w:val="24"/>
    </w:rPr>
  </w:style>
  <w:style w:type="character" w:customStyle="1" w:styleId="Emphasis2">
    <w:name w:val="Emphasis2"/>
    <w:rsid w:val="000C01F9"/>
    <w:rPr>
      <w:rFonts w:ascii="Franklin Gothic Heavy" w:hAnsi="Franklin Gothic Heavy"/>
      <w:iCs/>
      <w:u w:val="single"/>
    </w:rPr>
  </w:style>
  <w:style w:type="character" w:customStyle="1" w:styleId="apple-style-span">
    <w:name w:val="apple-style-span"/>
    <w:basedOn w:val="DefaultParagraphFont"/>
    <w:rsid w:val="000C01F9"/>
  </w:style>
  <w:style w:type="character" w:customStyle="1" w:styleId="apple-converted-space">
    <w:name w:val="apple-converted-space"/>
    <w:basedOn w:val="DefaultParagraphFont"/>
    <w:qFormat/>
    <w:rsid w:val="000C01F9"/>
  </w:style>
  <w:style w:type="paragraph" w:customStyle="1" w:styleId="Emphasize">
    <w:name w:val="Emphasize"/>
    <w:basedOn w:val="Normal"/>
    <w:uiPriority w:val="7"/>
    <w:qFormat/>
    <w:rsid w:val="000C01F9"/>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8" w:space="0" w:color="auto"/>
    </w:rPr>
  </w:style>
  <w:style w:type="character" w:customStyle="1" w:styleId="Style4Char">
    <w:name w:val="Style4 Char"/>
    <w:basedOn w:val="DefaultParagraphFont"/>
    <w:link w:val="Style4"/>
    <w:uiPriority w:val="99"/>
    <w:rsid w:val="000C01F9"/>
    <w:rPr>
      <w:rFonts w:ascii="Arial Narrow" w:hAnsi="Arial Narrow"/>
      <w:u w:val="single"/>
    </w:rPr>
  </w:style>
  <w:style w:type="paragraph" w:customStyle="1" w:styleId="Style4">
    <w:name w:val="Style4"/>
    <w:basedOn w:val="Normal"/>
    <w:link w:val="Style4Char"/>
    <w:uiPriority w:val="99"/>
    <w:qFormat/>
    <w:rsid w:val="000C01F9"/>
    <w:rPr>
      <w:rFonts w:ascii="Arial Narrow" w:hAnsi="Arial Narrow" w:cstheme="minorBidi"/>
      <w:sz w:val="24"/>
      <w:u w:val="single"/>
    </w:rPr>
  </w:style>
  <w:style w:type="paragraph" w:customStyle="1" w:styleId="CiteSpacing">
    <w:name w:val="Cite Spacing"/>
    <w:basedOn w:val="Normal"/>
    <w:uiPriority w:val="4"/>
    <w:qFormat/>
    <w:rsid w:val="000C01F9"/>
    <w:pPr>
      <w:spacing w:before="60" w:after="60"/>
    </w:pPr>
  </w:style>
  <w:style w:type="character" w:customStyle="1" w:styleId="pmterms1">
    <w:name w:val="pmterms1"/>
    <w:basedOn w:val="DefaultParagraphFont"/>
    <w:rsid w:val="000C01F9"/>
  </w:style>
  <w:style w:type="character" w:customStyle="1" w:styleId="Style1Char">
    <w:name w:val="Style1 Char"/>
    <w:basedOn w:val="DefaultParagraphFont"/>
    <w:uiPriority w:val="4"/>
    <w:rsid w:val="000C01F9"/>
    <w:rPr>
      <w:rFonts w:eastAsia="SimSun"/>
      <w:sz w:val="20"/>
      <w:szCs w:val="24"/>
      <w:u w:val="single"/>
      <w:lang w:val="en-US" w:eastAsia="zh-CN" w:bidi="ar-SA"/>
    </w:rPr>
  </w:style>
  <w:style w:type="character" w:customStyle="1" w:styleId="qlabel">
    <w:name w:val="q_label"/>
    <w:basedOn w:val="DefaultParagraphFont"/>
    <w:rsid w:val="000C01F9"/>
  </w:style>
  <w:style w:type="character" w:customStyle="1" w:styleId="alabel">
    <w:name w:val="a_label"/>
    <w:basedOn w:val="DefaultParagraphFont"/>
    <w:rsid w:val="000C01F9"/>
  </w:style>
  <w:style w:type="character" w:customStyle="1" w:styleId="Style11pt">
    <w:name w:val="Style 11 pt"/>
    <w:basedOn w:val="DefaultParagraphFont"/>
    <w:rsid w:val="000C01F9"/>
    <w:rPr>
      <w:sz w:val="20"/>
    </w:rPr>
  </w:style>
  <w:style w:type="character" w:customStyle="1" w:styleId="Style11ptUnderline">
    <w:name w:val="Style 11 pt Underline"/>
    <w:rsid w:val="000C01F9"/>
    <w:rPr>
      <w:sz w:val="20"/>
      <w:u w:val="single"/>
    </w:rPr>
  </w:style>
  <w:style w:type="character" w:customStyle="1" w:styleId="StyleStyleUnderline411pt">
    <w:name w:val="Style Style Underline4 + 11 pt"/>
    <w:basedOn w:val="DefaultParagraphFont"/>
    <w:rsid w:val="000C01F9"/>
    <w:rPr>
      <w:sz w:val="20"/>
      <w:u w:val="single"/>
    </w:rPr>
  </w:style>
  <w:style w:type="character" w:customStyle="1" w:styleId="StyleUnderline3">
    <w:name w:val="Style Underline3"/>
    <w:basedOn w:val="DefaultParagraphFont"/>
    <w:rsid w:val="000C01F9"/>
    <w:rPr>
      <w:u w:val="single"/>
    </w:rPr>
  </w:style>
  <w:style w:type="character" w:customStyle="1" w:styleId="StyleStyleUnderline311pt">
    <w:name w:val="Style Style Underline3 + 11 pt"/>
    <w:basedOn w:val="DefaultParagraphFont"/>
    <w:rsid w:val="000C01F9"/>
    <w:rPr>
      <w:sz w:val="20"/>
      <w:u w:val="single"/>
    </w:rPr>
  </w:style>
  <w:style w:type="character" w:customStyle="1" w:styleId="citation">
    <w:name w:val="citation"/>
    <w:basedOn w:val="DefaultParagraphFont"/>
    <w:rsid w:val="000C01F9"/>
  </w:style>
  <w:style w:type="paragraph" w:styleId="BalloonText">
    <w:name w:val="Balloon Text"/>
    <w:basedOn w:val="Normal"/>
    <w:link w:val="BalloonTextChar"/>
    <w:uiPriority w:val="99"/>
    <w:unhideWhenUsed/>
    <w:rsid w:val="000C01F9"/>
    <w:rPr>
      <w:rFonts w:ascii="Segoe UI" w:hAnsi="Segoe UI" w:cs="Segoe UI"/>
      <w:sz w:val="18"/>
      <w:szCs w:val="18"/>
    </w:rPr>
  </w:style>
  <w:style w:type="character" w:customStyle="1" w:styleId="BalloonTextChar">
    <w:name w:val="Balloon Text Char"/>
    <w:basedOn w:val="DefaultParagraphFont"/>
    <w:link w:val="BalloonText"/>
    <w:uiPriority w:val="99"/>
    <w:rsid w:val="000C01F9"/>
    <w:rPr>
      <w:rFonts w:ascii="Segoe UI" w:hAnsi="Segoe UI" w:cs="Segoe UI"/>
      <w:sz w:val="18"/>
      <w:szCs w:val="18"/>
    </w:rPr>
  </w:style>
  <w:style w:type="paragraph" w:customStyle="1" w:styleId="Analytic">
    <w:name w:val="Analytic"/>
    <w:basedOn w:val="Normal"/>
    <w:link w:val="AnalyticChar"/>
    <w:uiPriority w:val="4"/>
    <w:qFormat/>
    <w:rsid w:val="000C01F9"/>
    <w:pPr>
      <w:spacing w:before="40"/>
      <w:outlineLvl w:val="3"/>
    </w:pPr>
    <w:rPr>
      <w:b/>
      <w:sz w:val="26"/>
    </w:rPr>
  </w:style>
  <w:style w:type="character" w:customStyle="1" w:styleId="AnalyticChar">
    <w:name w:val="Analytic Char"/>
    <w:basedOn w:val="DefaultParagraphFont"/>
    <w:link w:val="Analytic"/>
    <w:uiPriority w:val="4"/>
    <w:rsid w:val="000C01F9"/>
    <w:rPr>
      <w:rFonts w:ascii="Calibri" w:hAnsi="Calibri" w:cs="Calibri"/>
      <w:b/>
      <w:sz w:val="26"/>
    </w:rPr>
  </w:style>
  <w:style w:type="paragraph" w:styleId="CommentText">
    <w:name w:val="annotation text"/>
    <w:basedOn w:val="Normal"/>
    <w:link w:val="CommentTextChar"/>
    <w:uiPriority w:val="99"/>
    <w:unhideWhenUsed/>
    <w:rsid w:val="000C01F9"/>
    <w:rPr>
      <w:szCs w:val="20"/>
    </w:rPr>
  </w:style>
  <w:style w:type="character" w:customStyle="1" w:styleId="CommentTextChar">
    <w:name w:val="Comment Text Char"/>
    <w:basedOn w:val="DefaultParagraphFont"/>
    <w:link w:val="CommentText"/>
    <w:uiPriority w:val="99"/>
    <w:rsid w:val="000C01F9"/>
    <w:rPr>
      <w:rFonts w:ascii="Calibri" w:hAnsi="Calibri" w:cs="Calibri"/>
      <w:sz w:val="22"/>
      <w:szCs w:val="20"/>
    </w:rPr>
  </w:style>
  <w:style w:type="character" w:customStyle="1" w:styleId="CommentSubjectChar">
    <w:name w:val="Comment Subject Char"/>
    <w:basedOn w:val="CommentTextChar"/>
    <w:link w:val="CommentSubject"/>
    <w:uiPriority w:val="99"/>
    <w:rsid w:val="000C01F9"/>
    <w:rPr>
      <w:rFonts w:ascii="Arial" w:hAnsi="Arial" w:cs="Arial"/>
      <w:b/>
      <w:bCs/>
      <w:sz w:val="22"/>
      <w:szCs w:val="20"/>
    </w:rPr>
  </w:style>
  <w:style w:type="paragraph" w:styleId="CommentSubject">
    <w:name w:val="annotation subject"/>
    <w:basedOn w:val="CommentText"/>
    <w:next w:val="CommentText"/>
    <w:link w:val="CommentSubjectChar"/>
    <w:uiPriority w:val="99"/>
    <w:unhideWhenUsed/>
    <w:rsid w:val="000C01F9"/>
    <w:rPr>
      <w:rFonts w:ascii="Arial" w:hAnsi="Arial" w:cs="Arial"/>
      <w:b/>
      <w:bCs/>
    </w:rPr>
  </w:style>
  <w:style w:type="character" w:customStyle="1" w:styleId="CommentSubjectChar1">
    <w:name w:val="Comment Subject Char1"/>
    <w:basedOn w:val="CommentTextChar"/>
    <w:uiPriority w:val="99"/>
    <w:rsid w:val="000C01F9"/>
    <w:rPr>
      <w:rFonts w:ascii="Calibri" w:hAnsi="Calibri" w:cs="Calibri"/>
      <w:b/>
      <w:bCs/>
      <w:sz w:val="20"/>
      <w:szCs w:val="20"/>
    </w:rPr>
  </w:style>
  <w:style w:type="character" w:styleId="CommentReference">
    <w:name w:val="annotation reference"/>
    <w:basedOn w:val="DefaultParagraphFont"/>
    <w:uiPriority w:val="99"/>
    <w:unhideWhenUsed/>
    <w:rsid w:val="000C01F9"/>
    <w:rPr>
      <w:sz w:val="16"/>
      <w:szCs w:val="16"/>
    </w:rPr>
  </w:style>
  <w:style w:type="character" w:customStyle="1" w:styleId="a">
    <w:name w:val="a"/>
    <w:basedOn w:val="DefaultParagraphFont"/>
    <w:rsid w:val="000C01F9"/>
  </w:style>
  <w:style w:type="paragraph" w:customStyle="1" w:styleId="BoldUnderline">
    <w:name w:val="BoldUnderline"/>
    <w:basedOn w:val="Normal"/>
    <w:link w:val="BoldUnderlineChar"/>
    <w:qFormat/>
    <w:rsid w:val="000C01F9"/>
    <w:rPr>
      <w:rFonts w:eastAsia="Times New Roman"/>
      <w:b/>
      <w:u w:val="single"/>
    </w:rPr>
  </w:style>
  <w:style w:type="character" w:customStyle="1" w:styleId="BoldUnderlineChar">
    <w:name w:val="BoldUnderline Char"/>
    <w:basedOn w:val="DefaultParagraphFont"/>
    <w:link w:val="BoldUnderline"/>
    <w:rsid w:val="000C01F9"/>
    <w:rPr>
      <w:rFonts w:ascii="Calibri" w:eastAsia="Times New Roman" w:hAnsi="Calibri" w:cs="Calibri"/>
      <w:b/>
      <w:sz w:val="22"/>
      <w:u w:val="single"/>
    </w:rPr>
  </w:style>
  <w:style w:type="character" w:styleId="PlaceholderText">
    <w:name w:val="Placeholder Text"/>
    <w:basedOn w:val="DefaultParagraphFont"/>
    <w:uiPriority w:val="99"/>
    <w:unhideWhenUsed/>
    <w:rsid w:val="000C01F9"/>
    <w:rPr>
      <w:color w:val="808080"/>
    </w:rPr>
  </w:style>
  <w:style w:type="character" w:customStyle="1" w:styleId="BalloonTextChar1">
    <w:name w:val="Balloon Text Char1"/>
    <w:basedOn w:val="DefaultParagraphFont"/>
    <w:uiPriority w:val="99"/>
    <w:rsid w:val="000C01F9"/>
    <w:rPr>
      <w:rFonts w:ascii="Segoe UI" w:hAnsi="Segoe UI" w:cs="Segoe UI"/>
      <w:sz w:val="18"/>
      <w:szCs w:val="18"/>
    </w:rPr>
  </w:style>
  <w:style w:type="character" w:customStyle="1" w:styleId="CommentTextChar1">
    <w:name w:val="Comment Text Char1"/>
    <w:basedOn w:val="DefaultParagraphFont"/>
    <w:uiPriority w:val="99"/>
    <w:rsid w:val="000C01F9"/>
    <w:rPr>
      <w:rFonts w:ascii="Arial Narrow" w:hAnsi="Arial Narrow"/>
      <w:sz w:val="20"/>
      <w:szCs w:val="20"/>
    </w:rPr>
  </w:style>
  <w:style w:type="character" w:customStyle="1" w:styleId="Heading3CharCharCharChar2">
    <w:name w:val="Heading 3 Char Char Char Char2"/>
    <w:basedOn w:val="DefaultParagraphFont"/>
    <w:rsid w:val="000C01F9"/>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0C01F9"/>
    <w:rPr>
      <w:b/>
      <w:bCs/>
      <w:sz w:val="20"/>
      <w:u w:val="single"/>
    </w:rPr>
  </w:style>
  <w:style w:type="character" w:customStyle="1" w:styleId="StyleStyleUnderline311ptBold">
    <w:name w:val="Style Style Underline3 + 11 pt Bold"/>
    <w:basedOn w:val="DefaultParagraphFont"/>
    <w:rsid w:val="000C01F9"/>
    <w:rPr>
      <w:b/>
      <w:bCs/>
      <w:sz w:val="20"/>
      <w:u w:val="single"/>
    </w:rPr>
  </w:style>
  <w:style w:type="paragraph" w:customStyle="1" w:styleId="StyleStyle411pt">
    <w:name w:val="Style Style4 + 11 pt"/>
    <w:basedOn w:val="Style4"/>
    <w:link w:val="StyleStyle411ptChar"/>
    <w:qFormat/>
    <w:rsid w:val="000C01F9"/>
    <w:rPr>
      <w:rFonts w:ascii="Times New Roman" w:eastAsia="Times New Roman" w:hAnsi="Times New Roman" w:cs="Times New Roman"/>
    </w:rPr>
  </w:style>
  <w:style w:type="character" w:customStyle="1" w:styleId="StyleStyle411ptChar">
    <w:name w:val="Style Style4 + 11 pt Char"/>
    <w:basedOn w:val="Style4Char"/>
    <w:link w:val="StyleStyle411pt"/>
    <w:rsid w:val="000C01F9"/>
    <w:rPr>
      <w:rFonts w:ascii="Times New Roman" w:eastAsia="Times New Roman" w:hAnsi="Times New Roman" w:cs="Times New Roman"/>
      <w:u w:val="single"/>
    </w:rPr>
  </w:style>
  <w:style w:type="paragraph" w:customStyle="1" w:styleId="StyleStyle411ptBold">
    <w:name w:val="Style Style4 + 11 pt Bold"/>
    <w:basedOn w:val="Style4"/>
    <w:link w:val="StyleStyle411ptBoldChar"/>
    <w:qFormat/>
    <w:rsid w:val="000C01F9"/>
    <w:rPr>
      <w:rFonts w:ascii="Times New Roman" w:eastAsia="Times New Roman" w:hAnsi="Times New Roman" w:cs="Times New Roman"/>
      <w:b/>
      <w:bCs/>
    </w:rPr>
  </w:style>
  <w:style w:type="character" w:customStyle="1" w:styleId="StyleStyle411ptBoldChar">
    <w:name w:val="Style Style4 + 11 pt Bold Char"/>
    <w:link w:val="StyleStyle411ptBold"/>
    <w:rsid w:val="000C01F9"/>
    <w:rPr>
      <w:rFonts w:ascii="Times New Roman" w:eastAsia="Times New Roman" w:hAnsi="Times New Roman" w:cs="Times New Roman"/>
      <w:b/>
      <w:bCs/>
      <w:u w:val="single"/>
    </w:rPr>
  </w:style>
  <w:style w:type="paragraph" w:customStyle="1" w:styleId="Analytics">
    <w:name w:val="Analytics"/>
    <w:link w:val="AnalyticsChar"/>
    <w:uiPriority w:val="4"/>
    <w:qFormat/>
    <w:rsid w:val="000C01F9"/>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C01F9"/>
    <w:rPr>
      <w:rFonts w:ascii="Calibri" w:eastAsiaTheme="majorEastAsia" w:hAnsi="Calibri" w:cstheme="majorBidi"/>
      <w:b/>
      <w:iCs/>
      <w:sz w:val="26"/>
      <w:szCs w:val="28"/>
    </w:rPr>
  </w:style>
  <w:style w:type="character" w:customStyle="1" w:styleId="Style1Char1">
    <w:name w:val="Style1 Char1"/>
    <w:basedOn w:val="DefaultParagraphFont"/>
    <w:rsid w:val="000C01F9"/>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0C01F9"/>
  </w:style>
  <w:style w:type="character" w:customStyle="1" w:styleId="Emph">
    <w:name w:val="Emph"/>
    <w:uiPriority w:val="1"/>
    <w:qFormat/>
    <w:rsid w:val="000C01F9"/>
    <w:rPr>
      <w:rFonts w:ascii="Times New Roman" w:hAnsi="Times New Roman"/>
      <w:b w:val="0"/>
      <w:sz w:val="20"/>
      <w:u w:val="single"/>
      <w:bdr w:val="single" w:sz="8" w:space="0" w:color="auto"/>
    </w:rPr>
  </w:style>
  <w:style w:type="character" w:customStyle="1" w:styleId="Style11ptUnderlineBorderSinglesolidlineAuto05pt">
    <w:name w:val="Style 11 pt Underline Border: : (Single solid line Auto  0.5 pt..."/>
    <w:basedOn w:val="DefaultParagraphFont"/>
    <w:rsid w:val="000C01F9"/>
    <w:rPr>
      <w:sz w:val="20"/>
      <w:u w:val="single"/>
      <w:bdr w:val="single" w:sz="4" w:space="0" w:color="auto"/>
    </w:rPr>
  </w:style>
  <w:style w:type="paragraph" w:customStyle="1" w:styleId="StyleStyle112pt">
    <w:name w:val="Style Style1 + 12 pt"/>
    <w:basedOn w:val="Normal"/>
    <w:link w:val="StyleStyle112ptChar"/>
    <w:qFormat/>
    <w:rsid w:val="000C01F9"/>
    <w:rPr>
      <w:rFonts w:eastAsia="SimSun"/>
      <w:u w:val="single"/>
      <w:lang w:eastAsia="zh-CN"/>
    </w:rPr>
  </w:style>
  <w:style w:type="character" w:customStyle="1" w:styleId="StyleStyle112ptChar">
    <w:name w:val="Style Style1 + 12 pt Char"/>
    <w:basedOn w:val="DefaultParagraphFont"/>
    <w:link w:val="StyleStyle112pt"/>
    <w:rsid w:val="000C01F9"/>
    <w:rPr>
      <w:rFonts w:ascii="Calibri" w:eastAsia="SimSun" w:hAnsi="Calibri" w:cs="Calibri"/>
      <w:sz w:val="22"/>
      <w:u w:val="single"/>
      <w:lang w:eastAsia="zh-CN"/>
    </w:rPr>
  </w:style>
  <w:style w:type="character" w:customStyle="1" w:styleId="UnresolvedMention1">
    <w:name w:val="Unresolved Mention1"/>
    <w:basedOn w:val="DefaultParagraphFont"/>
    <w:uiPriority w:val="99"/>
    <w:unhideWhenUsed/>
    <w:rsid w:val="000C01F9"/>
    <w:rPr>
      <w:color w:val="605E5C"/>
      <w:shd w:val="clear" w:color="auto" w:fill="E1DFDD"/>
    </w:rPr>
  </w:style>
  <w:style w:type="paragraph" w:customStyle="1" w:styleId="cardtext">
    <w:name w:val="card text"/>
    <w:basedOn w:val="Normal"/>
    <w:link w:val="cardtextChar"/>
    <w:qFormat/>
    <w:rsid w:val="000C01F9"/>
    <w:pPr>
      <w:ind w:left="288" w:right="288"/>
    </w:pPr>
  </w:style>
  <w:style w:type="character" w:customStyle="1" w:styleId="cardtextChar">
    <w:name w:val="card text Char"/>
    <w:basedOn w:val="DefaultParagraphFont"/>
    <w:link w:val="cardtext"/>
    <w:rsid w:val="000C01F9"/>
    <w:rPr>
      <w:rFonts w:ascii="Calibri" w:hAnsi="Calibri" w:cs="Calibri"/>
      <w:sz w:val="22"/>
    </w:rPr>
  </w:style>
  <w:style w:type="paragraph" w:customStyle="1" w:styleId="Nothing">
    <w:name w:val="Nothing"/>
    <w:link w:val="NothingChar"/>
    <w:qFormat/>
    <w:rsid w:val="000C01F9"/>
    <w:pPr>
      <w:jc w:val="both"/>
    </w:pPr>
    <w:rPr>
      <w:rFonts w:ascii="Times New Roman" w:eastAsia="Calibri" w:hAnsi="Times New Roman" w:cs="Times New Roman"/>
      <w:sz w:val="20"/>
      <w:szCs w:val="20"/>
    </w:rPr>
  </w:style>
  <w:style w:type="paragraph" w:customStyle="1" w:styleId="Cards">
    <w:name w:val="Cards"/>
    <w:next w:val="Nothing"/>
    <w:link w:val="CardsChar"/>
    <w:qFormat/>
    <w:rsid w:val="000C01F9"/>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0C01F9"/>
    <w:rPr>
      <w:rFonts w:ascii="Times New Roman" w:eastAsia="Calibri" w:hAnsi="Times New Roman" w:cs="Times New Roman"/>
      <w:sz w:val="20"/>
      <w:szCs w:val="20"/>
    </w:rPr>
  </w:style>
  <w:style w:type="character" w:customStyle="1" w:styleId="NothingChar">
    <w:name w:val="Nothing Char"/>
    <w:basedOn w:val="DefaultParagraphFont"/>
    <w:link w:val="Nothing"/>
    <w:rsid w:val="000C01F9"/>
    <w:rPr>
      <w:rFonts w:ascii="Times New Roman" w:eastAsia="Calibri" w:hAnsi="Times New Roman" w:cs="Times New Roman"/>
      <w:sz w:val="20"/>
      <w:szCs w:val="20"/>
    </w:rPr>
  </w:style>
  <w:style w:type="paragraph" w:customStyle="1" w:styleId="AuthorDate">
    <w:name w:val="AuthorDate"/>
    <w:next w:val="Nothing"/>
    <w:link w:val="AuthorDateChar"/>
    <w:qFormat/>
    <w:rsid w:val="000C01F9"/>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0C01F9"/>
    <w:rPr>
      <w:rFonts w:ascii="Times New Roman" w:eastAsia="Calibri" w:hAnsi="Times New Roman" w:cs="Times New Roman"/>
      <w:b/>
      <w:szCs w:val="20"/>
      <w:u w:val="single"/>
    </w:rPr>
  </w:style>
  <w:style w:type="character" w:customStyle="1" w:styleId="CardsFont12pt">
    <w:name w:val="Cards + Font 12pt"/>
    <w:basedOn w:val="CardsChar"/>
    <w:uiPriority w:val="1"/>
    <w:rsid w:val="000C01F9"/>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0C01F9"/>
    <w:rPr>
      <w:rFonts w:ascii="Times New Roman" w:hAnsi="Times New Roman"/>
      <w:sz w:val="24"/>
      <w:u w:val="single"/>
      <w:bdr w:val="none" w:sz="0" w:space="0" w:color="auto"/>
      <w:shd w:val="clear" w:color="auto" w:fill="00FFFF"/>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next w:val="Nothing"/>
    <w:uiPriority w:val="1"/>
    <w:qFormat/>
    <w:rsid w:val="000C01F9"/>
    <w:rPr>
      <w:rFonts w:ascii="Times New Roman" w:eastAsia="Calibri" w:hAnsi="Times New Roman" w:cs="Times New Roman"/>
      <w:szCs w:val="20"/>
      <w:u w:val="single"/>
    </w:rPr>
  </w:style>
  <w:style w:type="character" w:customStyle="1" w:styleId="FontStyle11">
    <w:name w:val="Font Style11"/>
    <w:basedOn w:val="DefaultParagraphFont"/>
    <w:uiPriority w:val="99"/>
    <w:rsid w:val="000C01F9"/>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0C01F9"/>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0C01F9"/>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qFormat/>
    <w:rsid w:val="000C01F9"/>
    <w:rPr>
      <w:rFonts w:ascii="Calibri" w:eastAsia="Calibri" w:hAnsi="Calibri" w:cs="Calibri"/>
      <w:sz w:val="22"/>
    </w:rPr>
  </w:style>
  <w:style w:type="paragraph" w:styleId="Footer">
    <w:name w:val="footer"/>
    <w:basedOn w:val="Normal"/>
    <w:link w:val="FooterChar"/>
    <w:uiPriority w:val="99"/>
    <w:rsid w:val="000C01F9"/>
    <w:pPr>
      <w:tabs>
        <w:tab w:val="center" w:pos="4680"/>
        <w:tab w:val="right" w:pos="9360"/>
      </w:tabs>
    </w:pPr>
    <w:rPr>
      <w:rFonts w:eastAsia="Calibri"/>
    </w:rPr>
  </w:style>
  <w:style w:type="character" w:customStyle="1" w:styleId="FooterChar">
    <w:name w:val="Footer Char"/>
    <w:basedOn w:val="DefaultParagraphFont"/>
    <w:link w:val="Footer"/>
    <w:uiPriority w:val="99"/>
    <w:rsid w:val="000C01F9"/>
    <w:rPr>
      <w:rFonts w:ascii="Calibri" w:eastAsia="Calibri" w:hAnsi="Calibri" w:cs="Calibri"/>
      <w:sz w:val="22"/>
    </w:rPr>
  </w:style>
  <w:style w:type="character" w:customStyle="1" w:styleId="Style8pt">
    <w:name w:val="Style 8 pt"/>
    <w:rsid w:val="000C01F9"/>
    <w:rPr>
      <w:sz w:val="14"/>
    </w:rPr>
  </w:style>
  <w:style w:type="paragraph" w:styleId="Revision">
    <w:name w:val="Revision"/>
    <w:hidden/>
    <w:uiPriority w:val="99"/>
    <w:semiHidden/>
    <w:rsid w:val="000C01F9"/>
    <w:rPr>
      <w:rFonts w:ascii="Arial Narrow" w:eastAsia="SimSun" w:hAnsi="Arial Narrow" w:cs="Calibri"/>
      <w:sz w:val="20"/>
      <w:szCs w:val="22"/>
    </w:rPr>
  </w:style>
  <w:style w:type="paragraph" w:customStyle="1" w:styleId="CiteReal">
    <w:name w:val="Cite Real"/>
    <w:basedOn w:val="Normal"/>
    <w:next w:val="Normal"/>
    <w:uiPriority w:val="99"/>
    <w:qFormat/>
    <w:rsid w:val="000C01F9"/>
    <w:rPr>
      <w:rFonts w:eastAsia="MS Mincho"/>
      <w:b/>
      <w:sz w:val="24"/>
      <w:u w:val="single"/>
    </w:rPr>
  </w:style>
  <w:style w:type="paragraph" w:customStyle="1" w:styleId="TagText">
    <w:name w:val="TagText"/>
    <w:basedOn w:val="Normal"/>
    <w:uiPriority w:val="99"/>
    <w:qFormat/>
    <w:rsid w:val="000C01F9"/>
    <w:pPr>
      <w:spacing w:before="200"/>
    </w:pPr>
    <w:rPr>
      <w:rFonts w:eastAsia="Times New Roman"/>
      <w:b/>
      <w:sz w:val="24"/>
    </w:rPr>
  </w:style>
  <w:style w:type="character" w:customStyle="1" w:styleId="UnderlineBold">
    <w:name w:val="Underline + Bold"/>
    <w:uiPriority w:val="1"/>
    <w:qFormat/>
    <w:rsid w:val="000C01F9"/>
    <w:rPr>
      <w:b/>
      <w:bCs w:val="0"/>
      <w:sz w:val="20"/>
      <w:u w:val="single"/>
    </w:rPr>
  </w:style>
  <w:style w:type="character" w:customStyle="1" w:styleId="BoldUnderlineChar0">
    <w:name w:val="Bold Underline Char"/>
    <w:rsid w:val="000C01F9"/>
    <w:rPr>
      <w:rFonts w:ascii="Georgia" w:hAnsi="Georgia" w:cs="Times New Roman"/>
      <w:b/>
      <w:sz w:val="20"/>
      <w:u w:val="single"/>
    </w:rPr>
  </w:style>
  <w:style w:type="character" w:styleId="PageNumber">
    <w:name w:val="page number"/>
    <w:aliases w:val="card ununderlined"/>
    <w:uiPriority w:val="99"/>
    <w:rsid w:val="000C01F9"/>
  </w:style>
  <w:style w:type="paragraph" w:customStyle="1" w:styleId="citenon-bold">
    <w:name w:val="cite non-bold"/>
    <w:basedOn w:val="Normal"/>
    <w:link w:val="citenon-boldChar"/>
    <w:qFormat/>
    <w:rsid w:val="000C01F9"/>
    <w:rPr>
      <w:rFonts w:eastAsia="Times New Roman"/>
      <w:szCs w:val="20"/>
    </w:rPr>
  </w:style>
  <w:style w:type="character" w:customStyle="1" w:styleId="citenon-boldChar">
    <w:name w:val="cite non-bold Char"/>
    <w:link w:val="citenon-bold"/>
    <w:rsid w:val="000C01F9"/>
    <w:rPr>
      <w:rFonts w:ascii="Calibri" w:eastAsia="Times New Roman" w:hAnsi="Calibri" w:cs="Calibri"/>
      <w:sz w:val="22"/>
      <w:szCs w:val="20"/>
    </w:rPr>
  </w:style>
  <w:style w:type="character" w:customStyle="1" w:styleId="pnumber">
    <w:name w:val="pnumber"/>
    <w:rsid w:val="000C01F9"/>
  </w:style>
  <w:style w:type="character" w:customStyle="1" w:styleId="ital">
    <w:name w:val="ital"/>
    <w:rsid w:val="000C01F9"/>
  </w:style>
  <w:style w:type="character" w:customStyle="1" w:styleId="orgdiv">
    <w:name w:val="orgdiv"/>
    <w:rsid w:val="000C01F9"/>
  </w:style>
  <w:style w:type="character" w:customStyle="1" w:styleId="orgname">
    <w:name w:val="orgname"/>
    <w:rsid w:val="000C01F9"/>
  </w:style>
  <w:style w:type="character" w:customStyle="1" w:styleId="city">
    <w:name w:val="city"/>
    <w:rsid w:val="000C01F9"/>
  </w:style>
  <w:style w:type="character" w:customStyle="1" w:styleId="state">
    <w:name w:val="state"/>
    <w:rsid w:val="000C01F9"/>
  </w:style>
  <w:style w:type="character" w:customStyle="1" w:styleId="country">
    <w:name w:val="country"/>
    <w:rsid w:val="000C01F9"/>
  </w:style>
  <w:style w:type="character" w:customStyle="1" w:styleId="il">
    <w:name w:val="il"/>
    <w:rsid w:val="000C01F9"/>
  </w:style>
  <w:style w:type="character" w:customStyle="1" w:styleId="Style8pt1">
    <w:name w:val="Style 8 pt1"/>
    <w:rsid w:val="000C01F9"/>
    <w:rPr>
      <w:rFonts w:ascii="Georgia" w:hAnsi="Georgia" w:hint="default"/>
      <w:sz w:val="16"/>
    </w:rPr>
  </w:style>
  <w:style w:type="character" w:styleId="Strong">
    <w:name w:val="Strong"/>
    <w:aliases w:val="8 pt font,Citation Char Char1 Char Char Char Char Char,Cut,Small 1"/>
    <w:uiPriority w:val="22"/>
    <w:qFormat/>
    <w:rsid w:val="000C01F9"/>
    <w:rPr>
      <w:b/>
      <w:bCs/>
    </w:rPr>
  </w:style>
  <w:style w:type="numbering" w:customStyle="1" w:styleId="NoList1">
    <w:name w:val="No List1"/>
    <w:next w:val="NoList"/>
    <w:uiPriority w:val="99"/>
    <w:semiHidden/>
    <w:unhideWhenUsed/>
    <w:rsid w:val="000C01F9"/>
  </w:style>
  <w:style w:type="paragraph" w:customStyle="1" w:styleId="2909F619802848F09E01365C32F34654">
    <w:name w:val="2909F619802848F09E01365C32F34654"/>
    <w:uiPriority w:val="99"/>
    <w:qFormat/>
    <w:rsid w:val="000C01F9"/>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0C01F9"/>
    <w:pPr>
      <w:keepNext/>
      <w:keepLines/>
    </w:pPr>
    <w:rPr>
      <w:rFonts w:eastAsia="Calibri"/>
      <w:b/>
      <w:sz w:val="24"/>
    </w:rPr>
  </w:style>
  <w:style w:type="character" w:customStyle="1" w:styleId="TagtemplateChar">
    <w:name w:val="Tagtemplate Char"/>
    <w:link w:val="Tagtemplate"/>
    <w:rsid w:val="000C01F9"/>
    <w:rPr>
      <w:rFonts w:ascii="Calibri" w:eastAsia="Calibri" w:hAnsi="Calibri" w:cs="Calibri"/>
      <w:b/>
    </w:rPr>
  </w:style>
  <w:style w:type="paragraph" w:customStyle="1" w:styleId="Cite2">
    <w:name w:val="Cite 2"/>
    <w:basedOn w:val="Normal"/>
    <w:uiPriority w:val="99"/>
    <w:qFormat/>
    <w:rsid w:val="000C01F9"/>
    <w:rPr>
      <w:rFonts w:eastAsia="MS Mincho"/>
      <w:b/>
      <w:sz w:val="24"/>
      <w:u w:val="single"/>
    </w:rPr>
  </w:style>
  <w:style w:type="character" w:customStyle="1" w:styleId="texto1">
    <w:name w:val="texto1"/>
    <w:rsid w:val="000C01F9"/>
  </w:style>
  <w:style w:type="character" w:customStyle="1" w:styleId="EmphasizeThis">
    <w:name w:val="EmphasizeThis"/>
    <w:rsid w:val="000C01F9"/>
    <w:rPr>
      <w:rFonts w:ascii="Georgia" w:hAnsi="Georgia"/>
      <w:b/>
      <w:iCs/>
      <w:sz w:val="24"/>
      <w:u w:val="thick"/>
    </w:rPr>
  </w:style>
  <w:style w:type="character" w:customStyle="1" w:styleId="DebateUnderline">
    <w:name w:val="Debate Underline"/>
    <w:qFormat/>
    <w:rsid w:val="000C01F9"/>
    <w:rPr>
      <w:rFonts w:ascii="Times New Roman" w:hAnsi="Times New Roman"/>
      <w:sz w:val="20"/>
      <w:u w:val="thick"/>
    </w:rPr>
  </w:style>
  <w:style w:type="character" w:customStyle="1" w:styleId="Author-Date">
    <w:name w:val="Author-Date"/>
    <w:qFormat/>
    <w:rsid w:val="000C01F9"/>
    <w:rPr>
      <w:rFonts w:ascii="Georgia" w:hAnsi="Georgia"/>
      <w:b/>
      <w:sz w:val="24"/>
    </w:rPr>
  </w:style>
  <w:style w:type="character" w:customStyle="1" w:styleId="CardsChar1">
    <w:name w:val="Cards Char1"/>
    <w:locked/>
    <w:rsid w:val="000C01F9"/>
  </w:style>
  <w:style w:type="paragraph" w:customStyle="1" w:styleId="UnderlineS">
    <w:name w:val="Underline S"/>
    <w:basedOn w:val="Normal"/>
    <w:link w:val="UnderlineSChar"/>
    <w:qFormat/>
    <w:rsid w:val="000C01F9"/>
    <w:pPr>
      <w:spacing w:after="200"/>
    </w:pPr>
    <w:rPr>
      <w:rFonts w:eastAsia="Calibri"/>
      <w:u w:val="single"/>
      <w:lang w:val="x-none" w:eastAsia="zh-CN"/>
    </w:rPr>
  </w:style>
  <w:style w:type="character" w:customStyle="1" w:styleId="UnderlineSChar">
    <w:name w:val="Underline S Char"/>
    <w:link w:val="UnderlineS"/>
    <w:rsid w:val="000C01F9"/>
    <w:rPr>
      <w:rFonts w:ascii="Calibri" w:eastAsia="Calibri" w:hAnsi="Calibri" w:cs="Calibri"/>
      <w:sz w:val="22"/>
      <w:u w:val="single"/>
      <w:lang w:val="x-none" w:eastAsia="zh-CN"/>
    </w:rPr>
  </w:style>
  <w:style w:type="character" w:customStyle="1" w:styleId="BoldUnderlineCharChar">
    <w:name w:val="BoldUnderline Char Char"/>
    <w:locked/>
    <w:rsid w:val="000C01F9"/>
    <w:rPr>
      <w:rFonts w:ascii="Calibri" w:eastAsia="Times New Roman" w:hAnsi="Calibri" w:cs="Times New Roman"/>
      <w:b/>
      <w:sz w:val="20"/>
      <w:szCs w:val="24"/>
      <w:u w:val="single"/>
    </w:rPr>
  </w:style>
  <w:style w:type="character" w:customStyle="1" w:styleId="CardChar0">
    <w:name w:val="Card Char"/>
    <w:aliases w:val="Heading 2 Char Char Char Char Char Char Char Char Char"/>
    <w:locked/>
    <w:rsid w:val="000C01F9"/>
    <w:rPr>
      <w:rFonts w:ascii="Calibri" w:eastAsia="Times New Roman" w:hAnsi="Calibri" w:cs="Times New Roman"/>
      <w:sz w:val="20"/>
      <w:szCs w:val="20"/>
    </w:rPr>
  </w:style>
  <w:style w:type="paragraph" w:styleId="BodyTextIndent3">
    <w:name w:val="Body Text Indent 3"/>
    <w:basedOn w:val="Normal"/>
    <w:link w:val="BodyTextIndent3Char"/>
    <w:uiPriority w:val="99"/>
    <w:rsid w:val="000C01F9"/>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0C01F9"/>
    <w:rPr>
      <w:rFonts w:ascii="Calibri" w:eastAsia="Calibri" w:hAnsi="Calibri" w:cs="Calibri"/>
      <w:sz w:val="16"/>
      <w:szCs w:val="16"/>
    </w:rPr>
  </w:style>
  <w:style w:type="character" w:customStyle="1" w:styleId="A5">
    <w:name w:val="A5"/>
    <w:uiPriority w:val="99"/>
    <w:rsid w:val="000C01F9"/>
    <w:rPr>
      <w:rFonts w:ascii="Times New Roman" w:hAnsi="Times New Roman" w:cs="Times New Roman"/>
      <w:color w:val="000000"/>
      <w:sz w:val="13"/>
      <w:szCs w:val="13"/>
    </w:rPr>
  </w:style>
  <w:style w:type="paragraph" w:styleId="BodyText">
    <w:name w:val="Body Text"/>
    <w:aliases w:val="BT"/>
    <w:basedOn w:val="Normal"/>
    <w:link w:val="BodyTextChar"/>
    <w:qFormat/>
    <w:rsid w:val="000C01F9"/>
    <w:rPr>
      <w:rFonts w:eastAsia="Times New Roman"/>
      <w:sz w:val="16"/>
      <w:szCs w:val="20"/>
    </w:rPr>
  </w:style>
  <w:style w:type="character" w:customStyle="1" w:styleId="BodyTextChar">
    <w:name w:val="Body Text Char"/>
    <w:aliases w:val="BT Char"/>
    <w:basedOn w:val="DefaultParagraphFont"/>
    <w:link w:val="BodyText"/>
    <w:rsid w:val="000C01F9"/>
    <w:rPr>
      <w:rFonts w:ascii="Calibri" w:eastAsia="Times New Roman" w:hAnsi="Calibri" w:cs="Calibri"/>
      <w:sz w:val="16"/>
      <w:szCs w:val="20"/>
    </w:rPr>
  </w:style>
  <w:style w:type="paragraph" w:styleId="BodyText2">
    <w:name w:val="Body Text 2"/>
    <w:basedOn w:val="Normal"/>
    <w:link w:val="BodyText2Char"/>
    <w:uiPriority w:val="99"/>
    <w:qFormat/>
    <w:rsid w:val="000C01F9"/>
    <w:rPr>
      <w:rFonts w:eastAsia="Times New Roman"/>
      <w:sz w:val="18"/>
      <w:szCs w:val="20"/>
    </w:rPr>
  </w:style>
  <w:style w:type="character" w:customStyle="1" w:styleId="BodyText2Char">
    <w:name w:val="Body Text 2 Char"/>
    <w:basedOn w:val="DefaultParagraphFont"/>
    <w:link w:val="BodyText2"/>
    <w:uiPriority w:val="99"/>
    <w:rsid w:val="000C01F9"/>
    <w:rPr>
      <w:rFonts w:ascii="Calibri" w:eastAsia="Times New Roman" w:hAnsi="Calibri" w:cs="Calibri"/>
      <w:sz w:val="18"/>
      <w:szCs w:val="20"/>
    </w:rPr>
  </w:style>
  <w:style w:type="character" w:customStyle="1" w:styleId="smallChar">
    <w:name w:val="small Char"/>
    <w:rsid w:val="000C01F9"/>
    <w:rPr>
      <w:rFonts w:eastAsia="Calibri"/>
      <w:sz w:val="16"/>
      <w:szCs w:val="22"/>
      <w:lang w:val="en-US" w:eastAsia="en-US" w:bidi="ar-SA"/>
    </w:rPr>
  </w:style>
  <w:style w:type="character" w:customStyle="1" w:styleId="CardTextChar0">
    <w:name w:val="Card Text Char"/>
    <w:rsid w:val="000C01F9"/>
    <w:rPr>
      <w:rFonts w:ascii="Georgia" w:hAnsi="Georgia" w:cs="Times New Roman"/>
      <w:sz w:val="24"/>
    </w:rPr>
  </w:style>
  <w:style w:type="character" w:customStyle="1" w:styleId="underline2">
    <w:name w:val="underline2"/>
    <w:rsid w:val="000C01F9"/>
    <w:rPr>
      <w:u w:val="single"/>
      <w:bdr w:val="none" w:sz="0" w:space="0" w:color="auto"/>
      <w:shd w:val="clear" w:color="auto" w:fill="B3B3B3"/>
    </w:rPr>
  </w:style>
  <w:style w:type="character" w:customStyle="1" w:styleId="StyleUnderlineBold">
    <w:name w:val="Style Underline + Bold"/>
    <w:rsid w:val="000C01F9"/>
    <w:rPr>
      <w:b/>
      <w:bCs/>
      <w:u w:val="single"/>
    </w:rPr>
  </w:style>
  <w:style w:type="character" w:customStyle="1" w:styleId="st">
    <w:name w:val="st"/>
    <w:rsid w:val="000C01F9"/>
  </w:style>
  <w:style w:type="character" w:customStyle="1" w:styleId="UnderliningChar">
    <w:name w:val="Underlining Char"/>
    <w:link w:val="Underlining"/>
    <w:locked/>
    <w:rsid w:val="000C01F9"/>
    <w:rPr>
      <w:rFonts w:ascii="Arial Narrow" w:hAnsi="Arial Narrow"/>
      <w:u w:val="single"/>
    </w:rPr>
  </w:style>
  <w:style w:type="paragraph" w:customStyle="1" w:styleId="Underlining">
    <w:name w:val="Underlining"/>
    <w:basedOn w:val="Normal"/>
    <w:next w:val="Normal"/>
    <w:link w:val="UnderliningChar"/>
    <w:qFormat/>
    <w:rsid w:val="000C01F9"/>
    <w:rPr>
      <w:rFonts w:ascii="Arial Narrow" w:hAnsi="Arial Narrow" w:cstheme="minorBidi"/>
      <w:sz w:val="24"/>
      <w:u w:val="single"/>
    </w:rPr>
  </w:style>
  <w:style w:type="paragraph" w:customStyle="1" w:styleId="Small">
    <w:name w:val="Small"/>
    <w:basedOn w:val="Normal"/>
    <w:next w:val="Normal"/>
    <w:qFormat/>
    <w:rsid w:val="000C01F9"/>
    <w:pPr>
      <w:spacing w:after="200" w:line="276" w:lineRule="auto"/>
    </w:pPr>
    <w:rPr>
      <w:rFonts w:eastAsia="Calibri"/>
      <w:color w:val="000000"/>
      <w:sz w:val="16"/>
    </w:rPr>
  </w:style>
  <w:style w:type="character" w:customStyle="1" w:styleId="Underline-Highlighted">
    <w:name w:val="Underline-Highlighted"/>
    <w:uiPriority w:val="1"/>
    <w:qFormat/>
    <w:rsid w:val="000C01F9"/>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0C01F9"/>
    <w:rPr>
      <w:rFonts w:ascii="Arial Narrow" w:hAnsi="Arial Narrow"/>
      <w:b/>
      <w:sz w:val="26"/>
    </w:rPr>
  </w:style>
  <w:style w:type="character" w:customStyle="1" w:styleId="CardText1Char">
    <w:name w:val="Card Text 1 Char"/>
    <w:link w:val="CardText1"/>
    <w:rsid w:val="000C01F9"/>
    <w:rPr>
      <w:rFonts w:ascii="Arial Narrow" w:hAnsi="Arial Narrow"/>
      <w:color w:val="000000"/>
      <w:u w:val="single"/>
    </w:rPr>
  </w:style>
  <w:style w:type="character" w:customStyle="1" w:styleId="CardText2Char">
    <w:name w:val="Card Text 2 Char"/>
    <w:link w:val="CardText2"/>
    <w:rsid w:val="000C01F9"/>
    <w:rPr>
      <w:rFonts w:ascii="Arial Narrow" w:hAnsi="Arial Narrow"/>
      <w:b/>
      <w:color w:val="000000"/>
      <w:u w:val="single"/>
    </w:rPr>
  </w:style>
  <w:style w:type="character" w:customStyle="1" w:styleId="SmallText">
    <w:name w:val="SmallText"/>
    <w:rsid w:val="000C01F9"/>
    <w:rPr>
      <w:color w:val="000000"/>
    </w:rPr>
  </w:style>
  <w:style w:type="character" w:customStyle="1" w:styleId="CitesChar1">
    <w:name w:val="Cites Char1"/>
    <w:rsid w:val="000C01F9"/>
    <w:rPr>
      <w:b/>
      <w:szCs w:val="24"/>
      <w:u w:val="single"/>
      <w:lang w:val="en-US" w:eastAsia="en-US" w:bidi="ar-SA"/>
    </w:rPr>
  </w:style>
  <w:style w:type="character" w:customStyle="1" w:styleId="CardUnderlinedChar">
    <w:name w:val="Card Underlined Char"/>
    <w:rsid w:val="000C01F9"/>
    <w:rPr>
      <w:rFonts w:ascii="Arial Narrow" w:hAnsi="Arial Narrow"/>
      <w:sz w:val="22"/>
      <w:szCs w:val="24"/>
      <w:u w:val="single"/>
      <w:lang w:val="en-US" w:eastAsia="en-US" w:bidi="ar-SA"/>
    </w:rPr>
  </w:style>
  <w:style w:type="paragraph" w:customStyle="1" w:styleId="TagCite">
    <w:name w:val="TagCite"/>
    <w:basedOn w:val="Normal"/>
    <w:uiPriority w:val="99"/>
    <w:qFormat/>
    <w:rsid w:val="000C01F9"/>
    <w:rPr>
      <w:rFonts w:ascii="Garamond" w:eastAsia="Times New Roman" w:hAnsi="Garamond"/>
      <w:b/>
      <w:sz w:val="24"/>
    </w:rPr>
  </w:style>
  <w:style w:type="paragraph" w:customStyle="1" w:styleId="HeadingsBase">
    <w:name w:val="Headings Base"/>
    <w:basedOn w:val="Normal"/>
    <w:link w:val="HeadingsBaseChar"/>
    <w:qFormat/>
    <w:rsid w:val="000C01F9"/>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0C01F9"/>
    <w:rPr>
      <w:rFonts w:ascii="Calibri" w:eastAsia="Times New Roman" w:hAnsi="Calibri" w:cs="Calibri"/>
      <w:b/>
      <w:kern w:val="32"/>
      <w:sz w:val="32"/>
      <w:szCs w:val="20"/>
    </w:rPr>
  </w:style>
  <w:style w:type="character" w:customStyle="1" w:styleId="underline3">
    <w:name w:val="underline3"/>
    <w:rsid w:val="000C01F9"/>
    <w:rPr>
      <w:u w:val="single"/>
      <w:bdr w:val="none" w:sz="0" w:space="0" w:color="auto"/>
      <w:shd w:val="clear" w:color="auto" w:fill="FFFF00"/>
    </w:rPr>
  </w:style>
  <w:style w:type="paragraph" w:customStyle="1" w:styleId="HeadingFake">
    <w:name w:val="Heading Fake"/>
    <w:basedOn w:val="Heading3"/>
    <w:uiPriority w:val="99"/>
    <w:qFormat/>
    <w:rsid w:val="000C01F9"/>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0C01F9"/>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0C01F9"/>
  </w:style>
  <w:style w:type="paragraph" w:customStyle="1" w:styleId="SchoolWorksCited">
    <w:name w:val="School Works Cited"/>
    <w:basedOn w:val="SchoolPaper"/>
    <w:uiPriority w:val="99"/>
    <w:qFormat/>
    <w:rsid w:val="000C01F9"/>
  </w:style>
  <w:style w:type="paragraph" w:customStyle="1" w:styleId="BlockQuote">
    <w:name w:val="Block Quote"/>
    <w:basedOn w:val="Normal"/>
    <w:uiPriority w:val="99"/>
    <w:qFormat/>
    <w:rsid w:val="000C01F9"/>
    <w:pPr>
      <w:ind w:left="720" w:right="720"/>
    </w:pPr>
    <w:rPr>
      <w:rFonts w:eastAsia="Times New Roman"/>
      <w:kern w:val="32"/>
      <w:sz w:val="24"/>
      <w:szCs w:val="20"/>
    </w:rPr>
  </w:style>
  <w:style w:type="character" w:customStyle="1" w:styleId="menu">
    <w:name w:val="menu"/>
    <w:rsid w:val="000C01F9"/>
  </w:style>
  <w:style w:type="paragraph" w:customStyle="1" w:styleId="PaperBody">
    <w:name w:val="Paper Body"/>
    <w:basedOn w:val="Normal"/>
    <w:uiPriority w:val="99"/>
    <w:qFormat/>
    <w:rsid w:val="000C01F9"/>
    <w:pPr>
      <w:spacing w:line="480" w:lineRule="auto"/>
      <w:ind w:firstLine="720"/>
    </w:pPr>
    <w:rPr>
      <w:rFonts w:eastAsia="Times New Roman"/>
      <w:kern w:val="32"/>
    </w:rPr>
  </w:style>
  <w:style w:type="paragraph" w:customStyle="1" w:styleId="PaperCitation">
    <w:name w:val="Paper Citation"/>
    <w:basedOn w:val="Normal"/>
    <w:uiPriority w:val="99"/>
    <w:qFormat/>
    <w:rsid w:val="000C01F9"/>
    <w:pPr>
      <w:spacing w:line="480" w:lineRule="auto"/>
      <w:ind w:left="720" w:hanging="720"/>
    </w:pPr>
    <w:rPr>
      <w:rFonts w:eastAsia="Times New Roman"/>
      <w:kern w:val="32"/>
      <w:szCs w:val="20"/>
    </w:rPr>
  </w:style>
  <w:style w:type="paragraph" w:customStyle="1" w:styleId="hat">
    <w:name w:val="hat"/>
    <w:basedOn w:val="Heading1"/>
    <w:link w:val="hatChar"/>
    <w:qFormat/>
    <w:rsid w:val="000C01F9"/>
    <w:pPr>
      <w:suppressAutoHyphens/>
      <w:spacing w:before="6600" w:after="240"/>
    </w:pPr>
    <w:rPr>
      <w:rFonts w:eastAsia="Times New Roman" w:cs="Arial"/>
      <w:kern w:val="32"/>
    </w:rPr>
  </w:style>
  <w:style w:type="character" w:customStyle="1" w:styleId="hatChar">
    <w:name w:val="hat Char"/>
    <w:link w:val="hat"/>
    <w:rsid w:val="000C01F9"/>
    <w:rPr>
      <w:rFonts w:ascii="Calibri" w:eastAsia="Times New Roman" w:hAnsi="Calibri" w:cs="Arial"/>
      <w:b/>
      <w:bCs/>
      <w:kern w:val="32"/>
      <w:sz w:val="52"/>
      <w:szCs w:val="32"/>
    </w:rPr>
  </w:style>
  <w:style w:type="character" w:customStyle="1" w:styleId="BoldUnderlining">
    <w:name w:val="Bold Underlining"/>
    <w:rsid w:val="000C01F9"/>
    <w:rPr>
      <w:b/>
      <w:u w:val="single"/>
    </w:rPr>
  </w:style>
  <w:style w:type="paragraph" w:styleId="TOC4">
    <w:name w:val="toc 4"/>
    <w:basedOn w:val="Normal"/>
    <w:next w:val="Normal"/>
    <w:autoRedefine/>
    <w:uiPriority w:val="39"/>
    <w:rsid w:val="000C01F9"/>
    <w:pPr>
      <w:spacing w:after="100"/>
      <w:ind w:left="600"/>
    </w:pPr>
    <w:rPr>
      <w:rFonts w:eastAsia="Times New Roman"/>
      <w:kern w:val="32"/>
      <w:szCs w:val="20"/>
    </w:rPr>
  </w:style>
  <w:style w:type="paragraph" w:styleId="TOC5">
    <w:name w:val="toc 5"/>
    <w:basedOn w:val="Normal"/>
    <w:next w:val="Normal"/>
    <w:autoRedefine/>
    <w:uiPriority w:val="39"/>
    <w:rsid w:val="000C01F9"/>
    <w:pPr>
      <w:spacing w:after="100"/>
      <w:ind w:left="800"/>
    </w:pPr>
    <w:rPr>
      <w:rFonts w:eastAsia="Times New Roman"/>
      <w:kern w:val="32"/>
      <w:szCs w:val="20"/>
    </w:rPr>
  </w:style>
  <w:style w:type="paragraph" w:styleId="TOC6">
    <w:name w:val="toc 6"/>
    <w:basedOn w:val="Normal"/>
    <w:next w:val="Normal"/>
    <w:autoRedefine/>
    <w:uiPriority w:val="39"/>
    <w:rsid w:val="000C01F9"/>
    <w:pPr>
      <w:spacing w:after="100"/>
      <w:ind w:left="1000"/>
    </w:pPr>
    <w:rPr>
      <w:rFonts w:eastAsia="Times New Roman"/>
      <w:kern w:val="32"/>
      <w:szCs w:val="20"/>
    </w:rPr>
  </w:style>
  <w:style w:type="paragraph" w:styleId="TOC7">
    <w:name w:val="toc 7"/>
    <w:basedOn w:val="Normal"/>
    <w:next w:val="Normal"/>
    <w:autoRedefine/>
    <w:uiPriority w:val="39"/>
    <w:rsid w:val="000C01F9"/>
    <w:pPr>
      <w:spacing w:after="100"/>
      <w:ind w:left="1200"/>
    </w:pPr>
    <w:rPr>
      <w:rFonts w:eastAsia="Times New Roman"/>
      <w:kern w:val="32"/>
      <w:szCs w:val="20"/>
    </w:rPr>
  </w:style>
  <w:style w:type="paragraph" w:styleId="TOC8">
    <w:name w:val="toc 8"/>
    <w:basedOn w:val="Normal"/>
    <w:next w:val="Normal"/>
    <w:autoRedefine/>
    <w:uiPriority w:val="39"/>
    <w:rsid w:val="000C01F9"/>
    <w:pPr>
      <w:spacing w:after="100"/>
      <w:ind w:left="1400"/>
    </w:pPr>
    <w:rPr>
      <w:rFonts w:eastAsia="Times New Roman"/>
      <w:kern w:val="32"/>
      <w:szCs w:val="20"/>
    </w:rPr>
  </w:style>
  <w:style w:type="paragraph" w:styleId="TOC9">
    <w:name w:val="toc 9"/>
    <w:basedOn w:val="Normal"/>
    <w:next w:val="Normal"/>
    <w:autoRedefine/>
    <w:uiPriority w:val="39"/>
    <w:rsid w:val="000C01F9"/>
    <w:pPr>
      <w:spacing w:after="100"/>
      <w:ind w:left="1600"/>
    </w:pPr>
    <w:rPr>
      <w:rFonts w:eastAsia="Times New Roman"/>
      <w:kern w:val="32"/>
      <w:szCs w:val="20"/>
    </w:rPr>
  </w:style>
  <w:style w:type="paragraph" w:customStyle="1" w:styleId="WW-Default">
    <w:name w:val="WW-Default"/>
    <w:uiPriority w:val="99"/>
    <w:qFormat/>
    <w:rsid w:val="000C01F9"/>
    <w:pPr>
      <w:suppressAutoHyphens/>
    </w:pPr>
    <w:rPr>
      <w:rFonts w:ascii="Georgia" w:eastAsia="Calibri" w:hAnsi="Georgia" w:cs="Calibri"/>
      <w:sz w:val="22"/>
      <w:szCs w:val="22"/>
      <w:lang w:eastAsia="ar-SA"/>
    </w:rPr>
  </w:style>
  <w:style w:type="paragraph" w:styleId="Subtitle">
    <w:name w:val="Subtitle"/>
    <w:aliases w:val="Underlined card text"/>
    <w:basedOn w:val="Normal"/>
    <w:next w:val="Normal"/>
    <w:link w:val="SubtitleChar"/>
    <w:qFormat/>
    <w:rsid w:val="000C01F9"/>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rsid w:val="000C01F9"/>
    <w:rPr>
      <w:rFonts w:ascii="Cambria" w:eastAsia="Times New Roman" w:hAnsi="Cambria" w:cs="Calibri"/>
      <w:i/>
      <w:iCs/>
      <w:color w:val="4F81BD"/>
      <w:spacing w:val="15"/>
    </w:rPr>
  </w:style>
  <w:style w:type="table" w:styleId="TableGrid">
    <w:name w:val="Table Grid"/>
    <w:basedOn w:val="TableNormal"/>
    <w:rsid w:val="000C01F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andardcontent">
    <w:name w:val="standardcontent"/>
    <w:rsid w:val="000C01F9"/>
  </w:style>
  <w:style w:type="character" w:customStyle="1" w:styleId="storyby">
    <w:name w:val="storyby"/>
    <w:rsid w:val="000C01F9"/>
  </w:style>
  <w:style w:type="character" w:customStyle="1" w:styleId="7TimesNewRoman">
    <w:name w:val="7 Times New Roman"/>
    <w:rsid w:val="000C01F9"/>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0C01F9"/>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0C01F9"/>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0C01F9"/>
    <w:rPr>
      <w:kern w:val="32"/>
      <w:sz w:val="24"/>
    </w:rPr>
  </w:style>
  <w:style w:type="character" w:customStyle="1" w:styleId="CitesChar2">
    <w:name w:val="Cites Char2"/>
    <w:locked/>
    <w:rsid w:val="000C01F9"/>
    <w:rPr>
      <w:rFonts w:ascii="Times New Roman" w:eastAsia="Times New Roman" w:hAnsi="Times New Roman"/>
      <w:b/>
      <w:bCs/>
    </w:rPr>
  </w:style>
  <w:style w:type="character" w:customStyle="1" w:styleId="itxtrst">
    <w:name w:val="itxtrst"/>
    <w:rsid w:val="000C01F9"/>
  </w:style>
  <w:style w:type="character" w:customStyle="1" w:styleId="A-Underlining">
    <w:name w:val="A-Underlining"/>
    <w:rsid w:val="000C01F9"/>
    <w:rPr>
      <w:rFonts w:ascii="Garamond" w:hAnsi="Garamond"/>
      <w:color w:val="auto"/>
      <w:sz w:val="24"/>
      <w:u w:val="single"/>
    </w:rPr>
  </w:style>
  <w:style w:type="paragraph" w:customStyle="1" w:styleId="B-TagCite">
    <w:name w:val="B-TagCite"/>
    <w:uiPriority w:val="99"/>
    <w:qFormat/>
    <w:rsid w:val="000C01F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0C01F9"/>
    <w:rPr>
      <w:b/>
      <w:noProof w:val="0"/>
      <w:sz w:val="22"/>
      <w:lang w:val="en-US" w:eastAsia="en-US" w:bidi="ar-SA"/>
    </w:rPr>
  </w:style>
  <w:style w:type="character" w:customStyle="1" w:styleId="fn">
    <w:name w:val="fn"/>
    <w:rsid w:val="000C01F9"/>
  </w:style>
  <w:style w:type="character" w:customStyle="1" w:styleId="newsmain">
    <w:name w:val="news_main"/>
    <w:rsid w:val="000C01F9"/>
  </w:style>
  <w:style w:type="paragraph" w:customStyle="1" w:styleId="UnderlinedText">
    <w:name w:val="Underlined Text"/>
    <w:basedOn w:val="Normal"/>
    <w:autoRedefine/>
    <w:uiPriority w:val="99"/>
    <w:qFormat/>
    <w:rsid w:val="000C01F9"/>
    <w:pPr>
      <w:jc w:val="both"/>
    </w:pPr>
    <w:rPr>
      <w:rFonts w:eastAsia="Calibri"/>
      <w:b/>
      <w:sz w:val="24"/>
    </w:rPr>
  </w:style>
  <w:style w:type="character" w:customStyle="1" w:styleId="verdana">
    <w:name w:val="verdana"/>
    <w:rsid w:val="000C01F9"/>
  </w:style>
  <w:style w:type="character" w:customStyle="1" w:styleId="vitstoryheadline">
    <w:name w:val="vitstoryheadline"/>
    <w:rsid w:val="000C01F9"/>
  </w:style>
  <w:style w:type="paragraph" w:customStyle="1" w:styleId="NormalText">
    <w:name w:val="Normal Text"/>
    <w:basedOn w:val="Normal"/>
    <w:link w:val="NormalTextChar"/>
    <w:autoRedefine/>
    <w:qFormat/>
    <w:rsid w:val="000C01F9"/>
    <w:pPr>
      <w:jc w:val="both"/>
    </w:pPr>
    <w:rPr>
      <w:rFonts w:eastAsia="Times New Roman"/>
      <w:szCs w:val="26"/>
      <w:lang w:val="x-none" w:eastAsia="ja-JP"/>
    </w:rPr>
  </w:style>
  <w:style w:type="character" w:customStyle="1" w:styleId="NormalTextChar">
    <w:name w:val="Normal Text Char"/>
    <w:link w:val="NormalText"/>
    <w:rsid w:val="000C01F9"/>
    <w:rPr>
      <w:rFonts w:ascii="Calibri" w:eastAsia="Times New Roman" w:hAnsi="Calibri" w:cs="Calibri"/>
      <w:sz w:val="22"/>
      <w:szCs w:val="26"/>
      <w:lang w:val="x-none" w:eastAsia="ja-JP"/>
    </w:rPr>
  </w:style>
  <w:style w:type="character" w:customStyle="1" w:styleId="AuthorDate0">
    <w:name w:val="Author Date"/>
    <w:rsid w:val="000C01F9"/>
    <w:rPr>
      <w:b/>
      <w:sz w:val="24"/>
      <w:u w:val="thick"/>
    </w:rPr>
  </w:style>
  <w:style w:type="paragraph" w:customStyle="1" w:styleId="HotRoute">
    <w:name w:val="Hot Route!"/>
    <w:basedOn w:val="Normal"/>
    <w:link w:val="HotRouteChar"/>
    <w:qFormat/>
    <w:rsid w:val="000C01F9"/>
    <w:pPr>
      <w:ind w:left="144"/>
    </w:pPr>
    <w:rPr>
      <w:rFonts w:eastAsia="Times New Roman"/>
    </w:rPr>
  </w:style>
  <w:style w:type="character" w:customStyle="1" w:styleId="UnderlinedTextCharChar">
    <w:name w:val="Underlined Text Char Char"/>
    <w:rsid w:val="000C01F9"/>
    <w:rPr>
      <w:rFonts w:cs="Arial"/>
      <w:bCs/>
      <w:noProof w:val="0"/>
      <w:szCs w:val="26"/>
      <w:u w:val="single"/>
      <w:lang w:val="en-US" w:eastAsia="en-US" w:bidi="ar-SA"/>
    </w:rPr>
  </w:style>
  <w:style w:type="character" w:customStyle="1" w:styleId="DocumentMapChar1">
    <w:name w:val="Document Map Char1"/>
    <w:uiPriority w:val="99"/>
    <w:rsid w:val="000C01F9"/>
    <w:rPr>
      <w:rFonts w:ascii="Tahoma" w:hAnsi="Tahoma" w:cs="Tahoma"/>
      <w:sz w:val="16"/>
      <w:szCs w:val="16"/>
    </w:rPr>
  </w:style>
  <w:style w:type="character" w:customStyle="1" w:styleId="Author">
    <w:name w:val="Author"/>
    <w:aliases w:val="Style Date"/>
    <w:uiPriority w:val="1"/>
    <w:qFormat/>
    <w:rsid w:val="000C01F9"/>
    <w:rPr>
      <w:b/>
      <w:sz w:val="24"/>
    </w:rPr>
  </w:style>
  <w:style w:type="character" w:customStyle="1" w:styleId="author0">
    <w:name w:val="author"/>
    <w:rsid w:val="000C01F9"/>
    <w:rPr>
      <w:rFonts w:ascii="Times New Roman" w:hAnsi="Times New Roman"/>
      <w:b/>
      <w:sz w:val="24"/>
    </w:rPr>
  </w:style>
  <w:style w:type="character" w:customStyle="1" w:styleId="articletitle">
    <w:name w:val="articletitle"/>
    <w:rsid w:val="000C01F9"/>
    <w:rPr>
      <w:rFonts w:cs="Times New Roman"/>
    </w:rPr>
  </w:style>
  <w:style w:type="character" w:customStyle="1" w:styleId="6pointChar">
    <w:name w:val="6 point Char"/>
    <w:rsid w:val="000C01F9"/>
    <w:rPr>
      <w:rFonts w:cs="Times New Roman"/>
      <w:sz w:val="12"/>
      <w:lang w:val="en-US" w:eastAsia="en-US"/>
    </w:rPr>
  </w:style>
  <w:style w:type="character" w:customStyle="1" w:styleId="term1">
    <w:name w:val="term1"/>
    <w:rsid w:val="000C01F9"/>
    <w:rPr>
      <w:b/>
      <w:bCs/>
    </w:rPr>
  </w:style>
  <w:style w:type="paragraph" w:customStyle="1" w:styleId="Minimize">
    <w:name w:val="Minimize"/>
    <w:basedOn w:val="Normal"/>
    <w:next w:val="Normal"/>
    <w:uiPriority w:val="99"/>
    <w:qFormat/>
    <w:rsid w:val="000C01F9"/>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uiPriority w:val="99"/>
    <w:rsid w:val="000C01F9"/>
    <w:rPr>
      <w:sz w:val="12"/>
      <w:szCs w:val="24"/>
    </w:rPr>
  </w:style>
  <w:style w:type="character" w:customStyle="1" w:styleId="StyleThickunderline">
    <w:name w:val="Style Thick underline"/>
    <w:qFormat/>
    <w:rsid w:val="000C01F9"/>
    <w:rPr>
      <w:u w:val="thick"/>
    </w:rPr>
  </w:style>
  <w:style w:type="character" w:customStyle="1" w:styleId="UnderlineTextChar">
    <w:name w:val="Underline Text Char"/>
    <w:link w:val="UnderlineText"/>
    <w:rsid w:val="000C01F9"/>
    <w:rPr>
      <w:u w:val="single"/>
    </w:rPr>
  </w:style>
  <w:style w:type="numbering" w:customStyle="1" w:styleId="NoList2">
    <w:name w:val="No List2"/>
    <w:next w:val="NoList"/>
    <w:uiPriority w:val="99"/>
    <w:semiHidden/>
    <w:rsid w:val="000C01F9"/>
  </w:style>
  <w:style w:type="paragraph" w:customStyle="1" w:styleId="underlined">
    <w:name w:val="underlined"/>
    <w:next w:val="Normal"/>
    <w:link w:val="underlinedChar"/>
    <w:autoRedefine/>
    <w:qFormat/>
    <w:rsid w:val="000C01F9"/>
    <w:pPr>
      <w:contextualSpacing/>
    </w:pPr>
    <w:rPr>
      <w:rFonts w:ascii="Times New Roman" w:eastAsia="Malgun Gothic" w:hAnsi="Times New Roman" w:cs="Times New Roman"/>
      <w:u w:val="single"/>
    </w:rPr>
  </w:style>
  <w:style w:type="character" w:customStyle="1" w:styleId="underlinedChar">
    <w:name w:val="underlined Char"/>
    <w:link w:val="underlined"/>
    <w:rsid w:val="000C01F9"/>
    <w:rPr>
      <w:rFonts w:ascii="Times New Roman" w:eastAsia="Malgun Gothic" w:hAnsi="Times New Roman" w:cs="Times New Roman"/>
      <w:u w:val="single"/>
    </w:rPr>
  </w:style>
  <w:style w:type="character" w:customStyle="1" w:styleId="Box">
    <w:name w:val="Box!"/>
    <w:rsid w:val="000C01F9"/>
    <w:rPr>
      <w:rFonts w:ascii="Garamond" w:hAnsi="Garamond"/>
      <w:sz w:val="24"/>
      <w:u w:val="single"/>
      <w:bdr w:val="single" w:sz="4" w:space="0" w:color="auto"/>
    </w:rPr>
  </w:style>
  <w:style w:type="character" w:customStyle="1" w:styleId="citechar">
    <w:name w:val="citechar"/>
    <w:rsid w:val="000C01F9"/>
  </w:style>
  <w:style w:type="character" w:customStyle="1" w:styleId="underlinechar">
    <w:name w:val="underlinechar"/>
    <w:rsid w:val="000C01F9"/>
  </w:style>
  <w:style w:type="character" w:customStyle="1" w:styleId="CardUnderlineChar">
    <w:name w:val="Card Underline Char"/>
    <w:rsid w:val="000C01F9"/>
    <w:rPr>
      <w:szCs w:val="24"/>
      <w:u w:val="single"/>
      <w:lang w:val="en-US" w:eastAsia="en-US" w:bidi="ar-SA"/>
    </w:rPr>
  </w:style>
  <w:style w:type="paragraph" w:customStyle="1" w:styleId="Default">
    <w:name w:val="Default"/>
    <w:uiPriority w:val="99"/>
    <w:qFormat/>
    <w:rsid w:val="000C01F9"/>
    <w:pPr>
      <w:autoSpaceDE w:val="0"/>
      <w:autoSpaceDN w:val="0"/>
      <w:adjustRightInd w:val="0"/>
    </w:pPr>
    <w:rPr>
      <w:rFonts w:ascii="Times New Roman" w:eastAsia="Times New Roman" w:hAnsi="Times New Roman" w:cs="Times New Roman"/>
      <w:color w:val="000000"/>
    </w:rPr>
  </w:style>
  <w:style w:type="character" w:customStyle="1" w:styleId="blue">
    <w:name w:val="blue"/>
    <w:rsid w:val="000C01F9"/>
  </w:style>
  <w:style w:type="character" w:customStyle="1" w:styleId="tagciteChar">
    <w:name w:val="tag/cite Char"/>
    <w:rsid w:val="000C01F9"/>
    <w:rPr>
      <w:b/>
      <w:sz w:val="24"/>
      <w:lang w:val="en-US" w:eastAsia="en-US" w:bidi="ar-SA"/>
    </w:rPr>
  </w:style>
  <w:style w:type="character" w:customStyle="1" w:styleId="8pointChar">
    <w:name w:val="8 point Char"/>
    <w:rsid w:val="000C01F9"/>
    <w:rPr>
      <w:sz w:val="16"/>
      <w:lang w:val="en-US" w:eastAsia="en-US" w:bidi="ar-SA"/>
    </w:rPr>
  </w:style>
  <w:style w:type="character" w:customStyle="1" w:styleId="BoldText12pt">
    <w:name w:val="Bold Text 12 pt"/>
    <w:rsid w:val="000C01F9"/>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0C01F9"/>
  </w:style>
  <w:style w:type="character" w:customStyle="1" w:styleId="person-name">
    <w:name w:val="person-name"/>
    <w:rsid w:val="000C01F9"/>
  </w:style>
  <w:style w:type="paragraph" w:customStyle="1" w:styleId="CARD0">
    <w:name w:val="CARD"/>
    <w:basedOn w:val="Normal"/>
    <w:link w:val="CARDChar1"/>
    <w:qFormat/>
    <w:rsid w:val="000C01F9"/>
    <w:rPr>
      <w:rFonts w:eastAsia="Times New Roman"/>
      <w:szCs w:val="20"/>
    </w:rPr>
  </w:style>
  <w:style w:type="character" w:customStyle="1" w:styleId="CARDChar1">
    <w:name w:val="CARD Char"/>
    <w:link w:val="CARD0"/>
    <w:rsid w:val="000C01F9"/>
    <w:rPr>
      <w:rFonts w:ascii="Calibri" w:eastAsia="Times New Roman" w:hAnsi="Calibri" w:cs="Calibri"/>
      <w:sz w:val="22"/>
      <w:szCs w:val="20"/>
    </w:rPr>
  </w:style>
  <w:style w:type="paragraph" w:customStyle="1" w:styleId="Ununderlined">
    <w:name w:val="Ununderlined"/>
    <w:basedOn w:val="Normal"/>
    <w:link w:val="UnunderlinedChar"/>
    <w:qFormat/>
    <w:rsid w:val="000C01F9"/>
    <w:pPr>
      <w:jc w:val="both"/>
    </w:pPr>
    <w:rPr>
      <w:rFonts w:eastAsia="SimSun"/>
      <w:sz w:val="12"/>
    </w:rPr>
  </w:style>
  <w:style w:type="character" w:customStyle="1" w:styleId="UnunderlinedChar">
    <w:name w:val="Ununderlined Char"/>
    <w:link w:val="Ununderlined"/>
    <w:rsid w:val="000C01F9"/>
    <w:rPr>
      <w:rFonts w:ascii="Calibri" w:eastAsia="SimSun" w:hAnsi="Calibri" w:cs="Calibri"/>
      <w:sz w:val="12"/>
    </w:rPr>
  </w:style>
  <w:style w:type="paragraph" w:customStyle="1" w:styleId="Highlighting">
    <w:name w:val="Highlighting"/>
    <w:basedOn w:val="Normal"/>
    <w:link w:val="HighlightingChar"/>
    <w:autoRedefine/>
    <w:qFormat/>
    <w:rsid w:val="000C01F9"/>
    <w:rPr>
      <w:rFonts w:eastAsia="SimSun"/>
      <w:sz w:val="24"/>
      <w:u w:val="thick"/>
    </w:rPr>
  </w:style>
  <w:style w:type="character" w:customStyle="1" w:styleId="HighlightingChar">
    <w:name w:val="Highlighting Char"/>
    <w:link w:val="Highlighting"/>
    <w:rsid w:val="000C01F9"/>
    <w:rPr>
      <w:rFonts w:ascii="Calibri" w:eastAsia="SimSun" w:hAnsi="Calibri" w:cs="Calibri"/>
      <w:u w:val="thick"/>
    </w:rPr>
  </w:style>
  <w:style w:type="character" w:customStyle="1" w:styleId="highlight2">
    <w:name w:val="highlight2"/>
    <w:rsid w:val="000C01F9"/>
    <w:rPr>
      <w:rFonts w:ascii="Arial" w:hAnsi="Arial"/>
      <w:b/>
      <w:sz w:val="19"/>
      <w:u w:val="thick"/>
      <w:bdr w:val="none" w:sz="0" w:space="0" w:color="auto"/>
      <w:shd w:val="clear" w:color="auto" w:fill="auto"/>
    </w:rPr>
  </w:style>
  <w:style w:type="character" w:customStyle="1" w:styleId="box0">
    <w:name w:val="box"/>
    <w:rsid w:val="000C01F9"/>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0C01F9"/>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0C01F9"/>
    <w:rPr>
      <w:rFonts w:ascii="Calibri" w:eastAsia="Times New Roman" w:hAnsi="Calibri" w:cs="Arial"/>
      <w:bCs/>
      <w:iCs/>
      <w:smallCaps/>
      <w:sz w:val="20"/>
      <w:szCs w:val="20"/>
      <w:u w:val="double"/>
    </w:rPr>
  </w:style>
  <w:style w:type="character" w:customStyle="1" w:styleId="CharacterStyle1">
    <w:name w:val="Character Style 1"/>
    <w:rsid w:val="000C01F9"/>
    <w:rPr>
      <w:rFonts w:ascii="Tahoma" w:hAnsi="Tahoma" w:cs="Tahoma" w:hint="default"/>
      <w:sz w:val="18"/>
      <w:szCs w:val="18"/>
    </w:rPr>
  </w:style>
  <w:style w:type="character" w:customStyle="1" w:styleId="UnderlineStyleChar7">
    <w:name w:val="Underline Style Char7"/>
    <w:rsid w:val="000C01F9"/>
    <w:rPr>
      <w:rFonts w:ascii="Garamond" w:hAnsi="Garamond" w:hint="default"/>
      <w:sz w:val="22"/>
      <w:szCs w:val="24"/>
      <w:u w:val="single"/>
      <w:lang w:val="en-US" w:eastAsia="en-US" w:bidi="ar-SA"/>
    </w:rPr>
  </w:style>
  <w:style w:type="character" w:customStyle="1" w:styleId="StyleArial6ptBold">
    <w:name w:val="Style Arial 6 pt Bold"/>
    <w:rsid w:val="000C01F9"/>
    <w:rPr>
      <w:rFonts w:ascii="Arial" w:hAnsi="Arial" w:cs="Arial" w:hint="default"/>
      <w:bCs/>
      <w:sz w:val="12"/>
    </w:rPr>
  </w:style>
  <w:style w:type="character" w:customStyle="1" w:styleId="Style11ptBoldUnderline">
    <w:name w:val="Style 11 pt Bold Underline"/>
    <w:rsid w:val="000C01F9"/>
    <w:rPr>
      <w:b/>
      <w:bCs/>
      <w:sz w:val="20"/>
      <w:u w:val="single"/>
    </w:rPr>
  </w:style>
  <w:style w:type="paragraph" w:customStyle="1" w:styleId="teaserpermalink">
    <w:name w:val="teaser_permalink"/>
    <w:basedOn w:val="Normal"/>
    <w:uiPriority w:val="99"/>
    <w:qFormat/>
    <w:rsid w:val="000C01F9"/>
    <w:pPr>
      <w:spacing w:before="100" w:beforeAutospacing="1" w:after="100" w:afterAutospacing="1"/>
    </w:pPr>
    <w:rPr>
      <w:rFonts w:eastAsia="Times New Roman"/>
      <w:sz w:val="24"/>
      <w:lang w:eastAsia="zh-CN"/>
    </w:rPr>
  </w:style>
  <w:style w:type="character" w:customStyle="1" w:styleId="Heading2Char5">
    <w:name w:val="Heading 2 Char5"/>
    <w:rsid w:val="000C01F9"/>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0C01F9"/>
    <w:rPr>
      <w:rFonts w:eastAsia="Calibri"/>
      <w:sz w:val="14"/>
    </w:rPr>
  </w:style>
  <w:style w:type="character" w:customStyle="1" w:styleId="SmalltextChar">
    <w:name w:val="Small text Char"/>
    <w:aliases w:val="Quote Char,Quote1 Char1"/>
    <w:link w:val="Smalltext0"/>
    <w:rsid w:val="000C01F9"/>
    <w:rPr>
      <w:rFonts w:ascii="Calibri" w:eastAsia="Calibri" w:hAnsi="Calibri" w:cs="Calibri"/>
      <w:sz w:val="14"/>
    </w:rPr>
  </w:style>
  <w:style w:type="character" w:customStyle="1" w:styleId="TagGreg">
    <w:name w:val="TagGreg"/>
    <w:uiPriority w:val="1"/>
    <w:qFormat/>
    <w:rsid w:val="000C01F9"/>
    <w:rPr>
      <w:b/>
      <w:sz w:val="24"/>
    </w:rPr>
  </w:style>
  <w:style w:type="character" w:customStyle="1" w:styleId="SmallText-New">
    <w:name w:val="Small Text - New"/>
    <w:rsid w:val="000C01F9"/>
    <w:rPr>
      <w:rFonts w:ascii="Arial Narrow" w:hAnsi="Arial Narrow"/>
      <w:sz w:val="14"/>
    </w:rPr>
  </w:style>
  <w:style w:type="character" w:customStyle="1" w:styleId="Underlined-New">
    <w:name w:val="Underlined - New"/>
    <w:rsid w:val="000C01F9"/>
    <w:rPr>
      <w:rFonts w:ascii="Arial Narrow" w:hAnsi="Arial Narrow"/>
      <w:sz w:val="16"/>
      <w:u w:val="single"/>
    </w:rPr>
  </w:style>
  <w:style w:type="character" w:customStyle="1" w:styleId="Boxing-New">
    <w:name w:val="Boxing - New"/>
    <w:rsid w:val="000C01F9"/>
    <w:rPr>
      <w:rFonts w:ascii="Arial Narrow" w:hAnsi="Arial Narrow"/>
      <w:sz w:val="16"/>
      <w:u w:val="none"/>
      <w:bdr w:val="single" w:sz="4" w:space="0" w:color="auto"/>
    </w:rPr>
  </w:style>
  <w:style w:type="character" w:customStyle="1" w:styleId="hilite1">
    <w:name w:val="hilite1"/>
    <w:rsid w:val="000C01F9"/>
    <w:rPr>
      <w:rFonts w:ascii="Arial Narrow" w:hAnsi="Arial Narrow"/>
      <w:sz w:val="18"/>
      <w:u w:val="single"/>
      <w:bdr w:val="none" w:sz="0" w:space="0" w:color="auto"/>
      <w:shd w:val="clear" w:color="auto" w:fill="00FF00"/>
    </w:rPr>
  </w:style>
  <w:style w:type="character" w:customStyle="1" w:styleId="term">
    <w:name w:val="term"/>
    <w:rsid w:val="000C01F9"/>
  </w:style>
  <w:style w:type="character" w:customStyle="1" w:styleId="f">
    <w:name w:val="f"/>
    <w:rsid w:val="000C01F9"/>
  </w:style>
  <w:style w:type="paragraph" w:customStyle="1" w:styleId="StyleStyle49pt">
    <w:name w:val="Style Style4 + 9 pt"/>
    <w:basedOn w:val="Style4"/>
    <w:link w:val="StyleStyle49ptChar"/>
    <w:qFormat/>
    <w:rsid w:val="000C01F9"/>
    <w:rPr>
      <w:rFonts w:ascii="Times New Roman" w:eastAsia="Times New Roman" w:hAnsi="Times New Roman" w:cs="Times New Roman"/>
    </w:rPr>
  </w:style>
  <w:style w:type="character" w:customStyle="1" w:styleId="StyleStyle49ptChar">
    <w:name w:val="Style Style4 + 9 pt Char"/>
    <w:link w:val="StyleStyle49pt"/>
    <w:rsid w:val="000C01F9"/>
    <w:rPr>
      <w:rFonts w:ascii="Times New Roman" w:eastAsia="Times New Roman" w:hAnsi="Times New Roman" w:cs="Times New Roman"/>
      <w:u w:val="single"/>
    </w:rPr>
  </w:style>
  <w:style w:type="paragraph" w:customStyle="1" w:styleId="StyleStyle49ptBold">
    <w:name w:val="Style Style4 + 9 pt Bold"/>
    <w:basedOn w:val="Style4"/>
    <w:link w:val="StyleStyle49ptBoldChar"/>
    <w:qFormat/>
    <w:rsid w:val="000C01F9"/>
    <w:rPr>
      <w:rFonts w:ascii="Times New Roman" w:eastAsia="Times New Roman" w:hAnsi="Times New Roman" w:cs="Times New Roman"/>
      <w:b/>
      <w:bCs/>
    </w:rPr>
  </w:style>
  <w:style w:type="character" w:customStyle="1" w:styleId="StyleStyle49ptBoldChar">
    <w:name w:val="Style Style4 + 9 pt Bold Char"/>
    <w:link w:val="StyleStyle49ptBold"/>
    <w:rsid w:val="000C01F9"/>
    <w:rPr>
      <w:rFonts w:ascii="Times New Roman" w:eastAsia="Times New Roman" w:hAnsi="Times New Roman" w:cs="Times New Roman"/>
      <w:b/>
      <w:bCs/>
      <w:u w:val="single"/>
    </w:rPr>
  </w:style>
  <w:style w:type="character" w:customStyle="1" w:styleId="StyleDebateUnderline10pt">
    <w:name w:val="Style Debate Underline + 10 pt"/>
    <w:rsid w:val="000C01F9"/>
    <w:rPr>
      <w:rFonts w:ascii="Times New Roman" w:hAnsi="Times New Roman"/>
      <w:sz w:val="20"/>
      <w:szCs w:val="20"/>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0C01F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C01F9"/>
    <w:rPr>
      <w:rFonts w:ascii="Calibri" w:eastAsia="Times New Roman" w:hAnsi="Calibri" w:cs="Calibri"/>
      <w:b/>
      <w:bCs/>
      <w:sz w:val="22"/>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0C01F9"/>
    <w:rPr>
      <w:rFonts w:ascii="Times New Roman" w:eastAsia="Times New Roman" w:hAnsi="Times New Roman" w:cs="Times New Roman"/>
    </w:rPr>
  </w:style>
  <w:style w:type="character" w:customStyle="1" w:styleId="ssl01">
    <w:name w:val="ss_l01"/>
    <w:rsid w:val="000C01F9"/>
    <w:rPr>
      <w:color w:val="000000"/>
      <w:sz w:val="32"/>
      <w:szCs w:val="32"/>
    </w:rPr>
  </w:style>
  <w:style w:type="paragraph" w:customStyle="1" w:styleId="Normaltag">
    <w:name w:val="Normal tag"/>
    <w:basedOn w:val="Normal"/>
    <w:link w:val="NormaltagChar"/>
    <w:uiPriority w:val="99"/>
    <w:qFormat/>
    <w:rsid w:val="000C01F9"/>
    <w:rPr>
      <w:rFonts w:eastAsia="Times New Roman"/>
      <w:b/>
      <w:sz w:val="24"/>
      <w:szCs w:val="20"/>
    </w:rPr>
  </w:style>
  <w:style w:type="character" w:customStyle="1" w:styleId="NormaltagChar">
    <w:name w:val="Normal tag Char"/>
    <w:link w:val="Normaltag"/>
    <w:uiPriority w:val="99"/>
    <w:rsid w:val="000C01F9"/>
    <w:rPr>
      <w:rFonts w:ascii="Calibri" w:eastAsia="Times New Roman" w:hAnsi="Calibri" w:cs="Calibri"/>
      <w:b/>
      <w:szCs w:val="20"/>
    </w:rPr>
  </w:style>
  <w:style w:type="paragraph" w:customStyle="1" w:styleId="Cardnon-underlined">
    <w:name w:val="Card non-underlined"/>
    <w:basedOn w:val="Normal"/>
    <w:link w:val="Cardnon-underlinedChar"/>
    <w:autoRedefine/>
    <w:uiPriority w:val="99"/>
    <w:qFormat/>
    <w:rsid w:val="000C01F9"/>
    <w:rPr>
      <w:rFonts w:eastAsia="Times New Roman"/>
      <w:szCs w:val="20"/>
    </w:rPr>
  </w:style>
  <w:style w:type="character" w:customStyle="1" w:styleId="Cardnon-underlinedChar">
    <w:name w:val="Card non-underlined Char"/>
    <w:link w:val="Cardnon-underlined"/>
    <w:uiPriority w:val="99"/>
    <w:rsid w:val="000C01F9"/>
    <w:rPr>
      <w:rFonts w:ascii="Calibri" w:eastAsia="Times New Roman" w:hAnsi="Calibri" w:cs="Calibri"/>
      <w:sz w:val="22"/>
      <w:szCs w:val="20"/>
    </w:rPr>
  </w:style>
  <w:style w:type="paragraph" w:customStyle="1" w:styleId="tiny">
    <w:name w:val="tiny"/>
    <w:next w:val="Normal"/>
    <w:link w:val="tinyChar"/>
    <w:autoRedefine/>
    <w:qFormat/>
    <w:rsid w:val="000C01F9"/>
    <w:pPr>
      <w:contextualSpacing/>
    </w:pPr>
    <w:rPr>
      <w:rFonts w:ascii="Times New Roman" w:eastAsia="Malgun Gothic" w:hAnsi="Times New Roman" w:cs="Times New Roman"/>
      <w:sz w:val="20"/>
      <w:szCs w:val="20"/>
    </w:rPr>
  </w:style>
  <w:style w:type="character" w:customStyle="1" w:styleId="tinyChar">
    <w:name w:val="tiny Char"/>
    <w:link w:val="tiny"/>
    <w:rsid w:val="000C01F9"/>
    <w:rPr>
      <w:rFonts w:ascii="Times New Roman" w:eastAsia="Malgun Gothic" w:hAnsi="Times New Roman" w:cs="Times New Roman"/>
      <w:sz w:val="20"/>
      <w:szCs w:val="20"/>
    </w:rPr>
  </w:style>
  <w:style w:type="character" w:customStyle="1" w:styleId="Style11Char">
    <w:name w:val="Style11 Char"/>
    <w:link w:val="Style11"/>
    <w:rsid w:val="000C01F9"/>
    <w:rPr>
      <w:b/>
      <w:u w:val="thick"/>
    </w:rPr>
  </w:style>
  <w:style w:type="character" w:customStyle="1" w:styleId="Style12Char">
    <w:name w:val="Style12 Char"/>
    <w:link w:val="Style12"/>
    <w:rsid w:val="000C01F9"/>
    <w:rPr>
      <w:b/>
      <w:u w:val="thick"/>
    </w:rPr>
  </w:style>
  <w:style w:type="character" w:customStyle="1" w:styleId="Heading4Char1">
    <w:name w:val="Heading 4 Char1"/>
    <w:aliases w:val="No Spacing2111 Char1"/>
    <w:qFormat/>
    <w:rsid w:val="000C01F9"/>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0C01F9"/>
    <w:pPr>
      <w:spacing w:after="240"/>
      <w:jc w:val="center"/>
    </w:pPr>
    <w:rPr>
      <w:rFonts w:eastAsia="Times New Roman"/>
      <w:b/>
      <w:sz w:val="32"/>
      <w:szCs w:val="20"/>
      <w:u w:val="single"/>
    </w:rPr>
  </w:style>
  <w:style w:type="paragraph" w:customStyle="1" w:styleId="TxBrp1">
    <w:name w:val="TxBr_p1"/>
    <w:basedOn w:val="Normal"/>
    <w:uiPriority w:val="99"/>
    <w:qFormat/>
    <w:rsid w:val="000C01F9"/>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uiPriority w:val="99"/>
    <w:qFormat/>
    <w:rsid w:val="000C01F9"/>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rsid w:val="000C01F9"/>
    <w:rPr>
      <w:color w:val="auto"/>
    </w:rPr>
  </w:style>
  <w:style w:type="character" w:customStyle="1" w:styleId="BodyTextIndentChar">
    <w:name w:val="Body Text Indent Char"/>
    <w:basedOn w:val="DefaultParagraphFont"/>
    <w:link w:val="BodyTextIndent"/>
    <w:rsid w:val="000C01F9"/>
    <w:rPr>
      <w:rFonts w:ascii="Times New Roman" w:eastAsia="Times New Roman" w:hAnsi="Times New Roman" w:cs="Times New Roman"/>
    </w:rPr>
  </w:style>
  <w:style w:type="character" w:styleId="FootnoteReference">
    <w:name w:val="footnote reference"/>
    <w:rsid w:val="000C01F9"/>
    <w:rPr>
      <w:color w:val="000000"/>
    </w:rPr>
  </w:style>
  <w:style w:type="character" w:customStyle="1" w:styleId="allocatoragentsleft">
    <w:name w:val="al_locatoragentsleft"/>
    <w:rsid w:val="000C01F9"/>
  </w:style>
  <w:style w:type="character" w:customStyle="1" w:styleId="grey10">
    <w:name w:val="grey10"/>
    <w:rsid w:val="000C01F9"/>
  </w:style>
  <w:style w:type="character" w:styleId="HTMLTypewriter">
    <w:name w:val="HTML Typewriter"/>
    <w:unhideWhenUsed/>
    <w:rsid w:val="000C01F9"/>
    <w:rPr>
      <w:rFonts w:ascii="Courier New" w:eastAsia="Times New Roman" w:hAnsi="Courier New" w:cs="Courier New"/>
      <w:sz w:val="20"/>
      <w:szCs w:val="20"/>
    </w:rPr>
  </w:style>
  <w:style w:type="character" w:customStyle="1" w:styleId="caps">
    <w:name w:val="caps"/>
    <w:rsid w:val="000C01F9"/>
  </w:style>
  <w:style w:type="paragraph" w:styleId="HTMLPreformatted">
    <w:name w:val="HTML Preformatted"/>
    <w:basedOn w:val="Normal"/>
    <w:link w:val="HTMLPreformattedChar"/>
    <w:uiPriority w:val="99"/>
    <w:unhideWhenUsed/>
    <w:rsid w:val="000C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0C01F9"/>
    <w:rPr>
      <w:rFonts w:ascii="Courier New" w:eastAsia="Times New Roman" w:hAnsi="Courier New" w:cs="Courier New"/>
      <w:sz w:val="22"/>
      <w:szCs w:val="20"/>
    </w:rPr>
  </w:style>
  <w:style w:type="character" w:customStyle="1" w:styleId="Style12ptBoldUnderline1">
    <w:name w:val="Style 12 pt Bold Underline1"/>
    <w:rsid w:val="000C01F9"/>
    <w:rPr>
      <w:b/>
      <w:bCs/>
      <w:sz w:val="24"/>
      <w:u w:val="single"/>
    </w:rPr>
  </w:style>
  <w:style w:type="character" w:customStyle="1" w:styleId="UnderlinesCharChar">
    <w:name w:val="Underlines Char Char"/>
    <w:rsid w:val="000C01F9"/>
    <w:rPr>
      <w:rFonts w:cs="Arial"/>
      <w:b/>
      <w:bCs/>
      <w:noProof w:val="0"/>
      <w:sz w:val="22"/>
      <w:szCs w:val="26"/>
      <w:u w:val="single"/>
      <w:lang w:val="en-US" w:eastAsia="en-US" w:bidi="ar-SA"/>
    </w:rPr>
  </w:style>
  <w:style w:type="paragraph" w:customStyle="1" w:styleId="Carding">
    <w:name w:val="Carding"/>
    <w:basedOn w:val="Normal"/>
    <w:uiPriority w:val="99"/>
    <w:qFormat/>
    <w:rsid w:val="000C01F9"/>
    <w:rPr>
      <w:rFonts w:eastAsia="Times New Roman"/>
      <w:sz w:val="18"/>
    </w:rPr>
  </w:style>
  <w:style w:type="paragraph" w:customStyle="1" w:styleId="Style3">
    <w:name w:val="Style3"/>
    <w:basedOn w:val="Normal"/>
    <w:link w:val="Style3Char"/>
    <w:uiPriority w:val="99"/>
    <w:qFormat/>
    <w:rsid w:val="000C01F9"/>
    <w:rPr>
      <w:rFonts w:eastAsia="Times New Roman"/>
      <w:b/>
    </w:rPr>
  </w:style>
  <w:style w:type="character" w:customStyle="1" w:styleId="Style3Char">
    <w:name w:val="Style3 Char"/>
    <w:link w:val="Style3"/>
    <w:uiPriority w:val="99"/>
    <w:rsid w:val="000C01F9"/>
    <w:rPr>
      <w:rFonts w:ascii="Calibri" w:eastAsia="Times New Roman" w:hAnsi="Calibri" w:cs="Calibri"/>
      <w:b/>
      <w:sz w:val="22"/>
    </w:rPr>
  </w:style>
  <w:style w:type="character" w:customStyle="1" w:styleId="TagsChar1">
    <w:name w:val="Tags Char1"/>
    <w:aliases w:val="Super Script Char1,TagStyle Char1,Heading 2 Char3,Tag Char2,TAG Char3,Heading 2 Char1 Char2,TAG Char1 Char2,Heading 2 Char Char Char2,Heading 2 Char1 Char Char Char2,Heading 2 Char Char Char Char Char2,Heading 21 Char"/>
    <w:qFormat/>
    <w:rsid w:val="000C01F9"/>
    <w:rPr>
      <w:rFonts w:ascii="Arial Narrow" w:hAnsi="Arial Narrow"/>
      <w:b/>
      <w:noProof w:val="0"/>
      <w:sz w:val="22"/>
      <w:szCs w:val="60"/>
      <w:lang w:val="en-US" w:eastAsia="en-US" w:bidi="ar-SA"/>
    </w:rPr>
  </w:style>
  <w:style w:type="character" w:customStyle="1" w:styleId="aunderline">
    <w:name w:val="aunderline"/>
    <w:qFormat/>
    <w:rsid w:val="000C01F9"/>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
    <w:qFormat/>
    <w:rsid w:val="000C01F9"/>
    <w:rPr>
      <w:b/>
      <w:noProof w:val="0"/>
      <w:sz w:val="24"/>
      <w:lang w:val="en-US" w:eastAsia="en-US" w:bidi="ar-SA"/>
    </w:rPr>
  </w:style>
  <w:style w:type="character" w:customStyle="1" w:styleId="Taggin-New">
    <w:name w:val="Taggin - New"/>
    <w:rsid w:val="000C01F9"/>
    <w:rPr>
      <w:rFonts w:ascii="Arial Narrow" w:hAnsi="Arial Narrow"/>
      <w:b/>
      <w:sz w:val="22"/>
    </w:rPr>
  </w:style>
  <w:style w:type="character" w:customStyle="1" w:styleId="27">
    <w:name w:val="27"/>
    <w:rsid w:val="000C01F9"/>
    <w:rPr>
      <w:rFonts w:cs="Arial"/>
      <w:bCs/>
      <w:sz w:val="20"/>
      <w:u w:val="single"/>
      <w:lang w:val="en-US" w:eastAsia="en-US" w:bidi="ar-SA"/>
    </w:rPr>
  </w:style>
  <w:style w:type="character" w:customStyle="1" w:styleId="ilad">
    <w:name w:val="il_ad"/>
    <w:rsid w:val="000C01F9"/>
  </w:style>
  <w:style w:type="paragraph" w:customStyle="1" w:styleId="CardsHighlighted">
    <w:name w:val="Cards Highlighted"/>
    <w:next w:val="Normal"/>
    <w:link w:val="CardsHighlightedChar"/>
    <w:qFormat/>
    <w:rsid w:val="000C01F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0C01F9"/>
    <w:rPr>
      <w:rFonts w:ascii="Times New Roman" w:eastAsia="Calibri" w:hAnsi="Times New Roman" w:cs="Times New Roman"/>
      <w:szCs w:val="20"/>
      <w:u w:val="single"/>
      <w:shd w:val="clear" w:color="auto" w:fill="00FFFF"/>
    </w:rPr>
  </w:style>
  <w:style w:type="character" w:customStyle="1" w:styleId="CardUnderlined">
    <w:name w:val="Card Underlined"/>
    <w:rsid w:val="000C01F9"/>
    <w:rPr>
      <w:rFonts w:ascii="Garamond" w:hAnsi="Garamond"/>
      <w:sz w:val="22"/>
      <w:szCs w:val="24"/>
      <w:u w:val="single"/>
      <w:lang w:val="en-US" w:eastAsia="en-US" w:bidi="ar-SA"/>
    </w:rPr>
  </w:style>
  <w:style w:type="paragraph" w:customStyle="1" w:styleId="Style2">
    <w:name w:val="Style2"/>
    <w:basedOn w:val="Heading4"/>
    <w:uiPriority w:val="99"/>
    <w:qFormat/>
    <w:rsid w:val="000C01F9"/>
    <w:pPr>
      <w:spacing w:before="0"/>
    </w:pPr>
    <w:rPr>
      <w:rFonts w:eastAsia="Times New Roman" w:cs="Times New Roman"/>
      <w:caps/>
      <w:szCs w:val="20"/>
    </w:rPr>
  </w:style>
  <w:style w:type="character" w:customStyle="1" w:styleId="StyleStyle4CharTimesNewRoman11pt">
    <w:name w:val="Style Style4 Char + Times New Roman 11 pt"/>
    <w:rsid w:val="000C01F9"/>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0C01F9"/>
    <w:rPr>
      <w:rFonts w:ascii="Times New Roman" w:hAnsi="Times New Roman"/>
      <w:b/>
      <w:bCs/>
      <w:sz w:val="20"/>
      <w:szCs w:val="24"/>
      <w:u w:val="single"/>
      <w:lang w:val="en-US" w:eastAsia="en-US" w:bidi="ar-SA"/>
    </w:rPr>
  </w:style>
  <w:style w:type="character" w:customStyle="1" w:styleId="SmallFontChar">
    <w:name w:val="Small Font Char"/>
    <w:link w:val="SmallFont"/>
    <w:rsid w:val="000C01F9"/>
    <w:rPr>
      <w:sz w:val="14"/>
      <w:szCs w:val="18"/>
    </w:rPr>
  </w:style>
  <w:style w:type="paragraph" w:customStyle="1" w:styleId="SmallFont">
    <w:name w:val="Small Font"/>
    <w:basedOn w:val="Normal"/>
    <w:link w:val="SmallFontChar"/>
    <w:qFormat/>
    <w:rsid w:val="000C01F9"/>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uiPriority w:val="99"/>
    <w:qFormat/>
    <w:rsid w:val="000C01F9"/>
    <w:pPr>
      <w:contextualSpacing/>
    </w:pPr>
    <w:rPr>
      <w:rFonts w:ascii="Times New Roman" w:eastAsia="Malgun Gothic" w:hAnsi="Times New Roman" w:cs="Times New Roman"/>
      <w:b/>
      <w:sz w:val="22"/>
      <w:u w:val="single"/>
    </w:rPr>
  </w:style>
  <w:style w:type="character" w:customStyle="1" w:styleId="citesChar">
    <w:name w:val="cites Char"/>
    <w:aliases w:val="Heading 1 Char3"/>
    <w:link w:val="cites"/>
    <w:uiPriority w:val="99"/>
    <w:rsid w:val="000C01F9"/>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locked/>
    <w:rsid w:val="000C01F9"/>
    <w:rPr>
      <w:b/>
      <w:sz w:val="22"/>
    </w:rPr>
  </w:style>
  <w:style w:type="character" w:customStyle="1" w:styleId="wikiexternallink">
    <w:name w:val="wikiexternallink"/>
    <w:rsid w:val="000C01F9"/>
  </w:style>
  <w:style w:type="character" w:customStyle="1" w:styleId="senselabelstart">
    <w:name w:val="sense_label start"/>
    <w:rsid w:val="000C01F9"/>
  </w:style>
  <w:style w:type="character" w:customStyle="1" w:styleId="sensecontent">
    <w:name w:val="sense_content"/>
    <w:rsid w:val="000C01F9"/>
  </w:style>
  <w:style w:type="character" w:customStyle="1" w:styleId="vi">
    <w:name w:val="vi"/>
    <w:rsid w:val="000C01F9"/>
  </w:style>
  <w:style w:type="character" w:customStyle="1" w:styleId="pagetitle">
    <w:name w:val="pagetitle"/>
    <w:rsid w:val="000C01F9"/>
  </w:style>
  <w:style w:type="paragraph" w:customStyle="1" w:styleId="text">
    <w:name w:val="text"/>
    <w:basedOn w:val="Normal"/>
    <w:uiPriority w:val="99"/>
    <w:qFormat/>
    <w:rsid w:val="000C01F9"/>
    <w:pPr>
      <w:spacing w:before="100" w:beforeAutospacing="1" w:after="100" w:afterAutospacing="1"/>
    </w:pPr>
    <w:rPr>
      <w:rFonts w:eastAsia="Times New Roman"/>
      <w:sz w:val="24"/>
    </w:rPr>
  </w:style>
  <w:style w:type="character" w:customStyle="1" w:styleId="wikigeneratedlinkcontent">
    <w:name w:val="wikigeneratedlinkcontent"/>
    <w:rsid w:val="000C01F9"/>
  </w:style>
  <w:style w:type="character" w:customStyle="1" w:styleId="StyleUnderlineCharChar9ptBold1">
    <w:name w:val="Style Underline Char Char + 9 pt Bold1"/>
    <w:rsid w:val="000C01F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C01F9"/>
    <w:rPr>
      <w:rFonts w:ascii="Times New Roman" w:hAnsi="Times New Roman"/>
      <w:sz w:val="20"/>
      <w:szCs w:val="24"/>
      <w:u w:val="single"/>
      <w:lang w:val="en-US" w:eastAsia="en-US" w:bidi="ar-SA"/>
    </w:rPr>
  </w:style>
  <w:style w:type="character" w:customStyle="1" w:styleId="StyleUnderlineChar9pt">
    <w:name w:val="Style Underline Char + 9 pt"/>
    <w:rsid w:val="000C01F9"/>
    <w:rPr>
      <w:rFonts w:ascii="Times New Roman" w:hAnsi="Times New Roman"/>
      <w:sz w:val="20"/>
      <w:u w:val="single"/>
      <w:lang w:val="en-US" w:eastAsia="en-US" w:bidi="ar-SA"/>
    </w:rPr>
  </w:style>
  <w:style w:type="character" w:customStyle="1" w:styleId="Style9ptUnderline">
    <w:name w:val="Style 9 pt Underline"/>
    <w:rsid w:val="000C01F9"/>
    <w:rPr>
      <w:sz w:val="20"/>
      <w:u w:val="single"/>
    </w:rPr>
  </w:style>
  <w:style w:type="character" w:customStyle="1" w:styleId="Style9ptBoldUnderline">
    <w:name w:val="Style 9 pt Bold Underline"/>
    <w:rsid w:val="000C01F9"/>
    <w:rPr>
      <w:b/>
      <w:bCs/>
      <w:sz w:val="20"/>
      <w:u w:val="single"/>
    </w:rPr>
  </w:style>
  <w:style w:type="paragraph" w:customStyle="1" w:styleId="StyleUnderline9pt">
    <w:name w:val="Style Underline + 9 pt"/>
    <w:link w:val="StyleUnderline9ptChar"/>
    <w:qFormat/>
    <w:rsid w:val="000C01F9"/>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0C01F9"/>
    <w:rPr>
      <w:rFonts w:ascii="Calibri" w:eastAsia="Times New Roman" w:hAnsi="Calibri" w:cs="Times New Roman"/>
      <w:sz w:val="22"/>
      <w:szCs w:val="20"/>
      <w:u w:val="single"/>
    </w:rPr>
  </w:style>
  <w:style w:type="character" w:customStyle="1" w:styleId="StyleUnderlineChar9ptBold">
    <w:name w:val="Style Underline Char + 9 pt Bold"/>
    <w:rsid w:val="000C01F9"/>
    <w:rPr>
      <w:rFonts w:ascii="Times New Roman" w:hAnsi="Times New Roman"/>
      <w:b/>
      <w:bCs/>
      <w:sz w:val="20"/>
      <w:u w:val="single"/>
      <w:lang w:val="en-US" w:eastAsia="en-US" w:bidi="ar-SA"/>
    </w:rPr>
  </w:style>
  <w:style w:type="character" w:customStyle="1" w:styleId="UnderlineChar1">
    <w:name w:val="Underline Char1"/>
    <w:rsid w:val="000C01F9"/>
    <w:rPr>
      <w:rFonts w:ascii="Times New Roman" w:hAnsi="Times New Roman"/>
      <w:sz w:val="20"/>
      <w:szCs w:val="24"/>
      <w:u w:val="single"/>
      <w:lang w:val="en-US" w:eastAsia="en-US" w:bidi="ar-SA"/>
    </w:rPr>
  </w:style>
  <w:style w:type="character" w:customStyle="1" w:styleId="StyleUnderlineChar1Bold">
    <w:name w:val="Style Underline Char1 + Bold"/>
    <w:rsid w:val="000C01F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C01F9"/>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0C01F9"/>
    <w:rPr>
      <w:rFonts w:ascii="Arial Narrow" w:eastAsia="Times New Roman" w:hAnsi="Arial Narrow" w:cs="Calibri"/>
      <w:kern w:val="32"/>
      <w:sz w:val="22"/>
      <w:szCs w:val="20"/>
    </w:rPr>
  </w:style>
  <w:style w:type="paragraph" w:customStyle="1" w:styleId="TagsCharChar">
    <w:name w:val="Tags Char Char"/>
    <w:basedOn w:val="Normal"/>
    <w:uiPriority w:val="99"/>
    <w:qFormat/>
    <w:rsid w:val="000C01F9"/>
    <w:rPr>
      <w:rFonts w:ascii="Times" w:eastAsia="Times" w:hAnsi="Times"/>
      <w:b/>
      <w:sz w:val="24"/>
    </w:rPr>
  </w:style>
  <w:style w:type="character" w:customStyle="1" w:styleId="TagsCharCharChar">
    <w:name w:val="Tags Char Char Char"/>
    <w:rsid w:val="000C01F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C01F9"/>
    <w:pPr>
      <w:spacing w:before="100" w:beforeAutospacing="1" w:after="100" w:afterAutospacing="1"/>
    </w:pPr>
    <w:rPr>
      <w:rFonts w:eastAsia="Times New Roman"/>
      <w:sz w:val="18"/>
      <w:szCs w:val="18"/>
    </w:rPr>
  </w:style>
  <w:style w:type="character" w:customStyle="1" w:styleId="Style11ptBlackUnderline">
    <w:name w:val="Style 11 pt Black Underline"/>
    <w:rsid w:val="000C01F9"/>
    <w:rPr>
      <w:color w:val="000000"/>
      <w:sz w:val="20"/>
      <w:u w:val="single"/>
    </w:rPr>
  </w:style>
  <w:style w:type="character" w:customStyle="1" w:styleId="Style11ptBlack">
    <w:name w:val="Style 11 pt Black"/>
    <w:rsid w:val="000C01F9"/>
    <w:rPr>
      <w:color w:val="000000"/>
      <w:sz w:val="20"/>
    </w:rPr>
  </w:style>
  <w:style w:type="character" w:customStyle="1" w:styleId="Heading2Char1CharCharCharCharCharC">
    <w:name w:val="Heading 2 Char1 Char Char Char Char Char C"/>
    <w:rsid w:val="000C01F9"/>
    <w:rPr>
      <w:rFonts w:cs="Arial"/>
      <w:b/>
      <w:bCs/>
      <w:iCs/>
      <w:sz w:val="24"/>
      <w:szCs w:val="28"/>
      <w:lang w:val="en-US" w:eastAsia="en-US" w:bidi="ar-SA"/>
    </w:rPr>
  </w:style>
  <w:style w:type="character" w:customStyle="1" w:styleId="StyleUnderlineCharTimesBold">
    <w:name w:val="Style Underline Char + Times Bold"/>
    <w:rsid w:val="000C01F9"/>
    <w:rPr>
      <w:rFonts w:ascii="Times" w:hAnsi="Times"/>
      <w:b w:val="0"/>
      <w:bCs/>
      <w:sz w:val="20"/>
      <w:u w:val="single"/>
    </w:rPr>
  </w:style>
  <w:style w:type="character" w:customStyle="1" w:styleId="blubigktbiz">
    <w:name w:val="blubigktbiz"/>
    <w:rsid w:val="000C01F9"/>
  </w:style>
  <w:style w:type="character" w:customStyle="1" w:styleId="evidencetextChar">
    <w:name w:val="evidence text Char"/>
    <w:rsid w:val="000C01F9"/>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C01F9"/>
    <w:pPr>
      <w:ind w:left="-1080" w:right="1728"/>
    </w:pPr>
    <w:rPr>
      <w:rFonts w:eastAsia="Times New Roman"/>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0C01F9"/>
    <w:rPr>
      <w:rFonts w:ascii="Calibri" w:eastAsia="Times New Roman" w:hAnsi="Calibri" w:cs="Calibri"/>
      <w:szCs w:val="20"/>
      <w:u w:val="thick"/>
      <w:bdr w:val="single" w:sz="4" w:space="0" w:color="auto"/>
    </w:rPr>
  </w:style>
  <w:style w:type="paragraph" w:styleId="Caption">
    <w:name w:val="caption"/>
    <w:aliases w:val="caption"/>
    <w:basedOn w:val="Normal"/>
    <w:next w:val="Normal"/>
    <w:qFormat/>
    <w:rsid w:val="000C01F9"/>
    <w:rPr>
      <w:rFonts w:eastAsia="Times New Roman"/>
      <w:b/>
      <w:bCs/>
      <w:sz w:val="18"/>
      <w:szCs w:val="18"/>
      <w:lang w:bidi="en-US"/>
    </w:rPr>
  </w:style>
  <w:style w:type="character" w:customStyle="1" w:styleId="Style4CharChar">
    <w:name w:val="Style4 Char Char"/>
    <w:rsid w:val="000C01F9"/>
    <w:rPr>
      <w:rFonts w:ascii="Arial Narrow" w:hAnsi="Arial Narrow"/>
      <w:noProof w:val="0"/>
      <w:szCs w:val="24"/>
      <w:u w:val="single"/>
      <w:lang w:val="en-US" w:eastAsia="en-US" w:bidi="ar-SA"/>
    </w:rPr>
  </w:style>
  <w:style w:type="character" w:customStyle="1" w:styleId="StyleUnderline4">
    <w:name w:val="Style Underline4"/>
    <w:rsid w:val="000C01F9"/>
    <w:rPr>
      <w:u w:val="single"/>
    </w:rPr>
  </w:style>
  <w:style w:type="character" w:customStyle="1" w:styleId="BodyText3Char">
    <w:name w:val="Body Text 3 Char"/>
    <w:link w:val="BodyText3"/>
    <w:rsid w:val="000C01F9"/>
    <w:rPr>
      <w:rFonts w:ascii="Arial Narrow" w:eastAsia="Times New Roman" w:hAnsi="Arial Narrow"/>
      <w:sz w:val="16"/>
      <w:szCs w:val="16"/>
    </w:rPr>
  </w:style>
  <w:style w:type="paragraph" w:styleId="BodyText3">
    <w:name w:val="Body Text 3"/>
    <w:basedOn w:val="Normal"/>
    <w:link w:val="BodyText3Char"/>
    <w:qFormat/>
    <w:rsid w:val="000C01F9"/>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0C01F9"/>
    <w:rPr>
      <w:rFonts w:ascii="Calibri" w:hAnsi="Calibri" w:cs="Calibri"/>
      <w:sz w:val="16"/>
      <w:szCs w:val="16"/>
    </w:rPr>
  </w:style>
  <w:style w:type="character" w:customStyle="1" w:styleId="StyleEmphasisArial12ptBold">
    <w:name w:val="Style Emphasis + Arial 12 pt Bold"/>
    <w:rsid w:val="000C01F9"/>
    <w:rPr>
      <w:rFonts w:ascii="Arial" w:hAnsi="Arial"/>
      <w:b/>
      <w:bCs/>
      <w:i/>
      <w:iCs/>
      <w:sz w:val="24"/>
    </w:rPr>
  </w:style>
  <w:style w:type="character" w:customStyle="1" w:styleId="super">
    <w:name w:val="super"/>
    <w:rsid w:val="000C01F9"/>
  </w:style>
  <w:style w:type="character" w:customStyle="1" w:styleId="text30">
    <w:name w:val="text30"/>
    <w:rsid w:val="000C01F9"/>
  </w:style>
  <w:style w:type="character" w:customStyle="1" w:styleId="uppercase">
    <w:name w:val="uppercase"/>
    <w:rsid w:val="000C01F9"/>
  </w:style>
  <w:style w:type="character" w:customStyle="1" w:styleId="bodytext0">
    <w:name w:val="bodytext"/>
    <w:rsid w:val="000C01F9"/>
  </w:style>
  <w:style w:type="character" w:customStyle="1" w:styleId="entry-title">
    <w:name w:val="entry-title"/>
    <w:rsid w:val="000C01F9"/>
  </w:style>
  <w:style w:type="character" w:customStyle="1" w:styleId="BodyTextIndentChar1">
    <w:name w:val="Body Text Indent Char1"/>
    <w:rsid w:val="000C01F9"/>
    <w:rPr>
      <w:rFonts w:ascii="Times New Roman" w:hAnsi="Times New Roman" w:cs="Times New Roman"/>
      <w:sz w:val="20"/>
    </w:rPr>
  </w:style>
  <w:style w:type="character" w:customStyle="1" w:styleId="HTMLPreformattedChar1">
    <w:name w:val="HTML Preformatted Char1"/>
    <w:uiPriority w:val="99"/>
    <w:rsid w:val="000C01F9"/>
    <w:rPr>
      <w:rFonts w:ascii="Consolas" w:hAnsi="Consolas" w:cs="Consolas"/>
      <w:sz w:val="20"/>
      <w:szCs w:val="20"/>
    </w:rPr>
  </w:style>
  <w:style w:type="character" w:customStyle="1" w:styleId="DebateHighlighted">
    <w:name w:val="Debate Highlighted"/>
    <w:qFormat/>
    <w:rsid w:val="000C01F9"/>
    <w:rPr>
      <w:rFonts w:ascii="Times New Roman" w:hAnsi="Times New Roman"/>
      <w:sz w:val="20"/>
      <w:u w:val="thick"/>
      <w:bdr w:val="none" w:sz="0" w:space="0" w:color="auto"/>
      <w:shd w:val="clear" w:color="auto" w:fill="00FFFF"/>
    </w:rPr>
  </w:style>
  <w:style w:type="character" w:customStyle="1" w:styleId="Style6pt">
    <w:name w:val="Style 6 pt"/>
    <w:qFormat/>
    <w:rsid w:val="000C01F9"/>
    <w:rPr>
      <w:sz w:val="12"/>
    </w:rPr>
  </w:style>
  <w:style w:type="character" w:customStyle="1" w:styleId="UnderlineCharCharChar">
    <w:name w:val="Underline Char Char Char"/>
    <w:rsid w:val="000C01F9"/>
    <w:rPr>
      <w:noProof w:val="0"/>
      <w:sz w:val="22"/>
      <w:szCs w:val="24"/>
      <w:u w:val="single"/>
      <w:lang w:val="en-US" w:eastAsia="en-US" w:bidi="ar-SA"/>
    </w:rPr>
  </w:style>
  <w:style w:type="character" w:customStyle="1" w:styleId="CiteCharCharCharCharCharChar">
    <w:name w:val="Cite Char Char Char Char Char Char"/>
    <w:rsid w:val="000C01F9"/>
    <w:rPr>
      <w:b/>
      <w:noProof w:val="0"/>
      <w:sz w:val="22"/>
      <w:szCs w:val="24"/>
      <w:u w:val="single"/>
      <w:lang w:val="en-US" w:eastAsia="en-US" w:bidi="ar-SA"/>
    </w:rPr>
  </w:style>
  <w:style w:type="character" w:customStyle="1" w:styleId="mainbody1">
    <w:name w:val="mainbody1"/>
    <w:rsid w:val="000C01F9"/>
    <w:rPr>
      <w:rFonts w:ascii="Verdana" w:hAnsi="Verdana" w:hint="default"/>
      <w:color w:val="000000"/>
      <w:sz w:val="22"/>
      <w:szCs w:val="22"/>
    </w:rPr>
  </w:style>
  <w:style w:type="paragraph" w:customStyle="1" w:styleId="author-name">
    <w:name w:val="author-name"/>
    <w:basedOn w:val="Normal"/>
    <w:uiPriority w:val="99"/>
    <w:qFormat/>
    <w:rsid w:val="000C01F9"/>
    <w:pPr>
      <w:spacing w:before="100" w:beforeAutospacing="1" w:after="100" w:afterAutospacing="1"/>
    </w:pPr>
    <w:rPr>
      <w:rFonts w:eastAsia="Times New Roman"/>
      <w:sz w:val="24"/>
    </w:rPr>
  </w:style>
  <w:style w:type="paragraph" w:customStyle="1" w:styleId="author-credentials">
    <w:name w:val="author-credentials"/>
    <w:basedOn w:val="Normal"/>
    <w:uiPriority w:val="99"/>
    <w:qFormat/>
    <w:rsid w:val="000C01F9"/>
    <w:pPr>
      <w:spacing w:before="100" w:beforeAutospacing="1" w:after="100" w:afterAutospacing="1"/>
    </w:pPr>
    <w:rPr>
      <w:rFonts w:eastAsia="Times New Roman"/>
      <w:sz w:val="24"/>
    </w:rPr>
  </w:style>
  <w:style w:type="paragraph" w:customStyle="1" w:styleId="Style23">
    <w:name w:val="Style23"/>
    <w:basedOn w:val="Normal"/>
    <w:uiPriority w:val="99"/>
    <w:qFormat/>
    <w:rsid w:val="000C01F9"/>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0C01F9"/>
    <w:rPr>
      <w:u w:val="single"/>
    </w:rPr>
  </w:style>
  <w:style w:type="character" w:customStyle="1" w:styleId="StyleUnderlined11ptBoldChar">
    <w:name w:val="Style Underlined + 11 pt Bold Char"/>
    <w:link w:val="StyleUnderlined11ptBold"/>
    <w:locked/>
    <w:rsid w:val="000C01F9"/>
    <w:rPr>
      <w:b/>
      <w:bCs/>
      <w:u w:val="single"/>
    </w:rPr>
  </w:style>
  <w:style w:type="paragraph" w:customStyle="1" w:styleId="StyleUnderlined11ptBold">
    <w:name w:val="Style Underlined + 11 pt Bold"/>
    <w:basedOn w:val="underlined"/>
    <w:link w:val="StyleUnderlined11ptBoldChar"/>
    <w:qFormat/>
    <w:rsid w:val="000C01F9"/>
    <w:pPr>
      <w:contextualSpacing w:val="0"/>
    </w:pPr>
    <w:rPr>
      <w:rFonts w:asciiTheme="minorHAnsi" w:eastAsiaTheme="minorEastAsia" w:hAnsiTheme="minorHAnsi" w:cstheme="minorBidi"/>
      <w:b/>
      <w:bCs/>
    </w:rPr>
  </w:style>
  <w:style w:type="character" w:customStyle="1" w:styleId="StyleUnderlined11ptChar">
    <w:name w:val="Style Underlined + 11 pt Char"/>
    <w:link w:val="StyleUnderlined11pt"/>
    <w:locked/>
    <w:rsid w:val="000C01F9"/>
    <w:rPr>
      <w:u w:val="single"/>
    </w:rPr>
  </w:style>
  <w:style w:type="paragraph" w:customStyle="1" w:styleId="StyleUnderlined11pt">
    <w:name w:val="Style Underlined + 11 pt"/>
    <w:basedOn w:val="underlined"/>
    <w:link w:val="StyleUnderlined11ptChar"/>
    <w:qFormat/>
    <w:rsid w:val="000C01F9"/>
    <w:pPr>
      <w:contextualSpacing w:val="0"/>
    </w:pPr>
    <w:rPr>
      <w:rFonts w:asciiTheme="minorHAnsi" w:eastAsiaTheme="minorEastAsia" w:hAnsiTheme="minorHAnsi" w:cstheme="minorBidi"/>
    </w:rPr>
  </w:style>
  <w:style w:type="character" w:customStyle="1" w:styleId="StyleUnderlineChar11ptChar">
    <w:name w:val="Style Underline Char + 11 pt Char"/>
    <w:link w:val="StyleUnderlineChar11pt"/>
    <w:locked/>
    <w:rsid w:val="000C01F9"/>
    <w:rPr>
      <w:u w:val="single"/>
    </w:rPr>
  </w:style>
  <w:style w:type="paragraph" w:customStyle="1" w:styleId="StyleUnderlineChar11pt">
    <w:name w:val="Style Underline Char + 11 pt"/>
    <w:basedOn w:val="Normal"/>
    <w:link w:val="StyleUnderlineChar11ptChar"/>
    <w:qFormat/>
    <w:rsid w:val="000C01F9"/>
    <w:rPr>
      <w:rFonts w:asciiTheme="minorHAnsi" w:hAnsiTheme="minorHAnsi" w:cstheme="minorBidi"/>
      <w:sz w:val="24"/>
      <w:u w:val="single"/>
    </w:rPr>
  </w:style>
  <w:style w:type="character" w:customStyle="1" w:styleId="StyleUnderlineChar11ptBoldChar">
    <w:name w:val="Style Underline Char + 11 pt Bold Char"/>
    <w:link w:val="StyleUnderlineChar11ptBold"/>
    <w:locked/>
    <w:rsid w:val="000C01F9"/>
    <w:rPr>
      <w:b/>
      <w:bCs/>
      <w:u w:val="single"/>
    </w:rPr>
  </w:style>
  <w:style w:type="paragraph" w:customStyle="1" w:styleId="StyleUnderlineChar11ptBold">
    <w:name w:val="Style Underline Char + 11 pt Bold"/>
    <w:basedOn w:val="Normal"/>
    <w:link w:val="StyleUnderlineChar11ptBoldChar"/>
    <w:qFormat/>
    <w:rsid w:val="000C01F9"/>
    <w:rPr>
      <w:rFonts w:asciiTheme="minorHAnsi" w:hAnsiTheme="minorHAnsi" w:cstheme="minorBidi"/>
      <w:b/>
      <w:bCs/>
      <w:sz w:val="24"/>
      <w:u w:val="single"/>
    </w:rPr>
  </w:style>
  <w:style w:type="character" w:customStyle="1" w:styleId="StyleStyle11ptBoldUnderlineBorderSinglesolidlineAuto">
    <w:name w:val="Style Style 11 pt Bold Underline Border: : (Single solid line Auto ..."/>
    <w:rsid w:val="000C01F9"/>
    <w:rPr>
      <w:rFonts w:ascii="Times New Roman" w:hAnsi="Times New Roman" w:cs="Times New Roman" w:hint="default"/>
      <w:b/>
      <w:bCs/>
      <w:strike w:val="0"/>
      <w:dstrike w:val="0"/>
      <w:sz w:val="20"/>
      <w:u w:val="none"/>
      <w:effect w:val="none"/>
      <w:bdr w:val="none" w:sz="0" w:space="0" w:color="auto" w:frame="1"/>
    </w:rPr>
  </w:style>
  <w:style w:type="character" w:customStyle="1" w:styleId="StyleUnderlinePatternClearYellow">
    <w:name w:val="Style Underline Pattern: Clear (Yellow)"/>
    <w:rsid w:val="000C01F9"/>
    <w:rPr>
      <w:u w:val="single"/>
      <w:shd w:val="clear" w:color="auto" w:fill="00FF00"/>
    </w:rPr>
  </w:style>
  <w:style w:type="character" w:customStyle="1" w:styleId="Heading3CharCharCharChar">
    <w:name w:val="Heading 3 Char Char Char Char"/>
    <w:rsid w:val="000C01F9"/>
    <w:rPr>
      <w:rFonts w:ascii="Arial" w:hAnsi="Arial" w:cs="Arial" w:hint="default"/>
      <w:bCs/>
      <w:szCs w:val="26"/>
      <w:u w:val="single"/>
      <w:lang w:val="en-US" w:eastAsia="en-US" w:bidi="ar-SA"/>
    </w:rPr>
  </w:style>
  <w:style w:type="character" w:styleId="HTMLCite">
    <w:name w:val="HTML Cite"/>
    <w:uiPriority w:val="99"/>
    <w:unhideWhenUsed/>
    <w:rsid w:val="000C01F9"/>
    <w:rPr>
      <w:i/>
      <w:iCs/>
    </w:rPr>
  </w:style>
  <w:style w:type="paragraph" w:customStyle="1" w:styleId="CardText0">
    <w:name w:val="CardText"/>
    <w:basedOn w:val="Normal"/>
    <w:link w:val="CardTextChar1"/>
    <w:qFormat/>
    <w:rsid w:val="000C01F9"/>
    <w:pPr>
      <w:ind w:left="288"/>
    </w:pPr>
    <w:rPr>
      <w:rFonts w:eastAsia="Calibri"/>
    </w:rPr>
  </w:style>
  <w:style w:type="character" w:customStyle="1" w:styleId="CardTextChar1">
    <w:name w:val="CardText Char"/>
    <w:link w:val="CardText0"/>
    <w:rsid w:val="000C01F9"/>
    <w:rPr>
      <w:rFonts w:ascii="Calibri" w:eastAsia="Calibri" w:hAnsi="Calibri" w:cs="Calibri"/>
      <w:sz w:val="22"/>
    </w:rPr>
  </w:style>
  <w:style w:type="paragraph" w:customStyle="1" w:styleId="StyleCardTextTimesNewRoman11ptUnderline">
    <w:name w:val="Style Card Text + Times New Roman 11 pt Underline"/>
    <w:link w:val="StyleCardTextTimesNewRoman11ptUnderlineChar"/>
    <w:qFormat/>
    <w:rsid w:val="000C01F9"/>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0C01F9"/>
    <w:rPr>
      <w:rFonts w:ascii="Calibri" w:eastAsia="Calibri" w:hAnsi="Calibri" w:cs="Times New Roman"/>
      <w:sz w:val="22"/>
      <w:szCs w:val="22"/>
      <w:u w:val="single"/>
    </w:rPr>
  </w:style>
  <w:style w:type="paragraph" w:customStyle="1" w:styleId="Cards1">
    <w:name w:val="Cards1"/>
    <w:basedOn w:val="Normal"/>
    <w:link w:val="Cards1Char"/>
    <w:qFormat/>
    <w:rsid w:val="000C01F9"/>
    <w:pPr>
      <w:ind w:left="288"/>
    </w:pPr>
    <w:rPr>
      <w:rFonts w:eastAsia="Times New Roman"/>
      <w:u w:val="single"/>
    </w:rPr>
  </w:style>
  <w:style w:type="character" w:customStyle="1" w:styleId="Cards1Char">
    <w:name w:val="Cards1 Char"/>
    <w:link w:val="Cards1"/>
    <w:rsid w:val="000C01F9"/>
    <w:rPr>
      <w:rFonts w:ascii="Calibri" w:eastAsia="Times New Roman" w:hAnsi="Calibri" w:cs="Calibri"/>
      <w:sz w:val="22"/>
      <w:u w:val="single"/>
    </w:rPr>
  </w:style>
  <w:style w:type="paragraph" w:customStyle="1" w:styleId="StyleLeft02">
    <w:name w:val="Style Left:  0.2&quot;"/>
    <w:basedOn w:val="Normal"/>
    <w:uiPriority w:val="99"/>
    <w:qFormat/>
    <w:rsid w:val="000C01F9"/>
    <w:rPr>
      <w:rFonts w:eastAsia="Calibri"/>
      <w:szCs w:val="20"/>
    </w:rPr>
  </w:style>
  <w:style w:type="paragraph" w:customStyle="1" w:styleId="Tag2">
    <w:name w:val="Tag2"/>
    <w:basedOn w:val="Normal"/>
    <w:uiPriority w:val="99"/>
    <w:qFormat/>
    <w:rsid w:val="000C01F9"/>
    <w:rPr>
      <w:rFonts w:eastAsia="Calibri"/>
      <w:b/>
    </w:rPr>
  </w:style>
  <w:style w:type="paragraph" w:styleId="List">
    <w:name w:val="List"/>
    <w:basedOn w:val="Normal"/>
    <w:uiPriority w:val="99"/>
    <w:unhideWhenUsed/>
    <w:rsid w:val="000C01F9"/>
    <w:pPr>
      <w:contextualSpacing/>
    </w:pPr>
    <w:rPr>
      <w:rFonts w:eastAsia="Calibri"/>
    </w:rPr>
  </w:style>
  <w:style w:type="paragraph" w:customStyle="1" w:styleId="PageHeaderLine1">
    <w:name w:val="PageHeaderLine1"/>
    <w:basedOn w:val="Normal"/>
    <w:uiPriority w:val="99"/>
    <w:qFormat/>
    <w:rsid w:val="000C01F9"/>
    <w:pPr>
      <w:tabs>
        <w:tab w:val="right" w:pos="10800"/>
      </w:tabs>
    </w:pPr>
    <w:rPr>
      <w:rFonts w:eastAsia="Calibri"/>
      <w:b/>
      <w:sz w:val="28"/>
    </w:rPr>
  </w:style>
  <w:style w:type="paragraph" w:customStyle="1" w:styleId="PageHeaderLine2">
    <w:name w:val="PageHeaderLine2"/>
    <w:basedOn w:val="Normal"/>
    <w:next w:val="Normal"/>
    <w:link w:val="PageHeaderLine2Char"/>
    <w:uiPriority w:val="99"/>
    <w:qFormat/>
    <w:rsid w:val="000C01F9"/>
    <w:pPr>
      <w:tabs>
        <w:tab w:val="right" w:pos="10800"/>
      </w:tabs>
      <w:spacing w:line="480" w:lineRule="auto"/>
    </w:pPr>
    <w:rPr>
      <w:rFonts w:eastAsia="Calibri"/>
      <w:b/>
    </w:rPr>
  </w:style>
  <w:style w:type="character" w:customStyle="1" w:styleId="EndnoteTextChar">
    <w:name w:val="Endnote Text Char"/>
    <w:link w:val="EndnoteText"/>
    <w:rsid w:val="000C01F9"/>
    <w:rPr>
      <w:rFonts w:ascii="Arial" w:hAnsi="Arial" w:cs="Arial"/>
      <w:lang w:val="x-none" w:eastAsia="x-none"/>
    </w:rPr>
  </w:style>
  <w:style w:type="paragraph" w:styleId="EndnoteText">
    <w:name w:val="endnote text"/>
    <w:basedOn w:val="Normal"/>
    <w:link w:val="EndnoteTextChar"/>
    <w:unhideWhenUsed/>
    <w:rsid w:val="000C01F9"/>
    <w:rPr>
      <w:rFonts w:ascii="Arial" w:hAnsi="Arial" w:cs="Arial"/>
      <w:sz w:val="24"/>
      <w:lang w:val="x-none" w:eastAsia="x-none"/>
    </w:rPr>
  </w:style>
  <w:style w:type="character" w:customStyle="1" w:styleId="EndnoteTextChar1">
    <w:name w:val="Endnote Text Char1"/>
    <w:basedOn w:val="DefaultParagraphFont"/>
    <w:rsid w:val="000C01F9"/>
    <w:rPr>
      <w:rFonts w:ascii="Calibri" w:hAnsi="Calibri" w:cs="Calibri"/>
    </w:rPr>
  </w:style>
  <w:style w:type="paragraph" w:customStyle="1" w:styleId="D345FF3D873148C5AE3FBF3267827368">
    <w:name w:val="D345FF3D873148C5AE3FBF3267827368"/>
    <w:uiPriority w:val="99"/>
    <w:qFormat/>
    <w:rsid w:val="000C01F9"/>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0C01F9"/>
    <w:pPr>
      <w:ind w:left="432"/>
    </w:pPr>
    <w:rPr>
      <w:rFonts w:eastAsia="SimSun"/>
      <w:color w:val="000000"/>
      <w:sz w:val="16"/>
      <w:szCs w:val="20"/>
      <w:lang w:val="x-none" w:eastAsia="x-none"/>
    </w:rPr>
  </w:style>
  <w:style w:type="character" w:customStyle="1" w:styleId="NormaltextCharChar">
    <w:name w:val="Normal text Char Char"/>
    <w:link w:val="Normaltext0"/>
    <w:rsid w:val="000C01F9"/>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0C01F9"/>
    <w:rPr>
      <w:b/>
      <w:sz w:val="28"/>
    </w:rPr>
  </w:style>
  <w:style w:type="character" w:customStyle="1" w:styleId="TagofCardChar">
    <w:name w:val="Tag of Card Char"/>
    <w:link w:val="TagofCard"/>
    <w:rsid w:val="000C01F9"/>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0C01F9"/>
    <w:rPr>
      <w:b/>
      <w:bCs/>
      <w:sz w:val="20"/>
    </w:rPr>
  </w:style>
  <w:style w:type="character" w:customStyle="1" w:styleId="SourcenameChar">
    <w:name w:val="Source name Char"/>
    <w:link w:val="Sourcename"/>
    <w:rsid w:val="000C01F9"/>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0C01F9"/>
    <w:rPr>
      <w:sz w:val="22"/>
      <w:u w:val="single"/>
    </w:rPr>
  </w:style>
  <w:style w:type="character" w:customStyle="1" w:styleId="underlinedcardChar">
    <w:name w:val="underlined card Char"/>
    <w:link w:val="underlinedcard"/>
    <w:rsid w:val="000C01F9"/>
    <w:rPr>
      <w:rFonts w:ascii="Calibri" w:eastAsia="SimSun" w:hAnsi="Calibri" w:cs="Calibri"/>
      <w:color w:val="000000"/>
      <w:sz w:val="22"/>
      <w:szCs w:val="20"/>
      <w:u w:val="single"/>
      <w:lang w:val="x-none" w:eastAsia="x-none"/>
    </w:rPr>
  </w:style>
  <w:style w:type="paragraph" w:customStyle="1" w:styleId="FullText">
    <w:name w:val="Full Text"/>
    <w:basedOn w:val="Normal"/>
    <w:uiPriority w:val="99"/>
    <w:qFormat/>
    <w:rsid w:val="000C01F9"/>
    <w:rPr>
      <w:rFonts w:eastAsia="Times New Roman"/>
      <w:sz w:val="16"/>
    </w:rPr>
  </w:style>
  <w:style w:type="character" w:customStyle="1" w:styleId="SourceBold">
    <w:name w:val="Source Bold"/>
    <w:rsid w:val="000C01F9"/>
    <w:rPr>
      <w:rFonts w:ascii="Arial Narrow" w:hAnsi="Arial Narrow"/>
      <w:b/>
      <w:sz w:val="24"/>
      <w:u w:val="none"/>
    </w:rPr>
  </w:style>
  <w:style w:type="paragraph" w:customStyle="1" w:styleId="TextUnderline">
    <w:name w:val="Text Underline"/>
    <w:basedOn w:val="Normal"/>
    <w:link w:val="TextUnderlineChar"/>
    <w:qFormat/>
    <w:rsid w:val="000C01F9"/>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0C01F9"/>
    <w:rPr>
      <w:rFonts w:ascii="Garamond" w:eastAsia="Times New Roman" w:hAnsi="Garamond" w:cs="Calibri"/>
      <w:bCs/>
      <w:kern w:val="20"/>
      <w:sz w:val="22"/>
      <w:szCs w:val="32"/>
      <w:u w:val="single"/>
      <w:lang w:val="x-none" w:eastAsia="x-none"/>
    </w:rPr>
  </w:style>
  <w:style w:type="paragraph" w:customStyle="1" w:styleId="CardTagandCite">
    <w:name w:val="Card Tag and Cite"/>
    <w:basedOn w:val="Normal"/>
    <w:next w:val="Normal"/>
    <w:link w:val="CardTagandCiteChar"/>
    <w:qFormat/>
    <w:rsid w:val="000C01F9"/>
    <w:rPr>
      <w:rFonts w:ascii="Arial Narrow" w:hAnsi="Arial Narrow" w:cstheme="minorBidi"/>
      <w:b/>
      <w:sz w:val="26"/>
    </w:rPr>
  </w:style>
  <w:style w:type="paragraph" w:customStyle="1" w:styleId="CardText1">
    <w:name w:val="Card Text 1"/>
    <w:basedOn w:val="Normal"/>
    <w:link w:val="CardText1Char"/>
    <w:autoRedefine/>
    <w:qFormat/>
    <w:rsid w:val="000C01F9"/>
    <w:rPr>
      <w:rFonts w:ascii="Arial Narrow" w:hAnsi="Arial Narrow" w:cstheme="minorBidi"/>
      <w:color w:val="000000"/>
      <w:sz w:val="24"/>
      <w:u w:val="single"/>
    </w:rPr>
  </w:style>
  <w:style w:type="paragraph" w:customStyle="1" w:styleId="CardText2">
    <w:name w:val="Card Text 2"/>
    <w:basedOn w:val="CardText1"/>
    <w:link w:val="CardText2Char"/>
    <w:qFormat/>
    <w:rsid w:val="000C01F9"/>
    <w:rPr>
      <w:b/>
    </w:rPr>
  </w:style>
  <w:style w:type="character" w:customStyle="1" w:styleId="2xBoldUnderline">
    <w:name w:val="2x_Bold_Underline"/>
    <w:rsid w:val="000C01F9"/>
    <w:rPr>
      <w:b/>
      <w:bCs/>
      <w:sz w:val="24"/>
      <w:u w:val="thick"/>
    </w:rPr>
  </w:style>
  <w:style w:type="character" w:customStyle="1" w:styleId="Dottedunderline">
    <w:name w:val="Dotted underline"/>
    <w:rsid w:val="000C01F9"/>
    <w:rPr>
      <w:u w:val="dotted"/>
    </w:rPr>
  </w:style>
  <w:style w:type="paragraph" w:customStyle="1" w:styleId="citeunread">
    <w:name w:val="cite unread"/>
    <w:basedOn w:val="Normal"/>
    <w:link w:val="citeunreadChar"/>
    <w:qFormat/>
    <w:rsid w:val="000C01F9"/>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0C01F9"/>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0C01F9"/>
    <w:rPr>
      <w:rFonts w:eastAsia="Times New Roman"/>
      <w:b/>
      <w:szCs w:val="20"/>
      <w:u w:val="single"/>
      <w:lang w:val="x-none" w:eastAsia="x-none"/>
    </w:rPr>
  </w:style>
  <w:style w:type="character" w:customStyle="1" w:styleId="readCharChar">
    <w:name w:val="read Char Char"/>
    <w:link w:val="read"/>
    <w:locked/>
    <w:rsid w:val="000C01F9"/>
    <w:rPr>
      <w:rFonts w:ascii="Calibri" w:eastAsia="Times New Roman" w:hAnsi="Calibri" w:cs="Calibri"/>
      <w:b/>
      <w:sz w:val="22"/>
      <w:szCs w:val="20"/>
      <w:u w:val="single"/>
      <w:lang w:val="x-none" w:eastAsia="x-none"/>
    </w:rPr>
  </w:style>
  <w:style w:type="paragraph" w:customStyle="1" w:styleId="2ndLevel-TAG">
    <w:name w:val="2nd Level - TAG"/>
    <w:basedOn w:val="Normal"/>
    <w:next w:val="Normal"/>
    <w:uiPriority w:val="99"/>
    <w:qFormat/>
    <w:rsid w:val="000C01F9"/>
    <w:pPr>
      <w:spacing w:before="240"/>
      <w:outlineLvl w:val="2"/>
    </w:pPr>
    <w:rPr>
      <w:rFonts w:eastAsia="Times New Roman"/>
      <w:b/>
    </w:rPr>
  </w:style>
  <w:style w:type="character" w:customStyle="1" w:styleId="readChar">
    <w:name w:val="read Char"/>
    <w:rsid w:val="000C01F9"/>
    <w:rPr>
      <w:szCs w:val="22"/>
      <w:u w:val="single"/>
      <w:lang w:val="en-US" w:eastAsia="en-US" w:bidi="ar-SA"/>
    </w:rPr>
  </w:style>
  <w:style w:type="character" w:customStyle="1" w:styleId="underlining0">
    <w:name w:val="underlining"/>
    <w:rsid w:val="000C01F9"/>
    <w:rPr>
      <w:u w:val="single"/>
    </w:rPr>
  </w:style>
  <w:style w:type="paragraph" w:styleId="BodyTextIndent2">
    <w:name w:val="Body Text Indent 2"/>
    <w:basedOn w:val="Normal"/>
    <w:link w:val="BodyTextIndent2Char"/>
    <w:rsid w:val="000C01F9"/>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0C01F9"/>
    <w:rPr>
      <w:rFonts w:ascii="HGSSoeiKakugothicUB" w:eastAsia="MS Mincho" w:hAnsi="Calibri" w:cs="Calibri"/>
      <w:sz w:val="22"/>
      <w:szCs w:val="20"/>
      <w:lang w:val="x-none" w:eastAsia="ja-JP"/>
    </w:rPr>
  </w:style>
  <w:style w:type="character" w:customStyle="1" w:styleId="A6">
    <w:name w:val="A6"/>
    <w:uiPriority w:val="99"/>
    <w:rsid w:val="000C01F9"/>
    <w:rPr>
      <w:rFonts w:ascii="Times New Roman" w:hAnsi="Times New Roman"/>
      <w:color w:val="000000"/>
      <w:sz w:val="14"/>
      <w:szCs w:val="14"/>
    </w:rPr>
  </w:style>
  <w:style w:type="paragraph" w:customStyle="1" w:styleId="CiteCard">
    <w:name w:val="Cite_Card"/>
    <w:link w:val="CiteCardChar"/>
    <w:qFormat/>
    <w:rsid w:val="000C01F9"/>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0C01F9"/>
    <w:rPr>
      <w:rFonts w:ascii="Times New Roman" w:eastAsia="Times New Roman" w:hAnsi="Times New Roman" w:cs="Arial"/>
      <w:bCs/>
      <w:sz w:val="20"/>
      <w:szCs w:val="20"/>
    </w:rPr>
  </w:style>
  <w:style w:type="character" w:customStyle="1" w:styleId="btitle">
    <w:name w:val="btitle"/>
    <w:rsid w:val="000C01F9"/>
  </w:style>
  <w:style w:type="character" w:customStyle="1" w:styleId="green">
    <w:name w:val="green"/>
    <w:rsid w:val="000C01F9"/>
  </w:style>
  <w:style w:type="paragraph" w:customStyle="1" w:styleId="CM5">
    <w:name w:val="CM5"/>
    <w:basedOn w:val="Default"/>
    <w:next w:val="Default"/>
    <w:uiPriority w:val="99"/>
    <w:qFormat/>
    <w:rsid w:val="000C01F9"/>
    <w:pPr>
      <w:widowControl w:val="0"/>
    </w:pPr>
    <w:rPr>
      <w:rFonts w:eastAsia="MS Mincho"/>
      <w:color w:val="auto"/>
    </w:rPr>
  </w:style>
  <w:style w:type="paragraph" w:customStyle="1" w:styleId="CM14">
    <w:name w:val="CM14"/>
    <w:basedOn w:val="Default"/>
    <w:next w:val="Default"/>
    <w:uiPriority w:val="99"/>
    <w:qFormat/>
    <w:rsid w:val="000C01F9"/>
    <w:pPr>
      <w:widowControl w:val="0"/>
    </w:pPr>
    <w:rPr>
      <w:rFonts w:eastAsia="MS Mincho"/>
      <w:color w:val="auto"/>
    </w:rPr>
  </w:style>
  <w:style w:type="character" w:customStyle="1" w:styleId="BodyText1">
    <w:name w:val="Body Text1"/>
    <w:rsid w:val="000C01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0C01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Body text + 7.5 pt,Small Caps"/>
    <w:uiPriority w:val="99"/>
    <w:rsid w:val="000C01F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C01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C01F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C01F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C01F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C01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uiPriority w:val="99"/>
    <w:rsid w:val="000C01F9"/>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0C01F9"/>
    <w:rPr>
      <w:rFonts w:ascii="Sylfaen" w:hAnsi="Sylfaen" w:cs="Sylfaen"/>
      <w:i/>
      <w:iCs/>
      <w:sz w:val="19"/>
      <w:szCs w:val="19"/>
      <w:u w:val="none"/>
      <w:shd w:val="clear" w:color="auto" w:fill="FFFFFF"/>
    </w:rPr>
  </w:style>
  <w:style w:type="character" w:customStyle="1" w:styleId="AuthorYear">
    <w:name w:val="AuthorYear"/>
    <w:uiPriority w:val="1"/>
    <w:qFormat/>
    <w:rsid w:val="000C01F9"/>
    <w:rPr>
      <w:rFonts w:ascii="Georgia" w:hAnsi="Georgia"/>
      <w:b/>
      <w:sz w:val="24"/>
    </w:rPr>
  </w:style>
  <w:style w:type="character" w:customStyle="1" w:styleId="ssl4">
    <w:name w:val="ss_l4"/>
    <w:rsid w:val="000C01F9"/>
  </w:style>
  <w:style w:type="character" w:customStyle="1" w:styleId="italic">
    <w:name w:val="italic"/>
    <w:rsid w:val="000C01F9"/>
  </w:style>
  <w:style w:type="character" w:customStyle="1" w:styleId="tl8wme">
    <w:name w:val="tl8wme"/>
    <w:basedOn w:val="DefaultParagraphFont"/>
    <w:rsid w:val="000C01F9"/>
  </w:style>
  <w:style w:type="paragraph" w:customStyle="1" w:styleId="CardIndented">
    <w:name w:val="Card (Indented)"/>
    <w:basedOn w:val="Normal"/>
    <w:link w:val="CardIndentedChar"/>
    <w:qFormat/>
    <w:rsid w:val="000C01F9"/>
    <w:pPr>
      <w:ind w:left="288"/>
    </w:pPr>
    <w:rPr>
      <w:rFonts w:eastAsia="Calibri"/>
    </w:rPr>
  </w:style>
  <w:style w:type="character" w:customStyle="1" w:styleId="CardIndentedChar">
    <w:name w:val="Card (Indented) Char"/>
    <w:link w:val="CardIndented"/>
    <w:rsid w:val="000C01F9"/>
    <w:rPr>
      <w:rFonts w:ascii="Calibri" w:eastAsia="Calibri" w:hAnsi="Calibri" w:cs="Calibri"/>
      <w:sz w:val="22"/>
    </w:rPr>
  </w:style>
  <w:style w:type="character" w:customStyle="1" w:styleId="cardchar00">
    <w:name w:val="cardchar0"/>
    <w:basedOn w:val="DefaultParagraphFont"/>
    <w:rsid w:val="000C01F9"/>
  </w:style>
  <w:style w:type="character" w:customStyle="1" w:styleId="UnderlineNon-bold">
    <w:name w:val="Underline Non - bold"/>
    <w:rsid w:val="000C01F9"/>
    <w:rPr>
      <w:rFonts w:ascii="Times New Roman" w:hAnsi="Times New Roman"/>
      <w:iCs/>
      <w:sz w:val="22"/>
      <w:u w:val="single"/>
    </w:rPr>
  </w:style>
  <w:style w:type="character" w:customStyle="1" w:styleId="UnderlineBold0">
    <w:name w:val="Underline Bold"/>
    <w:uiPriority w:val="6"/>
    <w:qFormat/>
    <w:rsid w:val="000C01F9"/>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0C01F9"/>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0C01F9"/>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0C01F9"/>
    <w:rPr>
      <w:rFonts w:ascii="Bell MT" w:eastAsia="Times New Roman" w:hAnsi="Bell MT"/>
      <w:bCs/>
      <w:iCs/>
      <w:sz w:val="22"/>
      <w:u w:val="single"/>
    </w:rPr>
  </w:style>
  <w:style w:type="character" w:customStyle="1" w:styleId="Heading5Char2">
    <w:name w:val="Heading 5 Char2"/>
    <w:rsid w:val="000C01F9"/>
    <w:rPr>
      <w:rFonts w:ascii="Bell MT" w:eastAsia="Times New Roman" w:hAnsi="Bell MT"/>
      <w:bCs/>
      <w:iCs/>
      <w:sz w:val="10"/>
      <w:szCs w:val="26"/>
    </w:rPr>
  </w:style>
  <w:style w:type="character" w:customStyle="1" w:styleId="Boxed">
    <w:name w:val="Boxed"/>
    <w:qFormat/>
    <w:rsid w:val="000C01F9"/>
    <w:rPr>
      <w:rFonts w:ascii="Garamond" w:hAnsi="Garamond"/>
      <w:b/>
      <w:sz w:val="22"/>
      <w:bdr w:val="single" w:sz="6" w:space="0" w:color="auto"/>
    </w:rPr>
  </w:style>
  <w:style w:type="paragraph" w:customStyle="1" w:styleId="Heading2-NotBold">
    <w:name w:val="Heading 2 - Not Bold"/>
    <w:basedOn w:val="Heading2"/>
    <w:autoRedefine/>
    <w:uiPriority w:val="99"/>
    <w:qFormat/>
    <w:rsid w:val="000C01F9"/>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0C01F9"/>
    <w:rPr>
      <w:rFonts w:ascii="Arial" w:hAnsi="Arial"/>
      <w:vanish/>
      <w:sz w:val="16"/>
      <w:szCs w:val="16"/>
    </w:rPr>
  </w:style>
  <w:style w:type="paragraph" w:styleId="z-TopofForm">
    <w:name w:val="HTML Top of Form"/>
    <w:basedOn w:val="Normal"/>
    <w:next w:val="Normal"/>
    <w:link w:val="z-TopofFormChar"/>
    <w:hidden/>
    <w:uiPriority w:val="99"/>
    <w:unhideWhenUsed/>
    <w:rsid w:val="000C01F9"/>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0C01F9"/>
    <w:rPr>
      <w:rFonts w:ascii="Arial" w:hAnsi="Arial" w:cs="Arial"/>
      <w:vanish/>
      <w:sz w:val="16"/>
      <w:szCs w:val="16"/>
    </w:rPr>
  </w:style>
  <w:style w:type="character" w:customStyle="1" w:styleId="z-BottomofFormChar">
    <w:name w:val="z-Bottom of Form Char"/>
    <w:link w:val="z-BottomofForm"/>
    <w:uiPriority w:val="99"/>
    <w:rsid w:val="000C01F9"/>
    <w:rPr>
      <w:rFonts w:ascii="Arial" w:hAnsi="Arial"/>
      <w:vanish/>
      <w:sz w:val="16"/>
      <w:szCs w:val="16"/>
    </w:rPr>
  </w:style>
  <w:style w:type="paragraph" w:styleId="z-BottomofForm">
    <w:name w:val="HTML Bottom of Form"/>
    <w:basedOn w:val="Normal"/>
    <w:next w:val="Normal"/>
    <w:link w:val="z-BottomofFormChar"/>
    <w:hidden/>
    <w:uiPriority w:val="99"/>
    <w:unhideWhenUsed/>
    <w:rsid w:val="000C01F9"/>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0C01F9"/>
    <w:rPr>
      <w:rFonts w:ascii="Arial" w:hAnsi="Arial" w:cs="Arial"/>
      <w:vanish/>
      <w:sz w:val="16"/>
      <w:szCs w:val="16"/>
    </w:rPr>
  </w:style>
  <w:style w:type="paragraph" w:customStyle="1" w:styleId="Heading2-Bold">
    <w:name w:val="Heading 2 - Bold"/>
    <w:basedOn w:val="Normal"/>
    <w:autoRedefine/>
    <w:uiPriority w:val="99"/>
    <w:qFormat/>
    <w:rsid w:val="000C01F9"/>
    <w:rPr>
      <w:rFonts w:ascii="Garamond" w:eastAsia="Calibri" w:hAnsi="Garamond"/>
      <w:b/>
    </w:rPr>
  </w:style>
  <w:style w:type="paragraph" w:customStyle="1" w:styleId="Microtext0">
    <w:name w:val="Microtext"/>
    <w:basedOn w:val="Normal"/>
    <w:next w:val="Normal"/>
    <w:link w:val="MicrotextChar0"/>
    <w:qFormat/>
    <w:rsid w:val="000C01F9"/>
    <w:rPr>
      <w:rFonts w:eastAsia="Calibri"/>
      <w:sz w:val="12"/>
      <w:lang w:val="x-none" w:eastAsia="x-none"/>
    </w:rPr>
  </w:style>
  <w:style w:type="character" w:customStyle="1" w:styleId="MicrotextChar0">
    <w:name w:val="Microtext Char"/>
    <w:link w:val="Microtext0"/>
    <w:rsid w:val="000C01F9"/>
    <w:rPr>
      <w:rFonts w:ascii="Calibri" w:eastAsia="Calibri" w:hAnsi="Calibri" w:cs="Calibri"/>
      <w:sz w:val="12"/>
      <w:lang w:val="x-none" w:eastAsia="x-none"/>
    </w:rPr>
  </w:style>
  <w:style w:type="character" w:customStyle="1" w:styleId="Style2CharChar">
    <w:name w:val="Style2 Char Char"/>
    <w:rsid w:val="000C01F9"/>
    <w:rPr>
      <w:u w:val="thick"/>
      <w:lang w:val="en-US" w:eastAsia="en-US" w:bidi="ar-SA"/>
    </w:rPr>
  </w:style>
  <w:style w:type="character" w:customStyle="1" w:styleId="authordate1">
    <w:name w:val="authordate"/>
    <w:rsid w:val="000C01F9"/>
  </w:style>
  <w:style w:type="paragraph" w:customStyle="1" w:styleId="tag">
    <w:name w:val="%tag"/>
    <w:basedOn w:val="Normal"/>
    <w:next w:val="Normal"/>
    <w:link w:val="tagChar"/>
    <w:uiPriority w:val="99"/>
    <w:qFormat/>
    <w:rsid w:val="000C01F9"/>
    <w:rPr>
      <w:rFonts w:ascii="Garamond" w:eastAsia="Calibri" w:hAnsi="Garamond"/>
      <w:bCs/>
      <w:sz w:val="18"/>
    </w:rPr>
  </w:style>
  <w:style w:type="character" w:customStyle="1" w:styleId="underline0">
    <w:name w:val="%underline"/>
    <w:qFormat/>
    <w:rsid w:val="000C01F9"/>
    <w:rPr>
      <w:rFonts w:ascii="Times New Roman" w:hAnsi="Times New Roman"/>
      <w:sz w:val="16"/>
      <w:u w:val="none"/>
    </w:rPr>
  </w:style>
  <w:style w:type="character" w:customStyle="1" w:styleId="AUNDERLINE0">
    <w:name w:val="AUNDERLINE"/>
    <w:qFormat/>
    <w:rsid w:val="000C01F9"/>
    <w:rPr>
      <w:rFonts w:ascii="Times New Roman" w:hAnsi="Times New Roman"/>
      <w:sz w:val="20"/>
      <w:u w:val="single"/>
    </w:rPr>
  </w:style>
  <w:style w:type="paragraph" w:customStyle="1" w:styleId="Style20">
    <w:name w:val="Style 2"/>
    <w:basedOn w:val="Normal"/>
    <w:link w:val="Style2Char"/>
    <w:qFormat/>
    <w:rsid w:val="000C01F9"/>
    <w:pPr>
      <w:ind w:left="432"/>
    </w:pPr>
    <w:rPr>
      <w:rFonts w:eastAsia="Times New Roman"/>
      <w:szCs w:val="20"/>
      <w:u w:val="single"/>
      <w:lang w:val="x-none" w:eastAsia="x-none"/>
    </w:rPr>
  </w:style>
  <w:style w:type="character" w:customStyle="1" w:styleId="Style2Char">
    <w:name w:val="Style 2 Char"/>
    <w:link w:val="Style20"/>
    <w:rsid w:val="000C01F9"/>
    <w:rPr>
      <w:rFonts w:ascii="Calibri" w:eastAsia="Times New Roman" w:hAnsi="Calibri" w:cs="Calibri"/>
      <w:sz w:val="22"/>
      <w:szCs w:val="20"/>
      <w:u w:val="single"/>
      <w:lang w:val="x-none" w:eastAsia="x-none"/>
    </w:rPr>
  </w:style>
  <w:style w:type="paragraph" w:customStyle="1" w:styleId="GAUnderline">
    <w:name w:val="GA Underline"/>
    <w:basedOn w:val="Normal"/>
    <w:link w:val="GAUnderlineChar"/>
    <w:qFormat/>
    <w:rsid w:val="000C01F9"/>
    <w:rPr>
      <w:rFonts w:ascii="Garamond" w:eastAsia="Times New Roman" w:hAnsi="Garamond"/>
      <w:szCs w:val="20"/>
      <w:u w:val="single"/>
      <w:lang w:val="x-none" w:eastAsia="x-none"/>
    </w:rPr>
  </w:style>
  <w:style w:type="character" w:customStyle="1" w:styleId="GAUnderlineChar">
    <w:name w:val="GA Underline Char"/>
    <w:link w:val="GAUnderline"/>
    <w:rsid w:val="000C01F9"/>
    <w:rPr>
      <w:rFonts w:ascii="Garamond" w:eastAsia="Times New Roman" w:hAnsi="Garamond" w:cs="Calibri"/>
      <w:sz w:val="22"/>
      <w:szCs w:val="20"/>
      <w:u w:val="single"/>
      <w:lang w:val="x-none" w:eastAsia="x-none"/>
    </w:rPr>
  </w:style>
  <w:style w:type="paragraph" w:customStyle="1" w:styleId="textsmall">
    <w:name w:val="textsmall"/>
    <w:basedOn w:val="Normal"/>
    <w:link w:val="textsmallChar"/>
    <w:qFormat/>
    <w:rsid w:val="000C01F9"/>
    <w:rPr>
      <w:rFonts w:eastAsia="Times New Roman"/>
      <w:sz w:val="18"/>
      <w:szCs w:val="20"/>
      <w:lang w:val="x-none" w:eastAsia="x-none"/>
    </w:rPr>
  </w:style>
  <w:style w:type="character" w:customStyle="1" w:styleId="textsmallChar">
    <w:name w:val="textsmall Char"/>
    <w:link w:val="textsmall"/>
    <w:rsid w:val="000C01F9"/>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0C01F9"/>
    <w:rPr>
      <w:rFonts w:eastAsia="Times New Roman"/>
      <w:szCs w:val="20"/>
      <w:u w:val="single"/>
      <w:lang w:val="x-none" w:eastAsia="x-none"/>
    </w:rPr>
  </w:style>
  <w:style w:type="character" w:customStyle="1" w:styleId="cardtextChar2">
    <w:name w:val="cardtext Char"/>
    <w:link w:val="cardtext3"/>
    <w:rsid w:val="000C01F9"/>
    <w:rPr>
      <w:rFonts w:ascii="Calibri" w:eastAsia="Times New Roman" w:hAnsi="Calibri" w:cs="Calibri"/>
      <w:sz w:val="22"/>
      <w:szCs w:val="20"/>
      <w:u w:val="single"/>
      <w:lang w:val="x-none" w:eastAsia="x-none"/>
    </w:rPr>
  </w:style>
  <w:style w:type="paragraph" w:customStyle="1" w:styleId="cardtextemphasis">
    <w:name w:val="card text emphasis"/>
    <w:basedOn w:val="Normal"/>
    <w:link w:val="cardtextemphasisChar"/>
    <w:qFormat/>
    <w:rsid w:val="000C01F9"/>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0C01F9"/>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0C01F9"/>
    <w:rPr>
      <w:rFonts w:eastAsia="Times New Roman"/>
      <w:sz w:val="12"/>
    </w:rPr>
  </w:style>
  <w:style w:type="character" w:customStyle="1" w:styleId="MicroChar">
    <w:name w:val="Micro Char"/>
    <w:link w:val="Micro"/>
    <w:rsid w:val="000C01F9"/>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0C01F9"/>
    <w:rPr>
      <w:rFonts w:ascii="Bell MT" w:eastAsia="Calibri" w:hAnsi="Bell MT"/>
      <w:szCs w:val="20"/>
    </w:rPr>
  </w:style>
  <w:style w:type="character" w:customStyle="1" w:styleId="UnderlinedCharChar0">
    <w:name w:val="Underlined Char Char"/>
    <w:rsid w:val="000C01F9"/>
    <w:rPr>
      <w:rFonts w:ascii="Garamond" w:hAnsi="Garamond"/>
      <w:szCs w:val="28"/>
      <w:u w:val="single"/>
      <w:lang w:val="en-US" w:eastAsia="en-US" w:bidi="ar-SA"/>
    </w:rPr>
  </w:style>
  <w:style w:type="character" w:customStyle="1" w:styleId="ssl0">
    <w:name w:val="ss_l0"/>
    <w:basedOn w:val="DefaultParagraphFont"/>
    <w:rsid w:val="000C01F9"/>
  </w:style>
  <w:style w:type="paragraph" w:customStyle="1" w:styleId="h-lead">
    <w:name w:val="h-lead"/>
    <w:basedOn w:val="Normal"/>
    <w:uiPriority w:val="99"/>
    <w:qFormat/>
    <w:rsid w:val="000C01F9"/>
    <w:pPr>
      <w:spacing w:before="100" w:beforeAutospacing="1" w:after="100" w:afterAutospacing="1"/>
    </w:pPr>
    <w:rPr>
      <w:rFonts w:eastAsia="Times New Roman"/>
      <w:sz w:val="24"/>
    </w:rPr>
  </w:style>
  <w:style w:type="character" w:customStyle="1" w:styleId="slug-doi">
    <w:name w:val="slug-doi"/>
    <w:basedOn w:val="DefaultParagraphFont"/>
    <w:rsid w:val="000C01F9"/>
  </w:style>
  <w:style w:type="character" w:customStyle="1" w:styleId="slug-pub-date">
    <w:name w:val="slug-pub-date"/>
    <w:basedOn w:val="DefaultParagraphFont"/>
    <w:rsid w:val="000C01F9"/>
  </w:style>
  <w:style w:type="character" w:customStyle="1" w:styleId="slug-vol">
    <w:name w:val="slug-vol"/>
    <w:basedOn w:val="DefaultParagraphFont"/>
    <w:rsid w:val="000C01F9"/>
  </w:style>
  <w:style w:type="character" w:customStyle="1" w:styleId="slug-issue">
    <w:name w:val="slug-issue"/>
    <w:basedOn w:val="DefaultParagraphFont"/>
    <w:rsid w:val="000C01F9"/>
  </w:style>
  <w:style w:type="character" w:customStyle="1" w:styleId="slug-pages">
    <w:name w:val="slug-pages"/>
    <w:basedOn w:val="DefaultParagraphFont"/>
    <w:rsid w:val="000C01F9"/>
  </w:style>
  <w:style w:type="paragraph" w:customStyle="1" w:styleId="intro">
    <w:name w:val="intro"/>
    <w:basedOn w:val="Normal"/>
    <w:uiPriority w:val="99"/>
    <w:qFormat/>
    <w:rsid w:val="000C01F9"/>
    <w:pPr>
      <w:spacing w:before="100" w:beforeAutospacing="1" w:after="100" w:afterAutospacing="1"/>
    </w:pPr>
    <w:rPr>
      <w:rFonts w:eastAsia="Times New Roman"/>
      <w:sz w:val="24"/>
    </w:rPr>
  </w:style>
  <w:style w:type="character" w:customStyle="1" w:styleId="af">
    <w:name w:val="af"/>
    <w:basedOn w:val="DefaultParagraphFont"/>
    <w:rsid w:val="000C01F9"/>
  </w:style>
  <w:style w:type="character" w:customStyle="1" w:styleId="ab">
    <w:name w:val="ab"/>
    <w:basedOn w:val="DefaultParagraphFont"/>
    <w:rsid w:val="000C01F9"/>
  </w:style>
  <w:style w:type="character" w:customStyle="1" w:styleId="em">
    <w:name w:val="em"/>
    <w:basedOn w:val="DefaultParagraphFont"/>
    <w:rsid w:val="000C01F9"/>
  </w:style>
  <w:style w:type="character" w:customStyle="1" w:styleId="au">
    <w:name w:val="au"/>
    <w:basedOn w:val="DefaultParagraphFont"/>
    <w:rsid w:val="000C01F9"/>
  </w:style>
  <w:style w:type="character" w:customStyle="1" w:styleId="ti">
    <w:name w:val="ti"/>
    <w:basedOn w:val="DefaultParagraphFont"/>
    <w:rsid w:val="000C01F9"/>
  </w:style>
  <w:style w:type="character" w:customStyle="1" w:styleId="subheadblue">
    <w:name w:val="subhead_blue"/>
    <w:basedOn w:val="DefaultParagraphFont"/>
    <w:rsid w:val="000C01F9"/>
  </w:style>
  <w:style w:type="paragraph" w:customStyle="1" w:styleId="body-paragraph">
    <w:name w:val="body-paragraph"/>
    <w:basedOn w:val="Normal"/>
    <w:uiPriority w:val="99"/>
    <w:qFormat/>
    <w:rsid w:val="000C01F9"/>
    <w:pPr>
      <w:spacing w:before="100" w:beforeAutospacing="1" w:after="100" w:afterAutospacing="1"/>
    </w:pPr>
    <w:rPr>
      <w:rFonts w:eastAsia="Times New Roman"/>
      <w:sz w:val="24"/>
    </w:rPr>
  </w:style>
  <w:style w:type="character" w:customStyle="1" w:styleId="affiliation">
    <w:name w:val="affiliation"/>
    <w:basedOn w:val="DefaultParagraphFont"/>
    <w:rsid w:val="000C01F9"/>
  </w:style>
  <w:style w:type="character" w:customStyle="1" w:styleId="slug-doi-wrapper">
    <w:name w:val="slug-doi-wrapper"/>
    <w:basedOn w:val="DefaultParagraphFont"/>
    <w:rsid w:val="000C01F9"/>
  </w:style>
  <w:style w:type="character" w:customStyle="1" w:styleId="slug-metadata-noteahead-of-print">
    <w:name w:val="slug-metadata-note ahead-of-print"/>
    <w:basedOn w:val="DefaultParagraphFont"/>
    <w:rsid w:val="000C01F9"/>
  </w:style>
  <w:style w:type="character" w:customStyle="1" w:styleId="slug-ahead-of-print-date">
    <w:name w:val="slug-ahead-of-print-date"/>
    <w:basedOn w:val="DefaultParagraphFont"/>
    <w:rsid w:val="000C01F9"/>
  </w:style>
  <w:style w:type="character" w:customStyle="1" w:styleId="medium-bold">
    <w:name w:val="medium-bold"/>
    <w:basedOn w:val="DefaultParagraphFont"/>
    <w:rsid w:val="000C01F9"/>
  </w:style>
  <w:style w:type="character" w:customStyle="1" w:styleId="updated-short-citation">
    <w:name w:val="updated-short-citation"/>
    <w:basedOn w:val="DefaultParagraphFont"/>
    <w:rsid w:val="000C01F9"/>
  </w:style>
  <w:style w:type="character" w:customStyle="1" w:styleId="goohl0">
    <w:name w:val="goohl0"/>
    <w:basedOn w:val="DefaultParagraphFont"/>
    <w:rsid w:val="000C01F9"/>
  </w:style>
  <w:style w:type="character" w:customStyle="1" w:styleId="CharChar6">
    <w:name w:val="Char Char6"/>
    <w:rsid w:val="000C01F9"/>
    <w:rPr>
      <w:rFonts w:cs="Arial"/>
      <w:bCs/>
      <w:sz w:val="16"/>
      <w:szCs w:val="26"/>
      <w:lang w:val="en-US" w:eastAsia="en-US" w:bidi="ar-SA"/>
    </w:rPr>
  </w:style>
  <w:style w:type="character" w:customStyle="1" w:styleId="CharChar3">
    <w:name w:val="Char Char3"/>
    <w:rsid w:val="000C01F9"/>
    <w:rPr>
      <w:szCs w:val="24"/>
    </w:rPr>
  </w:style>
  <w:style w:type="character" w:customStyle="1" w:styleId="TagCharChar1">
    <w:name w:val="Tag Char Char1"/>
    <w:rsid w:val="000C01F9"/>
    <w:rPr>
      <w:b/>
      <w:sz w:val="24"/>
      <w:szCs w:val="24"/>
      <w:lang w:val="en-US" w:eastAsia="en-US" w:bidi="ar-SA"/>
    </w:rPr>
  </w:style>
  <w:style w:type="numbering" w:customStyle="1" w:styleId="NoList3">
    <w:name w:val="No List3"/>
    <w:next w:val="NoList"/>
    <w:uiPriority w:val="99"/>
    <w:semiHidden/>
    <w:unhideWhenUsed/>
    <w:rsid w:val="000C01F9"/>
  </w:style>
  <w:style w:type="numbering" w:customStyle="1" w:styleId="NoList4">
    <w:name w:val="No List4"/>
    <w:next w:val="NoList"/>
    <w:uiPriority w:val="99"/>
    <w:semiHidden/>
    <w:unhideWhenUsed/>
    <w:rsid w:val="000C01F9"/>
  </w:style>
  <w:style w:type="character" w:customStyle="1" w:styleId="12TimesNewRoman">
    <w:name w:val="12 Times New Roman"/>
    <w:rsid w:val="000C01F9"/>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0C01F9"/>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0C01F9"/>
    <w:rPr>
      <w:rFonts w:ascii="Bell MT" w:eastAsia="Times New Roman" w:hAnsi="Bell MT" w:cs="Times New Roman"/>
      <w:b/>
      <w:bCs/>
      <w:sz w:val="22"/>
      <w:szCs w:val="28"/>
    </w:rPr>
  </w:style>
  <w:style w:type="paragraph" w:customStyle="1" w:styleId="F4-NormalText">
    <w:name w:val="F4 - Normal Text"/>
    <w:basedOn w:val="Normal"/>
    <w:uiPriority w:val="99"/>
    <w:qFormat/>
    <w:rsid w:val="000C01F9"/>
    <w:rPr>
      <w:rFonts w:eastAsia="Calibri"/>
    </w:rPr>
  </w:style>
  <w:style w:type="character" w:customStyle="1" w:styleId="berief">
    <w:name w:val="berief"/>
    <w:rsid w:val="000C01F9"/>
    <w:rPr>
      <w:rFonts w:ascii="Times New Roman" w:eastAsia="Times New Roman" w:hAnsi="Times New Roman" w:cs="Times New Roman"/>
      <w:sz w:val="20"/>
      <w:u w:val="none"/>
    </w:rPr>
  </w:style>
  <w:style w:type="numbering" w:customStyle="1" w:styleId="NoList5">
    <w:name w:val="No List5"/>
    <w:next w:val="NoList"/>
    <w:semiHidden/>
    <w:unhideWhenUsed/>
    <w:rsid w:val="000C01F9"/>
  </w:style>
  <w:style w:type="character" w:customStyle="1" w:styleId="Brief-Smalltext">
    <w:name w:val="Brief - Small text"/>
    <w:rsid w:val="000C01F9"/>
    <w:rPr>
      <w:rFonts w:ascii="Times New Roman" w:hAnsi="Times New Roman" w:cs="Times New Roman"/>
      <w:sz w:val="14"/>
      <w:u w:val="none"/>
    </w:rPr>
  </w:style>
  <w:style w:type="paragraph" w:customStyle="1" w:styleId="F3-TagAuthor">
    <w:name w:val="F3 - Tag/Author"/>
    <w:basedOn w:val="Normal"/>
    <w:uiPriority w:val="99"/>
    <w:qFormat/>
    <w:rsid w:val="000C01F9"/>
    <w:rPr>
      <w:rFonts w:eastAsia="Times New Roman"/>
      <w:b/>
    </w:rPr>
  </w:style>
  <w:style w:type="paragraph" w:customStyle="1" w:styleId="F5-UnderlineNormal">
    <w:name w:val="F5 - Underline Normal"/>
    <w:basedOn w:val="Normal"/>
    <w:uiPriority w:val="99"/>
    <w:qFormat/>
    <w:rsid w:val="000C01F9"/>
    <w:rPr>
      <w:rFonts w:eastAsia="Calibri"/>
      <w:u w:val="single"/>
    </w:rPr>
  </w:style>
  <w:style w:type="character" w:customStyle="1" w:styleId="F8-UnderlineBold">
    <w:name w:val="F8 - Underline/Bold"/>
    <w:rsid w:val="000C01F9"/>
    <w:rPr>
      <w:rFonts w:ascii="Times New Roman" w:hAnsi="Times New Roman"/>
      <w:b/>
      <w:sz w:val="20"/>
      <w:u w:val="single"/>
    </w:rPr>
  </w:style>
  <w:style w:type="character" w:customStyle="1" w:styleId="F7-SmallFont">
    <w:name w:val="F7 - Small Font"/>
    <w:rsid w:val="000C01F9"/>
    <w:rPr>
      <w:rFonts w:ascii="Times New Roman" w:hAnsi="Times New Roman"/>
      <w:sz w:val="14"/>
    </w:rPr>
  </w:style>
  <w:style w:type="paragraph" w:customStyle="1" w:styleId="Brief-PrimarySource">
    <w:name w:val="Brief - Primary Source"/>
    <w:basedOn w:val="Normal"/>
    <w:uiPriority w:val="99"/>
    <w:qFormat/>
    <w:rsid w:val="000C01F9"/>
    <w:rPr>
      <w:rFonts w:eastAsia="Times New Roman"/>
      <w:b/>
      <w:sz w:val="24"/>
      <w:u w:val="single"/>
    </w:rPr>
  </w:style>
  <w:style w:type="paragraph" w:customStyle="1" w:styleId="Brief-Underline">
    <w:name w:val="Brief - Underline"/>
    <w:basedOn w:val="Normal"/>
    <w:uiPriority w:val="99"/>
    <w:qFormat/>
    <w:rsid w:val="000C01F9"/>
    <w:rPr>
      <w:rFonts w:eastAsia="Times New Roman"/>
      <w:u w:val="single"/>
    </w:rPr>
  </w:style>
  <w:style w:type="character" w:customStyle="1" w:styleId="Brief-Bold">
    <w:name w:val="Brief - Bold"/>
    <w:rsid w:val="000C01F9"/>
    <w:rPr>
      <w:rFonts w:cs="Times New Roman"/>
      <w:b/>
    </w:rPr>
  </w:style>
  <w:style w:type="character" w:customStyle="1" w:styleId="Card-Underline">
    <w:name w:val="Card - Underline"/>
    <w:rsid w:val="000C01F9"/>
    <w:rPr>
      <w:rFonts w:cs="Times New Roman"/>
      <w:u w:val="single"/>
    </w:rPr>
  </w:style>
  <w:style w:type="character" w:customStyle="1" w:styleId="beriefunderline">
    <w:name w:val="berief = underline"/>
    <w:rsid w:val="000C01F9"/>
    <w:rPr>
      <w:rFonts w:ascii="Times New Roman" w:eastAsia="Times New Roman" w:hAnsi="Times New Roman" w:cs="Times New Roman"/>
      <w:sz w:val="20"/>
      <w:u w:val="single"/>
    </w:rPr>
  </w:style>
  <w:style w:type="paragraph" w:customStyle="1" w:styleId="Brief">
    <w:name w:val="Brief"/>
    <w:basedOn w:val="Brief-PrimarySource"/>
    <w:uiPriority w:val="99"/>
    <w:qFormat/>
    <w:rsid w:val="000C01F9"/>
    <w:rPr>
      <w:b w:val="0"/>
    </w:rPr>
  </w:style>
  <w:style w:type="character" w:customStyle="1" w:styleId="BoldText10pt">
    <w:name w:val="Bold Text 10 pt"/>
    <w:rsid w:val="000C01F9"/>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0C01F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C01F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C01F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C01F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C01F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C01F9"/>
    <w:pPr>
      <w:widowControl w:val="0"/>
      <w:spacing w:line="276" w:lineRule="atLeast"/>
    </w:pPr>
    <w:rPr>
      <w:color w:val="auto"/>
    </w:rPr>
  </w:style>
  <w:style w:type="paragraph" w:customStyle="1" w:styleId="CM34">
    <w:name w:val="CM34"/>
    <w:basedOn w:val="Default"/>
    <w:next w:val="Default"/>
    <w:uiPriority w:val="99"/>
    <w:qFormat/>
    <w:rsid w:val="000C01F9"/>
    <w:pPr>
      <w:widowControl w:val="0"/>
    </w:pPr>
    <w:rPr>
      <w:color w:val="auto"/>
    </w:rPr>
  </w:style>
  <w:style w:type="paragraph" w:customStyle="1" w:styleId="CM56">
    <w:name w:val="CM56"/>
    <w:basedOn w:val="Default"/>
    <w:next w:val="Default"/>
    <w:uiPriority w:val="99"/>
    <w:qFormat/>
    <w:rsid w:val="000C01F9"/>
    <w:pPr>
      <w:widowControl w:val="0"/>
    </w:pPr>
    <w:rPr>
      <w:rFonts w:eastAsia="Calibri"/>
      <w:color w:val="auto"/>
    </w:rPr>
  </w:style>
  <w:style w:type="paragraph" w:customStyle="1" w:styleId="CM58">
    <w:name w:val="CM58"/>
    <w:basedOn w:val="Default"/>
    <w:next w:val="Default"/>
    <w:uiPriority w:val="99"/>
    <w:qFormat/>
    <w:rsid w:val="000C01F9"/>
    <w:pPr>
      <w:widowControl w:val="0"/>
    </w:pPr>
    <w:rPr>
      <w:rFonts w:eastAsia="Calibri"/>
      <w:color w:val="auto"/>
    </w:rPr>
  </w:style>
  <w:style w:type="paragraph" w:customStyle="1" w:styleId="CM57">
    <w:name w:val="CM57"/>
    <w:basedOn w:val="Default"/>
    <w:next w:val="Default"/>
    <w:uiPriority w:val="99"/>
    <w:qFormat/>
    <w:rsid w:val="000C01F9"/>
    <w:pPr>
      <w:widowControl w:val="0"/>
    </w:pPr>
    <w:rPr>
      <w:rFonts w:eastAsia="Calibri"/>
      <w:color w:val="auto"/>
    </w:rPr>
  </w:style>
  <w:style w:type="paragraph" w:customStyle="1" w:styleId="CM1">
    <w:name w:val="CM1"/>
    <w:basedOn w:val="Default"/>
    <w:next w:val="Default"/>
    <w:uiPriority w:val="99"/>
    <w:qFormat/>
    <w:rsid w:val="000C01F9"/>
    <w:pPr>
      <w:widowControl w:val="0"/>
    </w:pPr>
    <w:rPr>
      <w:rFonts w:eastAsia="Calibri"/>
      <w:color w:val="auto"/>
    </w:rPr>
  </w:style>
  <w:style w:type="paragraph" w:customStyle="1" w:styleId="CM49">
    <w:name w:val="CM49"/>
    <w:basedOn w:val="Default"/>
    <w:next w:val="Default"/>
    <w:uiPriority w:val="99"/>
    <w:qFormat/>
    <w:rsid w:val="000C01F9"/>
    <w:pPr>
      <w:widowControl w:val="0"/>
    </w:pPr>
    <w:rPr>
      <w:rFonts w:eastAsia="Calibri"/>
      <w:color w:val="auto"/>
    </w:rPr>
  </w:style>
  <w:style w:type="paragraph" w:customStyle="1" w:styleId="CM41">
    <w:name w:val="CM41"/>
    <w:basedOn w:val="Default"/>
    <w:next w:val="Default"/>
    <w:uiPriority w:val="99"/>
    <w:qFormat/>
    <w:rsid w:val="000C01F9"/>
    <w:pPr>
      <w:widowControl w:val="0"/>
    </w:pPr>
    <w:rPr>
      <w:rFonts w:eastAsia="Calibri"/>
      <w:color w:val="auto"/>
    </w:rPr>
  </w:style>
  <w:style w:type="paragraph" w:customStyle="1" w:styleId="3rdOrderPara">
    <w:name w:val="3rd Order Para"/>
    <w:basedOn w:val="Default"/>
    <w:next w:val="Default"/>
    <w:uiPriority w:val="99"/>
    <w:qFormat/>
    <w:rsid w:val="000C01F9"/>
    <w:pPr>
      <w:widowControl w:val="0"/>
    </w:pPr>
    <w:rPr>
      <w:rFonts w:eastAsia="Calibri"/>
      <w:color w:val="auto"/>
    </w:rPr>
  </w:style>
  <w:style w:type="paragraph" w:customStyle="1" w:styleId="2ndOrderPara">
    <w:name w:val="2nd Order Para"/>
    <w:basedOn w:val="Default"/>
    <w:next w:val="Default"/>
    <w:uiPriority w:val="99"/>
    <w:qFormat/>
    <w:rsid w:val="000C01F9"/>
    <w:pPr>
      <w:widowControl w:val="0"/>
    </w:pPr>
    <w:rPr>
      <w:rFonts w:eastAsia="Calibri"/>
      <w:color w:val="auto"/>
    </w:rPr>
  </w:style>
  <w:style w:type="paragraph" w:customStyle="1" w:styleId="Normal-SIGN2">
    <w:name w:val="Normal-SIGN2"/>
    <w:basedOn w:val="Default"/>
    <w:next w:val="Default"/>
    <w:uiPriority w:val="99"/>
    <w:qFormat/>
    <w:rsid w:val="000C01F9"/>
    <w:pPr>
      <w:widowControl w:val="0"/>
    </w:pPr>
    <w:rPr>
      <w:rFonts w:eastAsia="Calibri"/>
      <w:color w:val="auto"/>
    </w:rPr>
  </w:style>
  <w:style w:type="paragraph" w:customStyle="1" w:styleId="Normal-SIGN1">
    <w:name w:val="Normal-SIGN1"/>
    <w:basedOn w:val="Default"/>
    <w:next w:val="Default"/>
    <w:uiPriority w:val="99"/>
    <w:qFormat/>
    <w:rsid w:val="000C01F9"/>
    <w:pPr>
      <w:widowControl w:val="0"/>
    </w:pPr>
    <w:rPr>
      <w:rFonts w:eastAsia="Calibri"/>
      <w:color w:val="auto"/>
    </w:rPr>
  </w:style>
  <w:style w:type="paragraph" w:customStyle="1" w:styleId="CM3">
    <w:name w:val="CM3"/>
    <w:basedOn w:val="Default"/>
    <w:next w:val="Default"/>
    <w:uiPriority w:val="99"/>
    <w:qFormat/>
    <w:rsid w:val="000C01F9"/>
    <w:pPr>
      <w:widowControl w:val="0"/>
      <w:spacing w:line="553" w:lineRule="atLeast"/>
    </w:pPr>
    <w:rPr>
      <w:rFonts w:eastAsia="Calibri"/>
      <w:color w:val="auto"/>
    </w:rPr>
  </w:style>
  <w:style w:type="paragraph" w:customStyle="1" w:styleId="CM33">
    <w:name w:val="CM33"/>
    <w:basedOn w:val="Default"/>
    <w:next w:val="Default"/>
    <w:uiPriority w:val="99"/>
    <w:qFormat/>
    <w:rsid w:val="000C01F9"/>
    <w:pPr>
      <w:widowControl w:val="0"/>
    </w:pPr>
    <w:rPr>
      <w:rFonts w:eastAsia="Calibri"/>
      <w:color w:val="auto"/>
    </w:rPr>
  </w:style>
  <w:style w:type="paragraph" w:customStyle="1" w:styleId="CM37">
    <w:name w:val="CM37"/>
    <w:basedOn w:val="Default"/>
    <w:next w:val="Default"/>
    <w:uiPriority w:val="99"/>
    <w:qFormat/>
    <w:rsid w:val="000C01F9"/>
    <w:pPr>
      <w:widowControl w:val="0"/>
    </w:pPr>
    <w:rPr>
      <w:rFonts w:eastAsia="Calibri"/>
      <w:color w:val="auto"/>
    </w:rPr>
  </w:style>
  <w:style w:type="paragraph" w:customStyle="1" w:styleId="CM7">
    <w:name w:val="CM7"/>
    <w:basedOn w:val="Default"/>
    <w:next w:val="Default"/>
    <w:uiPriority w:val="99"/>
    <w:qFormat/>
    <w:rsid w:val="000C01F9"/>
    <w:pPr>
      <w:widowControl w:val="0"/>
      <w:spacing w:line="553" w:lineRule="atLeast"/>
    </w:pPr>
    <w:rPr>
      <w:rFonts w:eastAsia="Calibri"/>
      <w:color w:val="auto"/>
    </w:rPr>
  </w:style>
  <w:style w:type="paragraph" w:styleId="PlainText">
    <w:name w:val="Plain Text"/>
    <w:basedOn w:val="Normal"/>
    <w:next w:val="Normal"/>
    <w:link w:val="PlainTextChar"/>
    <w:rsid w:val="000C01F9"/>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0C01F9"/>
    <w:rPr>
      <w:rFonts w:ascii="IJGCNM+Arial" w:eastAsia="Times New Roman" w:hAnsi="IJGCNM+Arial" w:cs="Calibri"/>
    </w:rPr>
  </w:style>
  <w:style w:type="paragraph" w:customStyle="1" w:styleId="Brief-SecondarySource">
    <w:name w:val="Brief - Secondary Source"/>
    <w:basedOn w:val="Normal"/>
    <w:uiPriority w:val="99"/>
    <w:qFormat/>
    <w:rsid w:val="000C01F9"/>
    <w:rPr>
      <w:rFonts w:eastAsia="Times New Roman"/>
      <w:sz w:val="14"/>
      <w:szCs w:val="20"/>
    </w:rPr>
  </w:style>
  <w:style w:type="paragraph" w:customStyle="1" w:styleId="Brief-Card">
    <w:name w:val="Brief - Card"/>
    <w:basedOn w:val="Normal"/>
    <w:uiPriority w:val="99"/>
    <w:qFormat/>
    <w:rsid w:val="000C01F9"/>
    <w:rPr>
      <w:rFonts w:eastAsia="Times New Roman"/>
    </w:rPr>
  </w:style>
  <w:style w:type="paragraph" w:customStyle="1" w:styleId="Pa2">
    <w:name w:val="Pa2"/>
    <w:basedOn w:val="Default"/>
    <w:next w:val="Default"/>
    <w:uiPriority w:val="99"/>
    <w:qFormat/>
    <w:rsid w:val="000C01F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C01F9"/>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0C01F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C01F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C01F9"/>
    <w:pPr>
      <w:widowControl w:val="0"/>
    </w:pPr>
    <w:rPr>
      <w:rFonts w:ascii="Arial Black" w:hAnsi="Arial Black"/>
      <w:color w:val="auto"/>
    </w:rPr>
  </w:style>
  <w:style w:type="character" w:customStyle="1" w:styleId="eoeaheader">
    <w:name w:val="eoea_header"/>
    <w:basedOn w:val="DefaultParagraphFont"/>
    <w:rsid w:val="000C01F9"/>
  </w:style>
  <w:style w:type="character" w:customStyle="1" w:styleId="SC4208902">
    <w:name w:val="SC.4.208902"/>
    <w:rsid w:val="000C01F9"/>
    <w:rPr>
      <w:rFonts w:cs="Century"/>
      <w:color w:val="000000"/>
      <w:sz w:val="22"/>
      <w:szCs w:val="22"/>
    </w:rPr>
  </w:style>
  <w:style w:type="character" w:customStyle="1" w:styleId="SC4208915">
    <w:name w:val="SC.4.208915"/>
    <w:rsid w:val="000C01F9"/>
    <w:rPr>
      <w:rFonts w:cs="Century"/>
      <w:color w:val="000000"/>
      <w:sz w:val="13"/>
      <w:szCs w:val="13"/>
    </w:rPr>
  </w:style>
  <w:style w:type="character" w:customStyle="1" w:styleId="SC273764">
    <w:name w:val="SC.2.73764"/>
    <w:rsid w:val="000C01F9"/>
    <w:rPr>
      <w:rFonts w:cs="Century"/>
      <w:color w:val="000000"/>
      <w:sz w:val="72"/>
      <w:szCs w:val="72"/>
    </w:rPr>
  </w:style>
  <w:style w:type="character" w:customStyle="1" w:styleId="SC273779">
    <w:name w:val="SC.2.73779"/>
    <w:rsid w:val="000C01F9"/>
    <w:rPr>
      <w:rFonts w:cs="Century"/>
      <w:color w:val="000000"/>
      <w:sz w:val="40"/>
      <w:szCs w:val="40"/>
    </w:rPr>
  </w:style>
  <w:style w:type="character" w:customStyle="1" w:styleId="SC273763">
    <w:name w:val="SC.2.73763"/>
    <w:rsid w:val="000C01F9"/>
    <w:rPr>
      <w:rFonts w:cs="Century"/>
      <w:b/>
      <w:bCs/>
      <w:color w:val="000000"/>
    </w:rPr>
  </w:style>
  <w:style w:type="character" w:customStyle="1" w:styleId="SC4208910">
    <w:name w:val="SC.4.208910"/>
    <w:rsid w:val="000C01F9"/>
    <w:rPr>
      <w:rFonts w:cs="Century"/>
      <w:color w:val="000000"/>
      <w:sz w:val="28"/>
      <w:szCs w:val="28"/>
    </w:rPr>
  </w:style>
  <w:style w:type="character" w:customStyle="1" w:styleId="SC4208911">
    <w:name w:val="SC.4.208911"/>
    <w:rsid w:val="000C01F9"/>
    <w:rPr>
      <w:rFonts w:cs="Century"/>
      <w:color w:val="000000"/>
    </w:rPr>
  </w:style>
  <w:style w:type="paragraph" w:customStyle="1" w:styleId="Cover1">
    <w:name w:val="Cover 1"/>
    <w:basedOn w:val="Normal"/>
    <w:next w:val="Normal"/>
    <w:uiPriority w:val="99"/>
    <w:qFormat/>
    <w:rsid w:val="000C01F9"/>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0C01F9"/>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0C01F9"/>
    <w:pPr>
      <w:widowControl w:val="0"/>
    </w:pPr>
    <w:rPr>
      <w:color w:val="auto"/>
    </w:rPr>
  </w:style>
  <w:style w:type="paragraph" w:customStyle="1" w:styleId="Pa11">
    <w:name w:val="Pa11"/>
    <w:basedOn w:val="Normal"/>
    <w:next w:val="Normal"/>
    <w:uiPriority w:val="99"/>
    <w:qFormat/>
    <w:rsid w:val="000C01F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C01F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0C01F9"/>
    <w:pPr>
      <w:widowControl w:val="0"/>
    </w:pPr>
    <w:rPr>
      <w:rFonts w:eastAsia="Calibri"/>
      <w:color w:val="auto"/>
    </w:rPr>
  </w:style>
  <w:style w:type="paragraph" w:customStyle="1" w:styleId="CM28">
    <w:name w:val="CM28"/>
    <w:basedOn w:val="Default"/>
    <w:next w:val="Default"/>
    <w:uiPriority w:val="99"/>
    <w:qFormat/>
    <w:rsid w:val="000C01F9"/>
    <w:pPr>
      <w:widowControl w:val="0"/>
    </w:pPr>
    <w:rPr>
      <w:rFonts w:eastAsia="Calibri"/>
      <w:color w:val="auto"/>
    </w:rPr>
  </w:style>
  <w:style w:type="paragraph" w:customStyle="1" w:styleId="CM8">
    <w:name w:val="CM8"/>
    <w:basedOn w:val="Default"/>
    <w:next w:val="Default"/>
    <w:uiPriority w:val="99"/>
    <w:qFormat/>
    <w:rsid w:val="000C01F9"/>
    <w:pPr>
      <w:widowControl w:val="0"/>
    </w:pPr>
    <w:rPr>
      <w:rFonts w:eastAsia="Calibri"/>
      <w:color w:val="auto"/>
    </w:rPr>
  </w:style>
  <w:style w:type="paragraph" w:customStyle="1" w:styleId="CM6">
    <w:name w:val="CM6"/>
    <w:basedOn w:val="Default"/>
    <w:next w:val="Default"/>
    <w:uiPriority w:val="99"/>
    <w:qFormat/>
    <w:rsid w:val="000C01F9"/>
    <w:pPr>
      <w:widowControl w:val="0"/>
      <w:spacing w:line="553" w:lineRule="atLeast"/>
    </w:pPr>
    <w:rPr>
      <w:rFonts w:eastAsia="Calibri"/>
      <w:color w:val="auto"/>
    </w:rPr>
  </w:style>
  <w:style w:type="paragraph" w:customStyle="1" w:styleId="CM22">
    <w:name w:val="CM22"/>
    <w:basedOn w:val="Default"/>
    <w:next w:val="Default"/>
    <w:uiPriority w:val="99"/>
    <w:qFormat/>
    <w:rsid w:val="000C01F9"/>
    <w:pPr>
      <w:widowControl w:val="0"/>
    </w:pPr>
    <w:rPr>
      <w:rFonts w:eastAsia="Calibri"/>
      <w:color w:val="auto"/>
    </w:rPr>
  </w:style>
  <w:style w:type="character" w:customStyle="1" w:styleId="articlesubtitle">
    <w:name w:val="article_sub_title"/>
    <w:basedOn w:val="DefaultParagraphFont"/>
    <w:rsid w:val="000C01F9"/>
  </w:style>
  <w:style w:type="character" w:customStyle="1" w:styleId="newsdate2">
    <w:name w:val="news_date2"/>
    <w:basedOn w:val="DefaultParagraphFont"/>
    <w:rsid w:val="000C01F9"/>
  </w:style>
  <w:style w:type="character" w:customStyle="1" w:styleId="readarticleheader">
    <w:name w:val="readarticleheader"/>
    <w:basedOn w:val="DefaultParagraphFont"/>
    <w:rsid w:val="000C01F9"/>
  </w:style>
  <w:style w:type="paragraph" w:customStyle="1" w:styleId="DoubleUnderlined">
    <w:name w:val="Double Underlined"/>
    <w:basedOn w:val="Heading2"/>
    <w:autoRedefine/>
    <w:uiPriority w:val="99"/>
    <w:qFormat/>
    <w:rsid w:val="000C01F9"/>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0C01F9"/>
    <w:rPr>
      <w:rFonts w:ascii="Trebuchet MS" w:hAnsi="Trebuchet MS"/>
      <w:u w:val="thick"/>
      <w:lang w:val="en-US" w:eastAsia="zh-CN" w:bidi="ar-SA"/>
    </w:rPr>
  </w:style>
  <w:style w:type="paragraph" w:customStyle="1" w:styleId="IndexFixer">
    <w:name w:val="Index Fixer"/>
    <w:basedOn w:val="Heading1"/>
    <w:uiPriority w:val="99"/>
    <w:qFormat/>
    <w:rsid w:val="000C01F9"/>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0C01F9"/>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0C01F9"/>
    <w:rPr>
      <w:rFonts w:ascii="Arial Narrow" w:eastAsia="Times New Roman" w:hAnsi="Arial Narrow"/>
      <w:b/>
      <w:szCs w:val="24"/>
      <w:u w:val="single"/>
      <w:lang w:val="en-GB" w:eastAsia="en-US" w:bidi="ar-SA"/>
    </w:rPr>
  </w:style>
  <w:style w:type="character" w:customStyle="1" w:styleId="medium-normal1">
    <w:name w:val="medium-normal1"/>
    <w:rsid w:val="000C01F9"/>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0C01F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0C01F9"/>
    <w:pPr>
      <w:ind w:left="720" w:right="720"/>
    </w:pPr>
    <w:rPr>
      <w:rFonts w:ascii="Palatino Linotype" w:eastAsia="Times New Roman" w:hAnsi="Palatino Linotype"/>
      <w:szCs w:val="20"/>
      <w:u w:val="single"/>
    </w:rPr>
  </w:style>
  <w:style w:type="character" w:customStyle="1" w:styleId="UnderlinedCardChar0">
    <w:name w:val="Underlined Card Char"/>
    <w:rsid w:val="000C01F9"/>
    <w:rPr>
      <w:rFonts w:ascii="Palatino Linotype" w:hAnsi="Palatino Linotype"/>
      <w:u w:val="single"/>
      <w:lang w:val="en-US" w:eastAsia="en-US" w:bidi="ar-SA"/>
    </w:rPr>
  </w:style>
  <w:style w:type="character" w:customStyle="1" w:styleId="Style10ptUnderline">
    <w:name w:val="Style 10 pt Underline"/>
    <w:rsid w:val="000C01F9"/>
    <w:rPr>
      <w:sz w:val="20"/>
      <w:u w:val="single"/>
    </w:rPr>
  </w:style>
  <w:style w:type="character" w:customStyle="1" w:styleId="char">
    <w:name w:val="char"/>
    <w:basedOn w:val="DefaultParagraphFont"/>
    <w:rsid w:val="000C01F9"/>
  </w:style>
  <w:style w:type="character" w:customStyle="1" w:styleId="UnderlineCharCharCharCharCharChar">
    <w:name w:val="Underline Char Char Char Char Char Char"/>
    <w:rsid w:val="000C01F9"/>
    <w:rPr>
      <w:rFonts w:ascii="Arial Narrow" w:hAnsi="Arial Narrow"/>
      <w:szCs w:val="24"/>
      <w:u w:val="single"/>
      <w:lang w:val="en-US" w:eastAsia="en-US" w:bidi="ar-SA"/>
    </w:rPr>
  </w:style>
  <w:style w:type="paragraph" w:customStyle="1" w:styleId="PageHeader-Underline18pt">
    <w:name w:val="Page Header - Underline 18 pt"/>
    <w:uiPriority w:val="99"/>
    <w:qFormat/>
    <w:rsid w:val="000C01F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C01F9"/>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0C01F9"/>
  </w:style>
  <w:style w:type="character" w:customStyle="1" w:styleId="hdr">
    <w:name w:val="hdr"/>
    <w:basedOn w:val="DefaultParagraphFont"/>
    <w:rsid w:val="000C01F9"/>
  </w:style>
  <w:style w:type="paragraph" w:customStyle="1" w:styleId="subhead">
    <w:name w:val="subhead"/>
    <w:basedOn w:val="Normal"/>
    <w:uiPriority w:val="99"/>
    <w:qFormat/>
    <w:rsid w:val="000C01F9"/>
    <w:pPr>
      <w:spacing w:after="120" w:line="225" w:lineRule="atLeast"/>
      <w:ind w:right="180"/>
    </w:pPr>
    <w:rPr>
      <w:rFonts w:eastAsia="Times New Roman"/>
      <w:color w:val="5177C5"/>
      <w:szCs w:val="20"/>
    </w:rPr>
  </w:style>
  <w:style w:type="character" w:customStyle="1" w:styleId="date1">
    <w:name w:val="date1"/>
    <w:basedOn w:val="DefaultParagraphFont"/>
    <w:rsid w:val="000C01F9"/>
  </w:style>
  <w:style w:type="character" w:customStyle="1" w:styleId="bolding1">
    <w:name w:val="bolding1"/>
    <w:rsid w:val="000C01F9"/>
    <w:rPr>
      <w:b/>
      <w:bCs/>
    </w:rPr>
  </w:style>
  <w:style w:type="character" w:customStyle="1" w:styleId="bookoptions1">
    <w:name w:val="book_options1"/>
    <w:rsid w:val="000C01F9"/>
    <w:rPr>
      <w:b/>
      <w:bCs/>
      <w:color w:val="333366"/>
    </w:rPr>
  </w:style>
  <w:style w:type="character" w:customStyle="1" w:styleId="descriptionblock">
    <w:name w:val="description block"/>
    <w:basedOn w:val="DefaultParagraphFont"/>
    <w:rsid w:val="000C01F9"/>
  </w:style>
  <w:style w:type="character" w:customStyle="1" w:styleId="detailsboxblock">
    <w:name w:val="detailsbox block"/>
    <w:basedOn w:val="DefaultParagraphFont"/>
    <w:rsid w:val="000C01F9"/>
  </w:style>
  <w:style w:type="character" w:customStyle="1" w:styleId="Char3">
    <w:name w:val="Char3"/>
    <w:rsid w:val="000C01F9"/>
    <w:rPr>
      <w:rFonts w:cs="Arial"/>
      <w:bCs/>
      <w:u w:val="thick"/>
      <w:lang w:val="en-US" w:eastAsia="en-US" w:bidi="ar-SA"/>
    </w:rPr>
  </w:style>
  <w:style w:type="paragraph" w:customStyle="1" w:styleId="StyleHeading110pt">
    <w:name w:val="Style Heading 1 + 10 pt"/>
    <w:basedOn w:val="Heading1"/>
    <w:uiPriority w:val="99"/>
    <w:qFormat/>
    <w:rsid w:val="000C01F9"/>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0C01F9"/>
  </w:style>
  <w:style w:type="paragraph" w:customStyle="1" w:styleId="StyleUnderliningTimesNewRomanBoldNounderlineKernat16">
    <w:name w:val="Style Underlining + Times New Roman Bold No underline Kern at 16..."/>
    <w:basedOn w:val="Normal"/>
    <w:uiPriority w:val="99"/>
    <w:qFormat/>
    <w:rsid w:val="000C01F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C01F9"/>
    <w:rPr>
      <w:rFonts w:eastAsia="Times New Roman"/>
      <w:b/>
      <w:bCs/>
      <w:kern w:val="32"/>
      <w:sz w:val="32"/>
      <w:szCs w:val="32"/>
    </w:rPr>
  </w:style>
  <w:style w:type="paragraph" w:customStyle="1" w:styleId="StyleBoldUnderliningKernat16pt">
    <w:name w:val="Style Bold Underlining + Kern at 16 pt"/>
    <w:uiPriority w:val="99"/>
    <w:qFormat/>
    <w:rsid w:val="000C01F9"/>
    <w:pPr>
      <w:spacing w:after="160" w:line="259" w:lineRule="auto"/>
    </w:pPr>
    <w:rPr>
      <w:rFonts w:eastAsiaTheme="minorHAnsi"/>
      <w:sz w:val="22"/>
      <w:szCs w:val="22"/>
    </w:rPr>
  </w:style>
  <w:style w:type="paragraph" w:customStyle="1" w:styleId="boldy">
    <w:name w:val="boldy"/>
    <w:basedOn w:val="Heading2"/>
    <w:uiPriority w:val="99"/>
    <w:qFormat/>
    <w:rsid w:val="000C01F9"/>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0C01F9"/>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0C01F9"/>
    <w:rPr>
      <w:sz w:val="12"/>
      <w:szCs w:val="24"/>
      <w:lang w:val="en-US" w:eastAsia="en-US" w:bidi="ar-SA"/>
    </w:rPr>
  </w:style>
  <w:style w:type="paragraph" w:customStyle="1" w:styleId="TxBr6p1">
    <w:name w:val="TxBr_6p1"/>
    <w:basedOn w:val="Normal"/>
    <w:uiPriority w:val="99"/>
    <w:qFormat/>
    <w:rsid w:val="000C01F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C01F9"/>
    <w:pPr>
      <w:ind w:left="400"/>
    </w:pPr>
    <w:rPr>
      <w:rFonts w:eastAsia="Times New Roman"/>
      <w:szCs w:val="20"/>
    </w:rPr>
  </w:style>
  <w:style w:type="character" w:customStyle="1" w:styleId="texto11">
    <w:name w:val="texto11"/>
    <w:rsid w:val="000C01F9"/>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0C01F9"/>
    <w:rPr>
      <w:rFonts w:ascii="Arial Narrow" w:eastAsia="Times New Roman" w:hAnsi="Arial Narrow"/>
      <w:sz w:val="16"/>
      <w:szCs w:val="20"/>
      <w:lang w:val="x-none" w:eastAsia="x-none"/>
    </w:rPr>
  </w:style>
  <w:style w:type="character" w:customStyle="1" w:styleId="CardTagChar">
    <w:name w:val="Card Tag Char"/>
    <w:rsid w:val="000C01F9"/>
    <w:rPr>
      <w:rFonts w:ascii="Arial Narrow" w:hAnsi="Arial Narrow"/>
      <w:b/>
      <w:sz w:val="24"/>
      <w:szCs w:val="24"/>
      <w:lang w:val="en-US" w:eastAsia="en-US" w:bidi="ar-SA"/>
    </w:rPr>
  </w:style>
  <w:style w:type="character" w:customStyle="1" w:styleId="CardtextChar3">
    <w:name w:val="Card text Char"/>
    <w:link w:val="Cardtext4"/>
    <w:rsid w:val="000C01F9"/>
    <w:rPr>
      <w:rFonts w:ascii="Arial Narrow" w:hAnsi="Arial Narrow"/>
      <w:u w:val="single"/>
    </w:rPr>
  </w:style>
  <w:style w:type="paragraph" w:customStyle="1" w:styleId="UnderlineStyle">
    <w:name w:val="Underline Style"/>
    <w:basedOn w:val="Normal"/>
    <w:link w:val="UnderlineStyleChar"/>
    <w:qFormat/>
    <w:rsid w:val="000C01F9"/>
    <w:rPr>
      <w:rFonts w:eastAsia="Times New Roman"/>
      <w:b/>
      <w:sz w:val="24"/>
      <w:u w:val="single"/>
    </w:rPr>
  </w:style>
  <w:style w:type="paragraph" w:customStyle="1" w:styleId="Normalization">
    <w:name w:val="Normalization"/>
    <w:basedOn w:val="Normal"/>
    <w:uiPriority w:val="99"/>
    <w:qFormat/>
    <w:rsid w:val="000C01F9"/>
    <w:rPr>
      <w:rFonts w:eastAsia="Times New Roman"/>
      <w:sz w:val="18"/>
    </w:rPr>
  </w:style>
  <w:style w:type="paragraph" w:customStyle="1" w:styleId="BreifTitle">
    <w:name w:val="Breif Title"/>
    <w:basedOn w:val="Normal"/>
    <w:autoRedefine/>
    <w:uiPriority w:val="99"/>
    <w:qFormat/>
    <w:rsid w:val="000C01F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0C01F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0C01F9"/>
    <w:rPr>
      <w:b/>
      <w:sz w:val="32"/>
      <w:szCs w:val="32"/>
      <w:lang w:val="en-US" w:eastAsia="en-US" w:bidi="ar-SA"/>
    </w:rPr>
  </w:style>
  <w:style w:type="paragraph" w:styleId="BodyTextFirstIndent">
    <w:name w:val="Body Text First Indent"/>
    <w:basedOn w:val="BodyText"/>
    <w:link w:val="BodyTextFirstIndentChar"/>
    <w:rsid w:val="000C01F9"/>
    <w:pPr>
      <w:spacing w:after="120"/>
      <w:ind w:firstLine="210"/>
    </w:pPr>
    <w:rPr>
      <w:sz w:val="24"/>
      <w:szCs w:val="24"/>
    </w:rPr>
  </w:style>
  <w:style w:type="character" w:customStyle="1" w:styleId="BodyTextFirstIndentChar">
    <w:name w:val="Body Text First Indent Char"/>
    <w:basedOn w:val="BodyTextChar"/>
    <w:link w:val="BodyTextFirstIndent"/>
    <w:rsid w:val="000C01F9"/>
    <w:rPr>
      <w:rFonts w:ascii="Calibri" w:eastAsia="Times New Roman" w:hAnsi="Calibri" w:cs="Calibri"/>
      <w:sz w:val="16"/>
      <w:szCs w:val="20"/>
    </w:rPr>
  </w:style>
  <w:style w:type="character" w:customStyle="1" w:styleId="TagChar3">
    <w:name w:val="Tag Char3"/>
    <w:rsid w:val="000C01F9"/>
    <w:rPr>
      <w:rFonts w:ascii="Palatino Linotype" w:hAnsi="Palatino Linotype"/>
      <w:b/>
      <w:sz w:val="24"/>
      <w:szCs w:val="24"/>
      <w:lang w:val="en-US" w:eastAsia="en-US" w:bidi="ar-SA"/>
    </w:rPr>
  </w:style>
  <w:style w:type="paragraph" w:customStyle="1" w:styleId="TagCite0">
    <w:name w:val="Tag/Cite"/>
    <w:basedOn w:val="Normal"/>
    <w:qFormat/>
    <w:rsid w:val="000C01F9"/>
    <w:pPr>
      <w:widowControl w:val="0"/>
      <w:autoSpaceDE w:val="0"/>
      <w:autoSpaceDN w:val="0"/>
      <w:adjustRightInd w:val="0"/>
    </w:pPr>
    <w:rPr>
      <w:rFonts w:eastAsia="Times New Roman"/>
      <w:b/>
      <w:szCs w:val="20"/>
    </w:rPr>
  </w:style>
  <w:style w:type="paragraph" w:customStyle="1" w:styleId="DebateHeader">
    <w:name w:val="Debate Header"/>
    <w:basedOn w:val="TOC1"/>
    <w:autoRedefine/>
    <w:qFormat/>
    <w:rsid w:val="000C01F9"/>
    <w:pPr>
      <w:spacing w:after="16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0C01F9"/>
    <w:rPr>
      <w:rFonts w:eastAsia="Times New Roman"/>
      <w:color w:val="333333"/>
    </w:rPr>
  </w:style>
  <w:style w:type="paragraph" w:customStyle="1" w:styleId="StyleTagandCiteFranklinGothicDemi">
    <w:name w:val="Style Tag and Cite + Franklin Gothic Demi"/>
    <w:basedOn w:val="Normal"/>
    <w:autoRedefine/>
    <w:uiPriority w:val="99"/>
    <w:qFormat/>
    <w:rsid w:val="000C01F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C01F9"/>
  </w:style>
  <w:style w:type="character" w:customStyle="1" w:styleId="Style10ptBold">
    <w:name w:val="Style 10 pt Bold"/>
    <w:rsid w:val="000C01F9"/>
    <w:rPr>
      <w:b/>
      <w:bCs/>
      <w:sz w:val="20"/>
    </w:rPr>
  </w:style>
  <w:style w:type="paragraph" w:styleId="Date">
    <w:name w:val="Date"/>
    <w:aliases w:val="date"/>
    <w:basedOn w:val="Normal"/>
    <w:next w:val="Normal"/>
    <w:link w:val="DateChar"/>
    <w:qFormat/>
    <w:rsid w:val="000C01F9"/>
    <w:rPr>
      <w:rFonts w:eastAsia="Times New Roman"/>
      <w:sz w:val="24"/>
    </w:rPr>
  </w:style>
  <w:style w:type="character" w:customStyle="1" w:styleId="DateChar">
    <w:name w:val="Date Char"/>
    <w:aliases w:val="date Char"/>
    <w:basedOn w:val="DefaultParagraphFont"/>
    <w:link w:val="Date"/>
    <w:rsid w:val="000C01F9"/>
    <w:rPr>
      <w:rFonts w:ascii="Calibri" w:eastAsia="Times New Roman" w:hAnsi="Calibri" w:cs="Calibri"/>
    </w:rPr>
  </w:style>
  <w:style w:type="character" w:customStyle="1" w:styleId="text9">
    <w:name w:val="text9"/>
    <w:basedOn w:val="DefaultParagraphFont"/>
    <w:rsid w:val="000C01F9"/>
  </w:style>
  <w:style w:type="character" w:customStyle="1" w:styleId="text21">
    <w:name w:val="text21"/>
    <w:basedOn w:val="DefaultParagraphFont"/>
    <w:rsid w:val="000C01F9"/>
  </w:style>
  <w:style w:type="character" w:customStyle="1" w:styleId="text19">
    <w:name w:val="text19"/>
    <w:basedOn w:val="DefaultParagraphFont"/>
    <w:rsid w:val="000C01F9"/>
  </w:style>
  <w:style w:type="paragraph" w:customStyle="1" w:styleId="CiteCard0">
    <w:name w:val="Cite/Card"/>
    <w:basedOn w:val="Normal"/>
    <w:uiPriority w:val="99"/>
    <w:qFormat/>
    <w:rsid w:val="000C01F9"/>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0C01F9"/>
    <w:rPr>
      <w:b/>
      <w:bCs/>
      <w:i w:val="0"/>
      <w:iCs w:val="0"/>
      <w:color w:val="000000"/>
    </w:rPr>
  </w:style>
  <w:style w:type="paragraph" w:customStyle="1" w:styleId="tagCharCharCharCharCharCharChar">
    <w:name w:val="tag Char Char Char Char Char Char Char"/>
    <w:basedOn w:val="Normal"/>
    <w:uiPriority w:val="99"/>
    <w:qFormat/>
    <w:rsid w:val="000C01F9"/>
    <w:rPr>
      <w:rFonts w:eastAsia="Times New Roman"/>
      <w:b/>
      <w:sz w:val="24"/>
      <w:szCs w:val="20"/>
    </w:rPr>
  </w:style>
  <w:style w:type="character" w:customStyle="1" w:styleId="term2">
    <w:name w:val="term2"/>
    <w:rsid w:val="000C01F9"/>
    <w:rPr>
      <w:b/>
      <w:bCs/>
    </w:rPr>
  </w:style>
  <w:style w:type="paragraph" w:customStyle="1" w:styleId="title-bold-medium">
    <w:name w:val="title-bold-medium"/>
    <w:basedOn w:val="Normal"/>
    <w:uiPriority w:val="99"/>
    <w:qFormat/>
    <w:rsid w:val="000C01F9"/>
    <w:pPr>
      <w:spacing w:before="100" w:beforeAutospacing="1" w:after="100" w:afterAutospacing="1"/>
    </w:pPr>
    <w:rPr>
      <w:rFonts w:eastAsia="Arial Unicode MS"/>
      <w:b/>
      <w:bCs/>
      <w:color w:val="000000"/>
      <w:szCs w:val="20"/>
    </w:rPr>
  </w:style>
  <w:style w:type="character" w:customStyle="1" w:styleId="pmterms12">
    <w:name w:val="pmterms12"/>
    <w:rsid w:val="000C01F9"/>
    <w:rPr>
      <w:b/>
      <w:bCs/>
      <w:i w:val="0"/>
      <w:iCs w:val="0"/>
      <w:color w:val="000000"/>
    </w:rPr>
  </w:style>
  <w:style w:type="paragraph" w:customStyle="1" w:styleId="lact">
    <w:name w:val="lact"/>
    <w:basedOn w:val="Normal"/>
    <w:uiPriority w:val="99"/>
    <w:qFormat/>
    <w:rsid w:val="000C01F9"/>
    <w:pPr>
      <w:spacing w:before="100" w:beforeAutospacing="1" w:after="100" w:afterAutospacing="1"/>
    </w:pPr>
    <w:rPr>
      <w:rFonts w:eastAsia="Arial Unicode MS"/>
      <w:b/>
      <w:bCs/>
      <w:color w:val="000000"/>
      <w:szCs w:val="20"/>
    </w:rPr>
  </w:style>
  <w:style w:type="paragraph" w:styleId="BlockText">
    <w:name w:val="Block Text"/>
    <w:basedOn w:val="Normal"/>
    <w:rsid w:val="000C01F9"/>
    <w:pPr>
      <w:ind w:left="229" w:right="229"/>
    </w:pPr>
    <w:rPr>
      <w:rFonts w:ascii="Verdana" w:eastAsia="Times New Roman" w:hAnsi="Verdana"/>
      <w:sz w:val="16"/>
      <w:szCs w:val="20"/>
    </w:rPr>
  </w:style>
  <w:style w:type="paragraph" w:customStyle="1" w:styleId="CardTag">
    <w:name w:val="Card Tag"/>
    <w:basedOn w:val="Normal"/>
    <w:autoRedefine/>
    <w:qFormat/>
    <w:rsid w:val="000C01F9"/>
    <w:rPr>
      <w:rFonts w:eastAsia="Times New Roman"/>
      <w:b/>
      <w:sz w:val="24"/>
    </w:rPr>
  </w:style>
  <w:style w:type="paragraph" w:styleId="NormalIndent">
    <w:name w:val="Normal Indent"/>
    <w:basedOn w:val="Normal"/>
    <w:rsid w:val="000C01F9"/>
    <w:pPr>
      <w:ind w:left="720"/>
    </w:pPr>
    <w:rPr>
      <w:rFonts w:eastAsia="Times New Roman"/>
      <w:szCs w:val="20"/>
    </w:rPr>
  </w:style>
  <w:style w:type="character" w:customStyle="1" w:styleId="ToReadChar">
    <w:name w:val="To Read Char"/>
    <w:rsid w:val="000C01F9"/>
    <w:rPr>
      <w:rFonts w:ascii="Verdana" w:hAnsi="Verdana"/>
      <w:b/>
      <w:szCs w:val="24"/>
      <w:u w:val="single"/>
      <w:lang w:val="en-US" w:eastAsia="en-US" w:bidi="ar-SA"/>
    </w:rPr>
  </w:style>
  <w:style w:type="character" w:customStyle="1" w:styleId="ToReadCharChar">
    <w:name w:val="To Read Char Char"/>
    <w:rsid w:val="000C01F9"/>
    <w:rPr>
      <w:rFonts w:ascii="Verdana" w:hAnsi="Verdana"/>
      <w:b/>
      <w:szCs w:val="24"/>
      <w:u w:val="single"/>
      <w:lang w:val="en-US" w:eastAsia="en-US" w:bidi="ar-SA"/>
    </w:rPr>
  </w:style>
  <w:style w:type="paragraph" w:customStyle="1" w:styleId="BLOCKTITLE0">
    <w:name w:val="BLOCK TITLE"/>
    <w:basedOn w:val="Heading1"/>
    <w:uiPriority w:val="99"/>
    <w:qFormat/>
    <w:rsid w:val="000C01F9"/>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0C01F9"/>
    <w:rPr>
      <w:b/>
      <w:szCs w:val="24"/>
      <w:u w:val="single"/>
      <w:lang w:val="en-US" w:eastAsia="en-US" w:bidi="ar-SA"/>
    </w:rPr>
  </w:style>
  <w:style w:type="paragraph" w:styleId="EnvelopeReturn">
    <w:name w:val="envelope return"/>
    <w:basedOn w:val="Normal"/>
    <w:rsid w:val="000C01F9"/>
    <w:rPr>
      <w:rFonts w:eastAsia="Times New Roman"/>
      <w:sz w:val="24"/>
      <w:szCs w:val="20"/>
    </w:rPr>
  </w:style>
  <w:style w:type="paragraph" w:styleId="EnvelopeAddress">
    <w:name w:val="envelope address"/>
    <w:basedOn w:val="Normal"/>
    <w:rsid w:val="000C01F9"/>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0C01F9"/>
  </w:style>
  <w:style w:type="character" w:customStyle="1" w:styleId="bio">
    <w:name w:val="bio"/>
    <w:basedOn w:val="DefaultParagraphFont"/>
    <w:rsid w:val="000C01F9"/>
  </w:style>
  <w:style w:type="character" w:customStyle="1" w:styleId="storytextstyle">
    <w:name w:val="storytextstyle"/>
    <w:basedOn w:val="DefaultParagraphFont"/>
    <w:rsid w:val="000C01F9"/>
  </w:style>
  <w:style w:type="character" w:customStyle="1" w:styleId="cardunderlinedCharChar">
    <w:name w:val="card underlined Char Char"/>
    <w:rsid w:val="000C01F9"/>
    <w:rPr>
      <w:rFonts w:ascii="Arial" w:hAnsi="Arial"/>
      <w:sz w:val="22"/>
      <w:szCs w:val="24"/>
      <w:u w:val="single"/>
      <w:lang w:val="en-US" w:eastAsia="en-US" w:bidi="ar-SA"/>
    </w:rPr>
  </w:style>
  <w:style w:type="character" w:customStyle="1" w:styleId="Style2Char0">
    <w:name w:val="Style2 Char"/>
    <w:uiPriority w:val="99"/>
    <w:rsid w:val="000C01F9"/>
    <w:rPr>
      <w:rFonts w:ascii="Book Antiqua" w:hAnsi="Book Antiqua"/>
      <w:u w:val="thick"/>
      <w:lang w:val="en-US" w:eastAsia="en-US" w:bidi="ar-SA"/>
    </w:rPr>
  </w:style>
  <w:style w:type="character" w:customStyle="1" w:styleId="Style2Char1">
    <w:name w:val="Style2 Char1"/>
    <w:rsid w:val="000C01F9"/>
    <w:rPr>
      <w:rFonts w:ascii="Book Antiqua" w:hAnsi="Book Antiqua"/>
      <w:szCs w:val="24"/>
      <w:u w:val="thick"/>
      <w:lang w:val="en-US" w:eastAsia="en-US" w:bidi="ar-SA"/>
    </w:rPr>
  </w:style>
  <w:style w:type="character" w:customStyle="1" w:styleId="articlehead21">
    <w:name w:val="articlehead21"/>
    <w:rsid w:val="000C01F9"/>
    <w:rPr>
      <w:rFonts w:ascii="Arial" w:hAnsi="Arial" w:cs="Arial" w:hint="default"/>
      <w:b/>
      <w:bCs/>
      <w:color w:val="660000"/>
      <w:sz w:val="20"/>
      <w:szCs w:val="20"/>
    </w:rPr>
  </w:style>
  <w:style w:type="paragraph" w:customStyle="1" w:styleId="shellscontentions">
    <w:name w:val="shells/contentions"/>
    <w:basedOn w:val="TagCite0"/>
    <w:uiPriority w:val="99"/>
    <w:qFormat/>
    <w:rsid w:val="000C01F9"/>
  </w:style>
  <w:style w:type="character" w:customStyle="1" w:styleId="BoldandUnderlineChar2Char1">
    <w:name w:val="Bold and Underline Char2 Char1"/>
    <w:rsid w:val="000C01F9"/>
    <w:rPr>
      <w:b/>
      <w:szCs w:val="24"/>
      <w:u w:val="single"/>
      <w:lang w:val="en-US" w:eastAsia="en-US" w:bidi="ar-SA"/>
    </w:rPr>
  </w:style>
  <w:style w:type="character" w:customStyle="1" w:styleId="TagCiteChar1">
    <w:name w:val="Tag/Cite Char1"/>
    <w:rsid w:val="000C01F9"/>
    <w:rPr>
      <w:b/>
      <w:lang w:val="en-US" w:eastAsia="en-US" w:bidi="ar-SA"/>
    </w:rPr>
  </w:style>
  <w:style w:type="character" w:customStyle="1" w:styleId="goohl2">
    <w:name w:val="goohl2"/>
    <w:basedOn w:val="DefaultParagraphFont"/>
    <w:rsid w:val="000C01F9"/>
  </w:style>
  <w:style w:type="character" w:customStyle="1" w:styleId="Normal10">
    <w:name w:val="Normal1"/>
    <w:basedOn w:val="DefaultParagraphFont"/>
    <w:rsid w:val="000C01F9"/>
  </w:style>
  <w:style w:type="paragraph" w:customStyle="1" w:styleId="BriefTitle1">
    <w:name w:val="Brief Title 1"/>
    <w:basedOn w:val="Normal"/>
    <w:uiPriority w:val="99"/>
    <w:qFormat/>
    <w:rsid w:val="000C01F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C01F9"/>
    <w:pPr>
      <w:widowControl w:val="0"/>
      <w:autoSpaceDE w:val="0"/>
      <w:autoSpaceDN w:val="0"/>
      <w:adjustRightInd w:val="0"/>
    </w:pPr>
    <w:rPr>
      <w:rFonts w:eastAsia="Times New Roman"/>
      <w:b/>
      <w:szCs w:val="20"/>
    </w:rPr>
  </w:style>
  <w:style w:type="character" w:customStyle="1" w:styleId="CardCharChar">
    <w:name w:val="Card Char Char"/>
    <w:rsid w:val="000C01F9"/>
    <w:rPr>
      <w:lang w:val="en-US" w:eastAsia="en-US" w:bidi="ar-SA"/>
    </w:rPr>
  </w:style>
  <w:style w:type="character" w:customStyle="1" w:styleId="BriefTitle1Char">
    <w:name w:val="Brief Title 1 Char"/>
    <w:rsid w:val="000C01F9"/>
    <w:rPr>
      <w:b/>
      <w:u w:val="single"/>
      <w:lang w:val="en-US" w:eastAsia="en-US" w:bidi="ar-SA"/>
    </w:rPr>
  </w:style>
  <w:style w:type="character" w:customStyle="1" w:styleId="TagCiteCharChar">
    <w:name w:val="Tag/Cite Char Char"/>
    <w:rsid w:val="000C01F9"/>
    <w:rPr>
      <w:b/>
      <w:lang w:val="en-US" w:eastAsia="en-US" w:bidi="ar-SA"/>
    </w:rPr>
  </w:style>
  <w:style w:type="paragraph" w:customStyle="1" w:styleId="ShellTitles">
    <w:name w:val="ShellTitles"/>
    <w:basedOn w:val="Normal"/>
    <w:uiPriority w:val="99"/>
    <w:qFormat/>
    <w:rsid w:val="000C01F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C01F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C01F9"/>
    <w:pPr>
      <w:spacing w:before="100" w:beforeAutospacing="1" w:after="100" w:afterAutospacing="1"/>
    </w:pPr>
    <w:rPr>
      <w:rFonts w:eastAsia="Times New Roman"/>
    </w:rPr>
  </w:style>
  <w:style w:type="character" w:customStyle="1" w:styleId="btx">
    <w:name w:val="btx"/>
    <w:basedOn w:val="DefaultParagraphFont"/>
    <w:rsid w:val="000C01F9"/>
  </w:style>
  <w:style w:type="character" w:customStyle="1" w:styleId="CardChar10">
    <w:name w:val="Card Char1"/>
    <w:rsid w:val="000C01F9"/>
    <w:rPr>
      <w:lang w:val="en-US" w:eastAsia="en-US" w:bidi="ar-SA"/>
    </w:rPr>
  </w:style>
  <w:style w:type="character" w:customStyle="1" w:styleId="prodgeneral1">
    <w:name w:val="prodgeneral1"/>
    <w:rsid w:val="000C01F9"/>
    <w:rPr>
      <w:rFonts w:ascii="Verdana" w:hAnsi="Verdana" w:hint="default"/>
      <w:b w:val="0"/>
      <w:bCs w:val="0"/>
      <w:caps w:val="0"/>
      <w:color w:val="000000"/>
      <w:spacing w:val="0"/>
      <w:sz w:val="16"/>
      <w:szCs w:val="16"/>
    </w:rPr>
  </w:style>
  <w:style w:type="character" w:customStyle="1" w:styleId="summary1">
    <w:name w:val="summary1"/>
    <w:rsid w:val="000C01F9"/>
    <w:rPr>
      <w:rFonts w:ascii="Arial" w:hAnsi="Arial" w:cs="Arial" w:hint="default"/>
      <w:sz w:val="18"/>
      <w:szCs w:val="18"/>
    </w:rPr>
  </w:style>
  <w:style w:type="paragraph" w:customStyle="1" w:styleId="ToRead">
    <w:name w:val="To Read"/>
    <w:basedOn w:val="Normal"/>
    <w:uiPriority w:val="99"/>
    <w:qFormat/>
    <w:rsid w:val="000C01F9"/>
    <w:pPr>
      <w:ind w:left="720"/>
    </w:pPr>
    <w:rPr>
      <w:rFonts w:ascii="Verdana" w:eastAsia="Times New Roman" w:hAnsi="Verdana"/>
      <w:b/>
      <w:u w:val="single"/>
    </w:rPr>
  </w:style>
  <w:style w:type="character" w:customStyle="1" w:styleId="text3">
    <w:name w:val="text3"/>
    <w:basedOn w:val="DefaultParagraphFont"/>
    <w:rsid w:val="000C01F9"/>
  </w:style>
  <w:style w:type="paragraph" w:customStyle="1" w:styleId="Style1">
    <w:name w:val="Style 1"/>
    <w:basedOn w:val="Normal"/>
    <w:uiPriority w:val="99"/>
    <w:qFormat/>
    <w:rsid w:val="000C01F9"/>
    <w:pPr>
      <w:widowControl w:val="0"/>
      <w:ind w:firstLine="216"/>
    </w:pPr>
    <w:rPr>
      <w:rFonts w:eastAsia="Times New Roman"/>
      <w:noProof/>
      <w:color w:val="000000"/>
      <w:szCs w:val="20"/>
    </w:rPr>
  </w:style>
  <w:style w:type="paragraph" w:customStyle="1" w:styleId="Style40">
    <w:name w:val="Style 4"/>
    <w:basedOn w:val="Normal"/>
    <w:uiPriority w:val="99"/>
    <w:qFormat/>
    <w:rsid w:val="000C01F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C01F9"/>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0C01F9"/>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0C01F9"/>
  </w:style>
  <w:style w:type="paragraph" w:customStyle="1" w:styleId="PageNumber1">
    <w:name w:val="Page Number1"/>
    <w:basedOn w:val="Normal"/>
    <w:next w:val="Normal"/>
    <w:uiPriority w:val="99"/>
    <w:qFormat/>
    <w:rsid w:val="000C01F9"/>
    <w:rPr>
      <w:rFonts w:eastAsia="Times New Roman"/>
    </w:rPr>
  </w:style>
  <w:style w:type="paragraph" w:customStyle="1" w:styleId="Cite1">
    <w:name w:val="Cite1"/>
    <w:qFormat/>
    <w:rsid w:val="000C01F9"/>
    <w:rPr>
      <w:rFonts w:ascii="Palatino Linotype" w:eastAsia="Times New Roman" w:hAnsi="Palatino Linotype" w:cs="Times New Roman"/>
      <w:bCs/>
      <w:sz w:val="20"/>
      <w:szCs w:val="20"/>
      <w:lang w:val="en-AU"/>
    </w:rPr>
  </w:style>
  <w:style w:type="paragraph" w:customStyle="1" w:styleId="Card1">
    <w:name w:val="Card1"/>
    <w:uiPriority w:val="99"/>
    <w:qFormat/>
    <w:rsid w:val="000C01F9"/>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0C01F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0C01F9"/>
    <w:pPr>
      <w:ind w:left="288" w:right="288"/>
    </w:pPr>
    <w:rPr>
      <w:rFonts w:eastAsia="Times New Roman"/>
    </w:rPr>
  </w:style>
  <w:style w:type="paragraph" w:customStyle="1" w:styleId="cite21">
    <w:name w:val="cite2"/>
    <w:uiPriority w:val="99"/>
    <w:qFormat/>
    <w:rsid w:val="000C01F9"/>
    <w:rPr>
      <w:rFonts w:ascii="Times New Roman" w:eastAsia="Times New Roman" w:hAnsi="Times New Roman" w:cs="Times New Roman"/>
      <w:color w:val="000000"/>
      <w:sz w:val="20"/>
    </w:rPr>
  </w:style>
  <w:style w:type="character" w:customStyle="1" w:styleId="underline1">
    <w:name w:val="underline1"/>
    <w:rsid w:val="000C01F9"/>
    <w:rPr>
      <w:rFonts w:ascii="Times New Roman" w:hAnsi="Times New Roman"/>
      <w:sz w:val="20"/>
      <w:u w:val="single"/>
      <w:lang w:eastAsia="en-US"/>
    </w:rPr>
  </w:style>
  <w:style w:type="paragraph" w:customStyle="1" w:styleId="articletext">
    <w:name w:val="articletext"/>
    <w:basedOn w:val="Normal"/>
    <w:qFormat/>
    <w:rsid w:val="000C01F9"/>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0C01F9"/>
    <w:rPr>
      <w:rFonts w:ascii="Arial Narrow" w:hAnsi="Arial Narrow"/>
      <w:sz w:val="24"/>
      <w:szCs w:val="24"/>
      <w:u w:val="single"/>
      <w:lang w:val="en-US" w:eastAsia="en-US" w:bidi="ar-SA"/>
    </w:rPr>
  </w:style>
  <w:style w:type="character" w:customStyle="1" w:styleId="cardtextsmallChar">
    <w:name w:val="card text small Char"/>
    <w:rsid w:val="000C01F9"/>
    <w:rPr>
      <w:rFonts w:ascii="Arial Narrow" w:hAnsi="Arial Narrow"/>
      <w:sz w:val="16"/>
      <w:szCs w:val="24"/>
      <w:lang w:val="en-US" w:eastAsia="en-US" w:bidi="ar-SA"/>
    </w:rPr>
  </w:style>
  <w:style w:type="paragraph" w:customStyle="1" w:styleId="cardtextsmall">
    <w:name w:val="card text small"/>
    <w:basedOn w:val="Normal"/>
    <w:uiPriority w:val="99"/>
    <w:qFormat/>
    <w:rsid w:val="000C01F9"/>
    <w:rPr>
      <w:rFonts w:eastAsia="Times New Roman"/>
      <w:sz w:val="16"/>
    </w:rPr>
  </w:style>
  <w:style w:type="paragraph" w:customStyle="1" w:styleId="CaseListNormal">
    <w:name w:val="Case List Normal"/>
    <w:basedOn w:val="Normal"/>
    <w:uiPriority w:val="99"/>
    <w:qFormat/>
    <w:rsid w:val="000C01F9"/>
    <w:rPr>
      <w:rFonts w:ascii="Times" w:eastAsia="Times New Roman" w:hAnsi="Times"/>
      <w:szCs w:val="26"/>
    </w:rPr>
  </w:style>
  <w:style w:type="paragraph" w:customStyle="1" w:styleId="Body">
    <w:name w:val="Body"/>
    <w:basedOn w:val="Normal"/>
    <w:uiPriority w:val="99"/>
    <w:qFormat/>
    <w:rsid w:val="000C01F9"/>
    <w:pPr>
      <w:outlineLvl w:val="3"/>
    </w:pPr>
    <w:rPr>
      <w:rFonts w:eastAsia="Times New Roman"/>
      <w:szCs w:val="20"/>
    </w:rPr>
  </w:style>
  <w:style w:type="paragraph" w:customStyle="1" w:styleId="3text">
    <w:name w:val="3text"/>
    <w:basedOn w:val="Normal"/>
    <w:uiPriority w:val="99"/>
    <w:qFormat/>
    <w:rsid w:val="000C01F9"/>
    <w:pPr>
      <w:spacing w:before="100" w:beforeAutospacing="1" w:after="100" w:afterAutospacing="1"/>
    </w:pPr>
    <w:rPr>
      <w:rFonts w:eastAsia="Times New Roman"/>
      <w:sz w:val="24"/>
    </w:rPr>
  </w:style>
  <w:style w:type="character" w:customStyle="1" w:styleId="countrytitle1">
    <w:name w:val="countrytitle1"/>
    <w:rsid w:val="000C01F9"/>
    <w:rPr>
      <w:rFonts w:ascii="Verdana" w:hAnsi="Verdana" w:hint="default"/>
      <w:b/>
      <w:bCs/>
      <w:color w:val="293643"/>
      <w:sz w:val="24"/>
      <w:szCs w:val="24"/>
    </w:rPr>
  </w:style>
  <w:style w:type="character" w:customStyle="1" w:styleId="storyheader1">
    <w:name w:val="storyheader1"/>
    <w:rsid w:val="000C01F9"/>
    <w:rPr>
      <w:rFonts w:ascii="Verdana" w:hAnsi="Verdana" w:hint="default"/>
      <w:b/>
      <w:bCs/>
      <w:color w:val="000000"/>
      <w:sz w:val="21"/>
      <w:szCs w:val="21"/>
    </w:rPr>
  </w:style>
  <w:style w:type="paragraph" w:customStyle="1" w:styleId="TimesNewRoman12">
    <w:name w:val="TimesNewRoman12"/>
    <w:uiPriority w:val="99"/>
    <w:qFormat/>
    <w:rsid w:val="000C01F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0C01F9"/>
    <w:pPr>
      <w:spacing w:before="100" w:beforeAutospacing="1" w:after="100" w:afterAutospacing="1"/>
    </w:pPr>
    <w:rPr>
      <w:rFonts w:eastAsia="Times New Roman"/>
      <w:sz w:val="24"/>
    </w:rPr>
  </w:style>
  <w:style w:type="character" w:customStyle="1" w:styleId="cardunderlinedChar0">
    <w:name w:val="card underlined Char"/>
    <w:rsid w:val="000C01F9"/>
    <w:rPr>
      <w:rFonts w:ascii="Arial" w:hAnsi="Arial"/>
      <w:sz w:val="22"/>
      <w:szCs w:val="24"/>
      <w:u w:val="single"/>
      <w:lang w:val="en-US" w:eastAsia="en-US" w:bidi="ar-SA"/>
    </w:rPr>
  </w:style>
  <w:style w:type="paragraph" w:customStyle="1" w:styleId="medium-normal">
    <w:name w:val="medium-normal"/>
    <w:basedOn w:val="Normal"/>
    <w:uiPriority w:val="99"/>
    <w:qFormat/>
    <w:rsid w:val="000C01F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C01F9"/>
    <w:rPr>
      <w:rFonts w:eastAsia="Times New Roman"/>
      <w:color w:val="000000"/>
      <w:sz w:val="18"/>
    </w:rPr>
  </w:style>
  <w:style w:type="paragraph" w:customStyle="1" w:styleId="text1">
    <w:name w:val="text1"/>
    <w:basedOn w:val="Normal"/>
    <w:autoRedefine/>
    <w:uiPriority w:val="99"/>
    <w:qFormat/>
    <w:rsid w:val="000C01F9"/>
    <w:rPr>
      <w:rFonts w:eastAsia="Times New Roman"/>
      <w:szCs w:val="20"/>
    </w:rPr>
  </w:style>
  <w:style w:type="character" w:customStyle="1" w:styleId="article1">
    <w:name w:val="article1"/>
    <w:rsid w:val="000C01F9"/>
    <w:rPr>
      <w:rFonts w:ascii="Verdana" w:hAnsi="Verdana" w:hint="default"/>
      <w:color w:val="333333"/>
      <w:sz w:val="16"/>
      <w:szCs w:val="16"/>
    </w:rPr>
  </w:style>
  <w:style w:type="paragraph" w:customStyle="1" w:styleId="RepeatBlockHeading">
    <w:name w:val="Repeat Block Heading"/>
    <w:basedOn w:val="Normal"/>
    <w:autoRedefine/>
    <w:uiPriority w:val="99"/>
    <w:qFormat/>
    <w:rsid w:val="000C01F9"/>
    <w:pPr>
      <w:jc w:val="center"/>
    </w:pPr>
    <w:rPr>
      <w:rFonts w:eastAsia="Times New Roman"/>
      <w:b/>
      <w:smallCaps/>
      <w:color w:val="000000"/>
      <w:sz w:val="24"/>
      <w:u w:val="thick"/>
    </w:rPr>
  </w:style>
  <w:style w:type="character" w:customStyle="1" w:styleId="Hyperlink6">
    <w:name w:val="Hyperlink6"/>
    <w:rsid w:val="000C01F9"/>
    <w:rPr>
      <w:color w:val="3300CC"/>
      <w:u w:val="single"/>
    </w:rPr>
  </w:style>
  <w:style w:type="paragraph" w:customStyle="1" w:styleId="story-headline">
    <w:name w:val="story-headline"/>
    <w:basedOn w:val="Normal"/>
    <w:uiPriority w:val="99"/>
    <w:qFormat/>
    <w:rsid w:val="000C01F9"/>
    <w:pPr>
      <w:spacing w:before="72" w:after="72"/>
    </w:pPr>
    <w:rPr>
      <w:rFonts w:eastAsia="Times New Roman"/>
      <w:b/>
      <w:bCs/>
      <w:sz w:val="26"/>
      <w:szCs w:val="26"/>
    </w:rPr>
  </w:style>
  <w:style w:type="paragraph" w:customStyle="1" w:styleId="story-body">
    <w:name w:val="story-body"/>
    <w:basedOn w:val="Normal"/>
    <w:uiPriority w:val="99"/>
    <w:qFormat/>
    <w:rsid w:val="000C01F9"/>
    <w:pPr>
      <w:spacing w:before="100" w:beforeAutospacing="1" w:after="100" w:afterAutospacing="1"/>
    </w:pPr>
    <w:rPr>
      <w:rFonts w:eastAsia="Times New Roman"/>
    </w:rPr>
  </w:style>
  <w:style w:type="character" w:customStyle="1" w:styleId="story-posted-date1">
    <w:name w:val="story-posted-date1"/>
    <w:rsid w:val="000C01F9"/>
    <w:rPr>
      <w:rFonts w:ascii="Arial" w:hAnsi="Arial" w:cs="Arial" w:hint="default"/>
      <w:b w:val="0"/>
      <w:bCs w:val="0"/>
      <w:sz w:val="19"/>
      <w:szCs w:val="19"/>
    </w:rPr>
  </w:style>
  <w:style w:type="paragraph" w:customStyle="1" w:styleId="story-dateline">
    <w:name w:val="story-dateline"/>
    <w:basedOn w:val="Normal"/>
    <w:uiPriority w:val="99"/>
    <w:qFormat/>
    <w:rsid w:val="000C01F9"/>
    <w:rPr>
      <w:rFonts w:eastAsia="Times New Roman"/>
      <w:b/>
      <w:bCs/>
    </w:rPr>
  </w:style>
  <w:style w:type="paragraph" w:customStyle="1" w:styleId="TextofCards">
    <w:name w:val="Text of Cards"/>
    <w:basedOn w:val="Normal"/>
    <w:uiPriority w:val="99"/>
    <w:qFormat/>
    <w:rsid w:val="000C01F9"/>
    <w:rPr>
      <w:rFonts w:eastAsia="Times New Roman"/>
      <w:color w:val="000000"/>
      <w:spacing w:val="6"/>
      <w:szCs w:val="23"/>
    </w:rPr>
  </w:style>
  <w:style w:type="paragraph" w:customStyle="1" w:styleId="Corpotesto">
    <w:name w:val="Corpo testo"/>
    <w:basedOn w:val="Normal"/>
    <w:uiPriority w:val="99"/>
    <w:qFormat/>
    <w:rsid w:val="000C01F9"/>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0C01F9"/>
    <w:rPr>
      <w:rFonts w:eastAsia="SimSun" w:cs="Arial"/>
      <w:b/>
      <w:bCs/>
      <w:iCs/>
      <w:sz w:val="24"/>
      <w:szCs w:val="28"/>
      <w:lang w:val="en-US" w:eastAsia="zh-CN" w:bidi="ar-SA"/>
    </w:rPr>
  </w:style>
  <w:style w:type="paragraph" w:customStyle="1" w:styleId="PageHeading">
    <w:name w:val="Page Heading"/>
    <w:basedOn w:val="Heading2"/>
    <w:uiPriority w:val="99"/>
    <w:qFormat/>
    <w:rsid w:val="000C01F9"/>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0C01F9"/>
  </w:style>
  <w:style w:type="paragraph" w:customStyle="1" w:styleId="tagCharChar1Char">
    <w:name w:val="tag Char Char1 Char"/>
    <w:uiPriority w:val="99"/>
    <w:qFormat/>
    <w:rsid w:val="000C01F9"/>
    <w:pPr>
      <w:spacing w:after="160" w:line="259" w:lineRule="auto"/>
    </w:pPr>
    <w:rPr>
      <w:rFonts w:eastAsia="Times New Roman"/>
      <w:b/>
      <w:bCs/>
    </w:rPr>
  </w:style>
  <w:style w:type="character" w:customStyle="1" w:styleId="textmedium">
    <w:name w:val="textmedium"/>
    <w:basedOn w:val="DefaultParagraphFont"/>
    <w:rsid w:val="000C01F9"/>
  </w:style>
  <w:style w:type="character" w:customStyle="1" w:styleId="citation1">
    <w:name w:val="citation1"/>
    <w:rsid w:val="000C01F9"/>
    <w:rPr>
      <w:rFonts w:ascii="Verdana" w:hAnsi="Verdana" w:hint="default"/>
      <w:sz w:val="17"/>
      <w:szCs w:val="17"/>
    </w:rPr>
  </w:style>
  <w:style w:type="character" w:customStyle="1" w:styleId="hithighlite">
    <w:name w:val="hithighlite"/>
    <w:basedOn w:val="DefaultParagraphFont"/>
    <w:rsid w:val="000C01F9"/>
  </w:style>
  <w:style w:type="character" w:customStyle="1" w:styleId="articlecontent">
    <w:name w:val="articlecontent"/>
    <w:basedOn w:val="DefaultParagraphFont"/>
    <w:rsid w:val="000C01F9"/>
  </w:style>
  <w:style w:type="paragraph" w:styleId="FootnoteText">
    <w:name w:val="footnote text"/>
    <w:basedOn w:val="Normal"/>
    <w:link w:val="FootnoteTextChar"/>
    <w:rsid w:val="000C01F9"/>
    <w:rPr>
      <w:rFonts w:ascii="Times" w:eastAsia="Times" w:hAnsi="Times"/>
      <w:szCs w:val="20"/>
    </w:rPr>
  </w:style>
  <w:style w:type="character" w:customStyle="1" w:styleId="FootnoteTextChar">
    <w:name w:val="Footnote Text Char"/>
    <w:basedOn w:val="DefaultParagraphFont"/>
    <w:link w:val="FootnoteText"/>
    <w:rsid w:val="000C01F9"/>
    <w:rPr>
      <w:rFonts w:ascii="Times" w:eastAsia="Times" w:hAnsi="Times" w:cs="Calibri"/>
      <w:sz w:val="22"/>
      <w:szCs w:val="20"/>
    </w:rPr>
  </w:style>
  <w:style w:type="paragraph" w:customStyle="1" w:styleId="inside-copy">
    <w:name w:val="inside-copy"/>
    <w:basedOn w:val="Normal"/>
    <w:uiPriority w:val="99"/>
    <w:qFormat/>
    <w:rsid w:val="000C01F9"/>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C01F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C01F9"/>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0C01F9"/>
  </w:style>
  <w:style w:type="paragraph" w:customStyle="1" w:styleId="ProjectTitleLine">
    <w:name w:val="Project Title Line"/>
    <w:basedOn w:val="Normal"/>
    <w:next w:val="Normal"/>
    <w:autoRedefine/>
    <w:uiPriority w:val="99"/>
    <w:qFormat/>
    <w:rsid w:val="000C01F9"/>
    <w:pPr>
      <w:jc w:val="center"/>
    </w:pPr>
    <w:rPr>
      <w:rFonts w:eastAsia="Times New Roman"/>
      <w:caps/>
      <w:szCs w:val="20"/>
    </w:rPr>
  </w:style>
  <w:style w:type="character" w:customStyle="1" w:styleId="fource1">
    <w:name w:val="fource1"/>
    <w:rsid w:val="000C01F9"/>
    <w:rPr>
      <w:sz w:val="34"/>
      <w:szCs w:val="34"/>
    </w:rPr>
  </w:style>
  <w:style w:type="paragraph" w:customStyle="1" w:styleId="LanguageStrike">
    <w:name w:val="Language Strike"/>
    <w:basedOn w:val="Normal"/>
    <w:next w:val="Normal"/>
    <w:uiPriority w:val="99"/>
    <w:qFormat/>
    <w:rsid w:val="000C01F9"/>
    <w:rPr>
      <w:rFonts w:eastAsia="Times New Roman"/>
      <w:strike/>
    </w:rPr>
  </w:style>
  <w:style w:type="character" w:customStyle="1" w:styleId="LanguageStrikeChar">
    <w:name w:val="Language Strike Char"/>
    <w:rsid w:val="000C01F9"/>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0C01F9"/>
    <w:rPr>
      <w:rFonts w:eastAsia="Times New Roman"/>
      <w:szCs w:val="20"/>
      <w:u w:val="single"/>
    </w:rPr>
  </w:style>
  <w:style w:type="paragraph" w:customStyle="1" w:styleId="Normal10pt">
    <w:name w:val="Normal + 10 pt"/>
    <w:basedOn w:val="Normal"/>
    <w:qFormat/>
    <w:rsid w:val="000C01F9"/>
    <w:rPr>
      <w:rFonts w:eastAsia="Times New Roman"/>
      <w:szCs w:val="20"/>
    </w:rPr>
  </w:style>
  <w:style w:type="paragraph" w:customStyle="1" w:styleId="cardChar1Char">
    <w:name w:val="card Char1 Char"/>
    <w:basedOn w:val="Normal"/>
    <w:uiPriority w:val="99"/>
    <w:qFormat/>
    <w:rsid w:val="000C01F9"/>
    <w:pPr>
      <w:ind w:left="288" w:right="288"/>
    </w:pPr>
    <w:rPr>
      <w:rFonts w:eastAsia="Times New Roman"/>
      <w:szCs w:val="20"/>
    </w:rPr>
  </w:style>
  <w:style w:type="character" w:customStyle="1" w:styleId="normal11">
    <w:name w:val="normal1"/>
    <w:basedOn w:val="DefaultParagraphFont"/>
    <w:rsid w:val="000C01F9"/>
  </w:style>
  <w:style w:type="character" w:customStyle="1" w:styleId="ds">
    <w:name w:val="ds"/>
    <w:basedOn w:val="DefaultParagraphFont"/>
    <w:rsid w:val="000C01F9"/>
  </w:style>
  <w:style w:type="character" w:customStyle="1" w:styleId="UnderliningChar1">
    <w:name w:val="Underlining Char1"/>
    <w:rsid w:val="000C01F9"/>
    <w:rPr>
      <w:rFonts w:ascii="Arial Narrow" w:hAnsi="Arial Narrow"/>
      <w:szCs w:val="24"/>
      <w:u w:val="single"/>
      <w:lang w:val="en-US" w:eastAsia="en-US" w:bidi="ar-SA"/>
    </w:rPr>
  </w:style>
  <w:style w:type="character" w:customStyle="1" w:styleId="UnderliningChar2">
    <w:name w:val="Underlining Char2"/>
    <w:rsid w:val="000C01F9"/>
    <w:rPr>
      <w:rFonts w:ascii="Arial Narrow" w:hAnsi="Arial Narrow"/>
      <w:szCs w:val="24"/>
      <w:u w:val="single"/>
      <w:lang w:val="en-US" w:eastAsia="en-US" w:bidi="ar-SA"/>
    </w:rPr>
  </w:style>
  <w:style w:type="character" w:customStyle="1" w:styleId="MicroTextChar1">
    <w:name w:val="MicroText Char1"/>
    <w:rsid w:val="000C01F9"/>
    <w:rPr>
      <w:rFonts w:ascii="Arial Narrow" w:hAnsi="Arial Narrow"/>
      <w:sz w:val="12"/>
      <w:szCs w:val="24"/>
      <w:lang w:val="en-US" w:eastAsia="en-US" w:bidi="ar-SA"/>
    </w:rPr>
  </w:style>
  <w:style w:type="paragraph" w:customStyle="1" w:styleId="CM12">
    <w:name w:val="CM12"/>
    <w:basedOn w:val="Default"/>
    <w:next w:val="Default"/>
    <w:uiPriority w:val="99"/>
    <w:qFormat/>
    <w:rsid w:val="000C01F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C01F9"/>
    <w:pPr>
      <w:widowControl w:val="0"/>
      <w:spacing w:after="480"/>
    </w:pPr>
    <w:rPr>
      <w:rFonts w:ascii="Granjon LT Std" w:hAnsi="Granjon LT Std"/>
      <w:color w:val="auto"/>
    </w:rPr>
  </w:style>
  <w:style w:type="paragraph" w:customStyle="1" w:styleId="CM10">
    <w:name w:val="CM10"/>
    <w:basedOn w:val="Default"/>
    <w:next w:val="Default"/>
    <w:uiPriority w:val="99"/>
    <w:qFormat/>
    <w:rsid w:val="000C01F9"/>
    <w:pPr>
      <w:widowControl w:val="0"/>
      <w:spacing w:line="320" w:lineRule="atLeast"/>
    </w:pPr>
    <w:rPr>
      <w:rFonts w:ascii="Granjon LT Std" w:hAnsi="Granjon LT Std"/>
      <w:color w:val="auto"/>
    </w:rPr>
  </w:style>
  <w:style w:type="character" w:styleId="EndnoteReference">
    <w:name w:val="endnote reference"/>
    <w:rsid w:val="000C01F9"/>
    <w:rPr>
      <w:vertAlign w:val="baseline"/>
    </w:rPr>
  </w:style>
  <w:style w:type="paragraph" w:customStyle="1" w:styleId="bold">
    <w:name w:val="bold"/>
    <w:basedOn w:val="Normal"/>
    <w:qFormat/>
    <w:rsid w:val="000C01F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C01F9"/>
    <w:rPr>
      <w:rFonts w:eastAsia="Times New Roman"/>
      <w:strike/>
      <w:szCs w:val="20"/>
    </w:rPr>
  </w:style>
  <w:style w:type="paragraph" w:customStyle="1" w:styleId="textbodyblack">
    <w:name w:val="textbodyblack"/>
    <w:basedOn w:val="Normal"/>
    <w:uiPriority w:val="99"/>
    <w:qFormat/>
    <w:rsid w:val="000C01F9"/>
    <w:pPr>
      <w:spacing w:before="100" w:beforeAutospacing="1" w:after="100" w:afterAutospacing="1"/>
    </w:pPr>
    <w:rPr>
      <w:rFonts w:eastAsia="Times New Roman"/>
      <w:sz w:val="24"/>
    </w:rPr>
  </w:style>
  <w:style w:type="character" w:customStyle="1" w:styleId="DefaultPara">
    <w:name w:val="Default Para"/>
    <w:rsid w:val="000C01F9"/>
    <w:rPr>
      <w:sz w:val="20"/>
    </w:rPr>
  </w:style>
  <w:style w:type="character" w:customStyle="1" w:styleId="SYSHYPERTEXT">
    <w:name w:val="SYS_HYPERTEXT"/>
    <w:rsid w:val="000C01F9"/>
    <w:rPr>
      <w:color w:val="0000FF"/>
      <w:u w:val="single"/>
    </w:rPr>
  </w:style>
  <w:style w:type="character" w:customStyle="1" w:styleId="Hyperlink1">
    <w:name w:val="Hyperlink1"/>
    <w:rsid w:val="000C01F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C01F9"/>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C01F9"/>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0C01F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0C01F9"/>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C01F9"/>
    <w:rPr>
      <w:b/>
      <w:sz w:val="24"/>
      <w:szCs w:val="24"/>
      <w:u w:val="single"/>
      <w:lang w:val="en-US" w:eastAsia="en-US" w:bidi="ar-SA"/>
    </w:rPr>
  </w:style>
  <w:style w:type="character" w:customStyle="1" w:styleId="StyleTagTimesNewRomanChar">
    <w:name w:val="Style Tag + Times New Roman Char"/>
    <w:rsid w:val="000C01F9"/>
    <w:rPr>
      <w:b/>
      <w:bCs/>
      <w:noProof w:val="0"/>
      <w:sz w:val="24"/>
      <w:szCs w:val="24"/>
      <w:lang w:val="en-US" w:eastAsia="en-US" w:bidi="ar-SA"/>
    </w:rPr>
  </w:style>
  <w:style w:type="character" w:customStyle="1" w:styleId="ShrinkChar">
    <w:name w:val="Shrink Char"/>
    <w:link w:val="Shrink"/>
    <w:rsid w:val="000C01F9"/>
    <w:rPr>
      <w:rFonts w:cs="Courier"/>
      <w:bCs/>
      <w:sz w:val="16"/>
      <w:szCs w:val="16"/>
    </w:rPr>
  </w:style>
  <w:style w:type="paragraph" w:customStyle="1" w:styleId="SmallCard">
    <w:name w:val="Small Card"/>
    <w:basedOn w:val="Normal"/>
    <w:uiPriority w:val="99"/>
    <w:qFormat/>
    <w:rsid w:val="000C01F9"/>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C01F9"/>
    <w:rPr>
      <w:rFonts w:ascii="Arial Narrow" w:hAnsi="Arial Narrow" w:cs="Arial"/>
      <w:b/>
      <w:bCs/>
      <w:iCs/>
      <w:sz w:val="24"/>
      <w:szCs w:val="28"/>
      <w:lang w:val="en-US" w:eastAsia="en-US" w:bidi="ar-SA"/>
    </w:rPr>
  </w:style>
  <w:style w:type="character" w:customStyle="1" w:styleId="UnderliningCharChar">
    <w:name w:val="Underlining Char Char"/>
    <w:rsid w:val="000C01F9"/>
    <w:rPr>
      <w:rFonts w:ascii="Arial Narrow" w:hAnsi="Arial Narrow"/>
      <w:szCs w:val="24"/>
      <w:u w:val="single"/>
      <w:lang w:val="en-US" w:eastAsia="en-US" w:bidi="ar-SA"/>
    </w:rPr>
  </w:style>
  <w:style w:type="character" w:customStyle="1" w:styleId="StyleArialNarrow12ptBold">
    <w:name w:val="Style Arial Narrow 12 pt Bold"/>
    <w:rsid w:val="000C01F9"/>
    <w:rPr>
      <w:rFonts w:ascii="Arial Narrow" w:hAnsi="Arial Narrow"/>
      <w:b/>
      <w:bCs/>
      <w:sz w:val="24"/>
    </w:rPr>
  </w:style>
  <w:style w:type="character" w:customStyle="1" w:styleId="Style1CharChar">
    <w:name w:val="Style1 Char Char"/>
    <w:rsid w:val="000C01F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0C01F9"/>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0C01F9"/>
    <w:rPr>
      <w:u w:val="single"/>
    </w:rPr>
  </w:style>
  <w:style w:type="character" w:customStyle="1" w:styleId="UnderlinedCharChar1">
    <w:name w:val="Underlined Char Char1"/>
    <w:rsid w:val="000C01F9"/>
    <w:rPr>
      <w:rFonts w:ascii="Bell MT" w:eastAsia="Times New Roman" w:hAnsi="Bell MT"/>
      <w:bCs/>
      <w:iCs/>
      <w:sz w:val="22"/>
      <w:u w:val="single"/>
    </w:rPr>
  </w:style>
  <w:style w:type="character" w:customStyle="1" w:styleId="Heading2CharChar2">
    <w:name w:val="Heading 2 Char Char2"/>
    <w:rsid w:val="000C01F9"/>
    <w:rPr>
      <w:rFonts w:cs="Arial"/>
      <w:b/>
      <w:bCs/>
      <w:iCs/>
      <w:sz w:val="22"/>
      <w:szCs w:val="28"/>
      <w:lang w:val="en-US" w:eastAsia="en-US" w:bidi="ar-SA"/>
    </w:rPr>
  </w:style>
  <w:style w:type="character" w:customStyle="1" w:styleId="doctitle">
    <w:name w:val="doctitle"/>
    <w:rsid w:val="000C01F9"/>
  </w:style>
  <w:style w:type="character" w:customStyle="1" w:styleId="FooterChar1">
    <w:name w:val="Footer Char1"/>
    <w:uiPriority w:val="99"/>
    <w:semiHidden/>
    <w:rsid w:val="000C01F9"/>
    <w:rPr>
      <w:rFonts w:ascii="Garamond" w:eastAsia="Calibri" w:hAnsi="Garamond" w:cs="Times New Roman"/>
      <w:szCs w:val="22"/>
    </w:rPr>
  </w:style>
  <w:style w:type="paragraph" w:customStyle="1" w:styleId="CiteCorrected">
    <w:name w:val="Cite Corrected"/>
    <w:basedOn w:val="Normal"/>
    <w:link w:val="CiteCorrectedChar"/>
    <w:qFormat/>
    <w:rsid w:val="000C01F9"/>
    <w:rPr>
      <w:rFonts w:eastAsia="Times New Roman"/>
      <w:b/>
      <w:bCs/>
      <w:sz w:val="24"/>
      <w:szCs w:val="16"/>
      <w:u w:val="single"/>
    </w:rPr>
  </w:style>
  <w:style w:type="character" w:customStyle="1" w:styleId="CiteCorrectedChar">
    <w:name w:val="Cite Corrected Char"/>
    <w:link w:val="CiteCorrected"/>
    <w:rsid w:val="000C01F9"/>
    <w:rPr>
      <w:rFonts w:ascii="Calibri" w:eastAsia="Times New Roman" w:hAnsi="Calibri" w:cs="Calibri"/>
      <w:b/>
      <w:bCs/>
      <w:szCs w:val="16"/>
      <w:u w:val="single"/>
    </w:rPr>
  </w:style>
  <w:style w:type="character" w:customStyle="1" w:styleId="cardtext-underlined">
    <w:name w:val="card text- underlined"/>
    <w:rsid w:val="000C01F9"/>
    <w:rPr>
      <w:rFonts w:ascii="Garamond" w:hAnsi="Garamond"/>
      <w:u w:val="single"/>
    </w:rPr>
  </w:style>
  <w:style w:type="numbering" w:customStyle="1" w:styleId="NoList6">
    <w:name w:val="No List6"/>
    <w:next w:val="NoList"/>
    <w:uiPriority w:val="99"/>
    <w:semiHidden/>
    <w:unhideWhenUsed/>
    <w:rsid w:val="000C01F9"/>
  </w:style>
  <w:style w:type="numbering" w:customStyle="1" w:styleId="NoList7">
    <w:name w:val="No List7"/>
    <w:next w:val="NoList"/>
    <w:semiHidden/>
    <w:unhideWhenUsed/>
    <w:rsid w:val="000C01F9"/>
  </w:style>
  <w:style w:type="character" w:customStyle="1" w:styleId="stylestylebold12pt">
    <w:name w:val="stylestylebold12pt"/>
    <w:basedOn w:val="DefaultParagraphFont"/>
    <w:rsid w:val="000C01F9"/>
  </w:style>
  <w:style w:type="character" w:customStyle="1" w:styleId="styleboldunderline">
    <w:name w:val="styleboldunderline"/>
    <w:basedOn w:val="DefaultParagraphFont"/>
    <w:rsid w:val="000C01F9"/>
  </w:style>
  <w:style w:type="character" w:customStyle="1" w:styleId="Styleunderline11pt">
    <w:name w:val="Style underline + 11 pt"/>
    <w:rsid w:val="000C01F9"/>
    <w:rPr>
      <w:rFonts w:ascii="Times New Roman" w:hAnsi="Times New Roman"/>
      <w:b w:val="0"/>
      <w:bCs w:val="0"/>
      <w:sz w:val="20"/>
      <w:u w:val="single"/>
    </w:rPr>
  </w:style>
  <w:style w:type="character" w:customStyle="1" w:styleId="Styleunderline11ptBold">
    <w:name w:val="Style underline + 11 pt Bold"/>
    <w:rsid w:val="000C01F9"/>
    <w:rPr>
      <w:rFonts w:ascii="Times New Roman" w:hAnsi="Times New Roman"/>
      <w:b/>
      <w:bCs w:val="0"/>
      <w:sz w:val="20"/>
      <w:u w:val="single"/>
    </w:rPr>
  </w:style>
  <w:style w:type="paragraph" w:customStyle="1" w:styleId="story-body-text">
    <w:name w:val="story-body-text"/>
    <w:basedOn w:val="Normal"/>
    <w:uiPriority w:val="99"/>
    <w:qFormat/>
    <w:rsid w:val="000C01F9"/>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0C01F9"/>
  </w:style>
  <w:style w:type="character" w:customStyle="1" w:styleId="BriefTitleChar">
    <w:name w:val="Brief Title Char"/>
    <w:basedOn w:val="DefaultParagraphFont"/>
    <w:rsid w:val="000C01F9"/>
    <w:rPr>
      <w:b/>
      <w:sz w:val="24"/>
      <w:szCs w:val="24"/>
      <w:u w:val="single"/>
      <w:lang w:val="en-US" w:eastAsia="en-US" w:bidi="ar-SA"/>
    </w:rPr>
  </w:style>
  <w:style w:type="paragraph" w:customStyle="1" w:styleId="BriefTitle2">
    <w:name w:val="Brief Title 2"/>
    <w:basedOn w:val="Heading1"/>
    <w:uiPriority w:val="99"/>
    <w:qFormat/>
    <w:rsid w:val="000C01F9"/>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0C01F9"/>
    <w:rPr>
      <w:b/>
      <w:sz w:val="24"/>
      <w:szCs w:val="24"/>
      <w:u w:val="single"/>
      <w:lang w:val="en-US" w:eastAsia="en-US" w:bidi="ar-SA"/>
    </w:rPr>
  </w:style>
  <w:style w:type="paragraph" w:customStyle="1" w:styleId="cards0">
    <w:name w:val="cards"/>
    <w:basedOn w:val="Normal"/>
    <w:qFormat/>
    <w:rsid w:val="000C01F9"/>
    <w:rPr>
      <w:rFonts w:eastAsia="Calibri"/>
    </w:rPr>
  </w:style>
  <w:style w:type="character" w:customStyle="1" w:styleId="StyleStyle4CharTimesNewRoman11pt1">
    <w:name w:val="Style Style4 Char + Times New Roman 11 pt1"/>
    <w:basedOn w:val="DefaultParagraphFont"/>
    <w:rsid w:val="000C01F9"/>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0C01F9"/>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0C01F9"/>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0C01F9"/>
    <w:rPr>
      <w:sz w:val="20"/>
      <w:u w:val="single"/>
    </w:rPr>
  </w:style>
  <w:style w:type="character" w:customStyle="1" w:styleId="FootnoteTextChar1">
    <w:name w:val="Footnote Text Char1"/>
    <w:basedOn w:val="DefaultParagraphFont"/>
    <w:uiPriority w:val="99"/>
    <w:rsid w:val="000C01F9"/>
    <w:rPr>
      <w:rFonts w:ascii="Georgia" w:hAnsi="Georgia"/>
      <w:sz w:val="20"/>
      <w:szCs w:val="20"/>
    </w:rPr>
  </w:style>
  <w:style w:type="character" w:customStyle="1" w:styleId="SubtitleChar1">
    <w:name w:val="Subtitle Char1"/>
    <w:aliases w:val="Underlined card text Char1"/>
    <w:basedOn w:val="DefaultParagraphFont"/>
    <w:uiPriority w:val="11"/>
    <w:rsid w:val="000C01F9"/>
    <w:rPr>
      <w:rFonts w:eastAsiaTheme="minorEastAsia"/>
      <w:color w:val="5A5A5A" w:themeColor="text1" w:themeTint="A5"/>
      <w:spacing w:val="15"/>
    </w:rPr>
  </w:style>
  <w:style w:type="character" w:customStyle="1" w:styleId="DateChar1">
    <w:name w:val="Date Char1"/>
    <w:aliases w:val="date Char1"/>
    <w:basedOn w:val="DefaultParagraphFont"/>
    <w:rsid w:val="000C01F9"/>
    <w:rPr>
      <w:rFonts w:ascii="Georgia" w:hAnsi="Georgia"/>
    </w:rPr>
  </w:style>
  <w:style w:type="character" w:customStyle="1" w:styleId="BodyText2Char1">
    <w:name w:val="Body Text 2 Char1"/>
    <w:basedOn w:val="DefaultParagraphFont"/>
    <w:uiPriority w:val="99"/>
    <w:rsid w:val="000C01F9"/>
    <w:rPr>
      <w:rFonts w:ascii="Georgia" w:hAnsi="Georgia"/>
    </w:rPr>
  </w:style>
  <w:style w:type="character" w:customStyle="1" w:styleId="PlainTextChar1">
    <w:name w:val="Plain Text Char1"/>
    <w:basedOn w:val="DefaultParagraphFont"/>
    <w:rsid w:val="000C01F9"/>
    <w:rPr>
      <w:rFonts w:ascii="Consolas" w:hAnsi="Consolas"/>
      <w:sz w:val="21"/>
      <w:szCs w:val="21"/>
    </w:rPr>
  </w:style>
  <w:style w:type="character" w:customStyle="1" w:styleId="StyleCardText11ptUnderlineChar">
    <w:name w:val="Style Card Text + 11 pt Underline Char"/>
    <w:link w:val="StyleCardText11ptUnderline"/>
    <w:locked/>
    <w:rsid w:val="000C01F9"/>
    <w:rPr>
      <w:u w:val="single"/>
    </w:rPr>
  </w:style>
  <w:style w:type="paragraph" w:customStyle="1" w:styleId="StyleCardText11ptUnderline">
    <w:name w:val="Style Card Text + 11 pt Underline"/>
    <w:link w:val="StyleCardText11ptUnderlineChar"/>
    <w:qFormat/>
    <w:rsid w:val="000C01F9"/>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0C01F9"/>
    <w:rPr>
      <w:rFonts w:ascii="Georgia" w:hAnsi="Georgia"/>
      <w:sz w:val="16"/>
    </w:rPr>
  </w:style>
  <w:style w:type="paragraph" w:customStyle="1" w:styleId="StyleMinimizedText11pt">
    <w:name w:val="Style Minimized Text + 11 pt"/>
    <w:basedOn w:val="Normal"/>
    <w:link w:val="StyleMinimizedText11ptChar"/>
    <w:qFormat/>
    <w:rsid w:val="000C01F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C01F9"/>
    <w:rPr>
      <w:rFonts w:ascii="Georgia" w:hAnsi="Georgia"/>
      <w:sz w:val="16"/>
    </w:rPr>
  </w:style>
  <w:style w:type="paragraph" w:customStyle="1" w:styleId="StyleMinimizedText11pt1">
    <w:name w:val="Style Minimized Text + 11 pt1"/>
    <w:basedOn w:val="Normal"/>
    <w:link w:val="StyleMinimizedText11pt1Char"/>
    <w:qFormat/>
    <w:rsid w:val="000C01F9"/>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0C01F9"/>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0C01F9"/>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0C01F9"/>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C01F9"/>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0C01F9"/>
    <w:rPr>
      <w:rFonts w:ascii="Arial Narrow" w:hAnsi="Arial Narrow"/>
      <w:sz w:val="16"/>
    </w:rPr>
  </w:style>
  <w:style w:type="paragraph" w:customStyle="1" w:styleId="Debate-CardSmalltextF2">
    <w:name w:val="Debate- Card Small text F2"/>
    <w:basedOn w:val="Normal"/>
    <w:next w:val="Normal"/>
    <w:link w:val="Debate-CardSmalltextF2Char"/>
    <w:qFormat/>
    <w:rsid w:val="000C01F9"/>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0C01F9"/>
    <w:rPr>
      <w:rFonts w:ascii="Arial Narrow" w:hAnsi="Arial Narrow"/>
      <w:b/>
      <w:sz w:val="18"/>
      <w:u w:val="single"/>
    </w:rPr>
  </w:style>
  <w:style w:type="paragraph" w:customStyle="1" w:styleId="Debate-EmphasizedText-F5">
    <w:name w:val="Debate- Emphasized Text- F5"/>
    <w:basedOn w:val="Normal"/>
    <w:link w:val="Debate-EmphasizedText-F5Char"/>
    <w:qFormat/>
    <w:rsid w:val="000C01F9"/>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C01F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C01F9"/>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C01F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C01F9"/>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0C01F9"/>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0C01F9"/>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MinimizedTextChar">
    <w:name w:val="Minimized Text Char"/>
    <w:basedOn w:val="DefaultParagraphFont"/>
    <w:link w:val="MinimizedText"/>
    <w:locked/>
    <w:rsid w:val="000C01F9"/>
    <w:rPr>
      <w:rFonts w:ascii="Georgia" w:eastAsia="Times New Roman" w:hAnsi="Georgia"/>
      <w:sz w:val="16"/>
    </w:rPr>
  </w:style>
  <w:style w:type="paragraph" w:customStyle="1" w:styleId="MinimizedText">
    <w:name w:val="Minimized Text"/>
    <w:basedOn w:val="Normal"/>
    <w:link w:val="MinimizedTextChar"/>
    <w:qFormat/>
    <w:rsid w:val="000C01F9"/>
    <w:rPr>
      <w:rFonts w:ascii="Georgia" w:eastAsia="Times New Roman" w:hAnsi="Georgia" w:cstheme="minorBidi"/>
      <w:sz w:val="16"/>
    </w:rPr>
  </w:style>
  <w:style w:type="character" w:customStyle="1" w:styleId="StyleMinimizedTextArialNarrow10ptChar">
    <w:name w:val="Style Minimized Text + Arial Narrow 10 pt Char"/>
    <w:basedOn w:val="MinimizedTextChar"/>
    <w:link w:val="StyleMinimizedTextArialNarrow10pt"/>
    <w:locked/>
    <w:rsid w:val="000C01F9"/>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0C01F9"/>
    <w:rPr>
      <w:sz w:val="20"/>
    </w:rPr>
  </w:style>
  <w:style w:type="character" w:customStyle="1" w:styleId="StyleUnderlineChar11ptBorderSinglesolidlineAutoChar">
    <w:name w:val="Style Underline Char + 11 pt Border: : (Single solid line Auto  ... Char"/>
    <w:link w:val="StyleUnderlineChar11ptBorderSinglesolidlineAuto"/>
    <w:locked/>
    <w:rsid w:val="000C01F9"/>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0C01F9"/>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49pt3Char">
    <w:name w:val="Style Style4 + 9 pt3 Char"/>
    <w:basedOn w:val="Style4Char"/>
    <w:link w:val="StyleStyle49pt3"/>
    <w:locked/>
    <w:rsid w:val="000C01F9"/>
    <w:rPr>
      <w:rFonts w:ascii="Arial" w:eastAsia="Times New Roman" w:hAnsi="Arial" w:cs="Times New Roman"/>
      <w:u w:val="single"/>
    </w:rPr>
  </w:style>
  <w:style w:type="paragraph" w:customStyle="1" w:styleId="StyleStyle49pt3">
    <w:name w:val="Style Style4 + 9 pt3"/>
    <w:basedOn w:val="Style4"/>
    <w:link w:val="StyleStyle49pt3Char"/>
    <w:qFormat/>
    <w:rsid w:val="000C01F9"/>
    <w:rPr>
      <w:rFonts w:ascii="Arial" w:eastAsia="Times New Roman" w:hAnsi="Arial" w:cs="Times New Roman"/>
    </w:rPr>
  </w:style>
  <w:style w:type="character" w:customStyle="1" w:styleId="StyleStyle4BoldChar">
    <w:name w:val="Style Style4 + Bold Char"/>
    <w:basedOn w:val="Style4Char"/>
    <w:link w:val="StyleStyle4Bold"/>
    <w:locked/>
    <w:rsid w:val="000C01F9"/>
    <w:rPr>
      <w:rFonts w:ascii="Arial" w:eastAsia="Times New Roman" w:hAnsi="Arial" w:cs="Times New Roman"/>
      <w:u w:val="single"/>
    </w:rPr>
  </w:style>
  <w:style w:type="paragraph" w:customStyle="1" w:styleId="StyleStyle4Bold">
    <w:name w:val="Style Style4 + Bold"/>
    <w:basedOn w:val="Style4"/>
    <w:link w:val="StyleStyle4BoldChar"/>
    <w:qFormat/>
    <w:rsid w:val="000C01F9"/>
    <w:rPr>
      <w:rFonts w:ascii="Arial" w:eastAsia="Times New Roman" w:hAnsi="Arial" w:cs="Times New Roman"/>
    </w:rPr>
  </w:style>
  <w:style w:type="character" w:customStyle="1" w:styleId="CircledChar">
    <w:name w:val="Circled Char"/>
    <w:basedOn w:val="CardTextChar0"/>
    <w:link w:val="Circled"/>
    <w:locked/>
    <w:rsid w:val="000C01F9"/>
    <w:rPr>
      <w:rFonts w:ascii="MS Mincho" w:eastAsia="MS Mincho" w:hAnsi="Garamond" w:cs="Times New Roman"/>
      <w:b/>
      <w:sz w:val="18"/>
      <w:szCs w:val="20"/>
      <w:u w:val="single"/>
      <w:lang w:val="x-none" w:eastAsia="ja-JP"/>
    </w:rPr>
  </w:style>
  <w:style w:type="paragraph" w:customStyle="1" w:styleId="Circled">
    <w:name w:val="Circled"/>
    <w:link w:val="CircledChar"/>
    <w:qFormat/>
    <w:rsid w:val="000C01F9"/>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0C01F9"/>
    <w:rPr>
      <w:rFonts w:ascii="Arial" w:eastAsia="Times New Roman" w:hAnsi="Arial" w:cs="Times New Roman"/>
      <w:u w:val="single"/>
    </w:rPr>
  </w:style>
  <w:style w:type="paragraph" w:customStyle="1" w:styleId="StyleStyle411pt1">
    <w:name w:val="Style Style4 + 11 pt1"/>
    <w:basedOn w:val="Style4"/>
    <w:link w:val="StyleStyle411pt1Char"/>
    <w:qFormat/>
    <w:rsid w:val="000C01F9"/>
    <w:rPr>
      <w:rFonts w:ascii="Arial" w:eastAsia="Times New Roman" w:hAnsi="Arial" w:cs="Times New Roman"/>
    </w:rPr>
  </w:style>
  <w:style w:type="character" w:customStyle="1" w:styleId="StyleBoldandUnderlineChar11ptChar">
    <w:name w:val="Style Bold and Underline Char + 11 pt Char"/>
    <w:basedOn w:val="BoldandUnderlineCharChar2"/>
    <w:link w:val="StyleBoldandUnderlineChar11pt"/>
    <w:locked/>
    <w:rsid w:val="000C01F9"/>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0C01F9"/>
    <w:rPr>
      <w:b/>
      <w:bCs w:val="0"/>
      <w:u w:val="single"/>
      <w:lang w:val="en-US" w:eastAsia="en-US" w:bidi="ar-SA"/>
    </w:rPr>
  </w:style>
  <w:style w:type="paragraph" w:customStyle="1" w:styleId="StyleBoldandUnderlineChar11pt">
    <w:name w:val="Style Bold and Underline Char + 11 pt"/>
    <w:link w:val="StyleBoldandUnderlineChar11ptChar"/>
    <w:qFormat/>
    <w:rsid w:val="000C01F9"/>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0C01F9"/>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0C01F9"/>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0C01F9"/>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0C01F9"/>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0C01F9"/>
    <w:rPr>
      <w:rFonts w:ascii="Times New Roman" w:eastAsia="SimSun" w:hAnsi="Times New Roman" w:cs="Times New Roman"/>
      <w:b/>
      <w:bCs/>
      <w:sz w:val="20"/>
      <w:szCs w:val="24"/>
      <w:u w:val="single"/>
      <w:lang w:val="en-US" w:eastAsia="zh-CN" w:bidi="ar-SA"/>
    </w:rPr>
  </w:style>
  <w:style w:type="paragraph" w:customStyle="1" w:styleId="StyleStyle1Bold">
    <w:name w:val="Style Style1 + Bold"/>
    <w:link w:val="StyleStyle1BoldChar"/>
    <w:qFormat/>
    <w:rsid w:val="000C01F9"/>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DefaultParagraphFont"/>
    <w:link w:val="StyleUnderlineChar11pt2"/>
    <w:locked/>
    <w:rsid w:val="000C01F9"/>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0C01F9"/>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0C01F9"/>
    <w:rPr>
      <w:rFonts w:ascii="Georgia" w:eastAsia="Times New Roman" w:hAnsi="Georgia"/>
      <w:szCs w:val="20"/>
    </w:rPr>
  </w:style>
  <w:style w:type="paragraph" w:customStyle="1" w:styleId="cardCharChar0">
    <w:name w:val="card Char Char"/>
    <w:basedOn w:val="Normal"/>
    <w:link w:val="cardCharCharChar"/>
    <w:qFormat/>
    <w:rsid w:val="000C01F9"/>
    <w:pPr>
      <w:ind w:left="288" w:right="288"/>
    </w:pPr>
    <w:rPr>
      <w:rFonts w:ascii="Georgia" w:eastAsia="Times New Roman" w:hAnsi="Georgia" w:cstheme="minorBidi"/>
      <w:sz w:val="24"/>
      <w:szCs w:val="20"/>
    </w:rPr>
  </w:style>
  <w:style w:type="character" w:customStyle="1" w:styleId="StylecardCharCharArialNarrow9ptChar">
    <w:name w:val="Style card Char Char + Arial Narrow 9 pt Char"/>
    <w:basedOn w:val="cardCharCharChar"/>
    <w:link w:val="StylecardCharCharArialNarrow9pt"/>
    <w:locked/>
    <w:rsid w:val="000C01F9"/>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0C01F9"/>
  </w:style>
  <w:style w:type="character" w:customStyle="1" w:styleId="StyleCardTextArialNarrow9ptChar">
    <w:name w:val="Style Card Text + Arial Narrow 9 pt Char"/>
    <w:basedOn w:val="CardTextChar10"/>
    <w:link w:val="StyleCardTextArialNarrow9pt"/>
    <w:locked/>
    <w:rsid w:val="000C01F9"/>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0C01F9"/>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0C01F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0C01F9"/>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0C01F9"/>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0C01F9"/>
    <w:rPr>
      <w:rFonts w:ascii="Georgia" w:eastAsia="Times New Roman" w:hAnsi="Georgia"/>
      <w:sz w:val="16"/>
    </w:rPr>
  </w:style>
  <w:style w:type="paragraph" w:customStyle="1" w:styleId="Textsmall0">
    <w:name w:val="Textsmall"/>
    <w:basedOn w:val="Normal"/>
    <w:next w:val="Normal"/>
    <w:link w:val="TextsmallChar0"/>
    <w:qFormat/>
    <w:rsid w:val="000C01F9"/>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0C01F9"/>
    <w:rPr>
      <w:rFonts w:ascii="Arial" w:eastAsia="Times New Roman" w:hAnsi="Arial" w:cs="Times New Roman"/>
      <w:u w:val="single"/>
    </w:rPr>
  </w:style>
  <w:style w:type="paragraph" w:customStyle="1" w:styleId="StyleStyle49pt10">
    <w:name w:val="Style Style4 + 9 pt10"/>
    <w:basedOn w:val="Style4"/>
    <w:link w:val="StyleStyle49pt10Char"/>
    <w:qFormat/>
    <w:rsid w:val="000C01F9"/>
    <w:rPr>
      <w:rFonts w:ascii="Arial" w:eastAsia="Times New Roman" w:hAnsi="Arial" w:cs="Times New Roman"/>
    </w:rPr>
  </w:style>
  <w:style w:type="character" w:customStyle="1" w:styleId="StyleStyle49ptBold7Char">
    <w:name w:val="Style Style4 + 9 pt Bold7 Char"/>
    <w:link w:val="StyleStyle49ptBold7"/>
    <w:locked/>
    <w:rsid w:val="000C01F9"/>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0C01F9"/>
    <w:rPr>
      <w:rFonts w:ascii="Times New Roman" w:eastAsia="Times New Roman" w:hAnsi="Times New Roman" w:cs="Times New Roman"/>
      <w:b/>
      <w:bCs/>
    </w:rPr>
  </w:style>
  <w:style w:type="character" w:customStyle="1" w:styleId="NormalUnderlineChar">
    <w:name w:val="Normal Underline Char"/>
    <w:link w:val="NormalUnderline"/>
    <w:locked/>
    <w:rsid w:val="000C01F9"/>
    <w:rPr>
      <w:rFonts w:ascii="Georgia" w:eastAsia="Times New Roman" w:hAnsi="Georgia"/>
      <w:u w:val="single"/>
    </w:rPr>
  </w:style>
  <w:style w:type="paragraph" w:customStyle="1" w:styleId="NormalUnderline">
    <w:name w:val="Normal Underline"/>
    <w:basedOn w:val="Normal"/>
    <w:link w:val="NormalUnderlineChar"/>
    <w:qFormat/>
    <w:rsid w:val="000C01F9"/>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0C01F9"/>
    <w:rPr>
      <w:rFonts w:eastAsia="Times New Roman"/>
      <w:u w:val="single"/>
    </w:rPr>
  </w:style>
  <w:style w:type="paragraph" w:customStyle="1" w:styleId="WW-Default1">
    <w:name w:val="WW-Default1"/>
    <w:basedOn w:val="Normal"/>
    <w:uiPriority w:val="99"/>
    <w:qFormat/>
    <w:rsid w:val="000C01F9"/>
    <w:pPr>
      <w:suppressAutoHyphens/>
    </w:pPr>
    <w:rPr>
      <w:rFonts w:eastAsia="Times New Roman"/>
      <w:b/>
      <w:bCs/>
      <w:szCs w:val="20"/>
      <w:lang w:eastAsia="ar-SA"/>
    </w:rPr>
  </w:style>
  <w:style w:type="paragraph" w:customStyle="1" w:styleId="CardStyle">
    <w:name w:val="Card Style"/>
    <w:basedOn w:val="Normal"/>
    <w:link w:val="CardStyleChar"/>
    <w:uiPriority w:val="99"/>
    <w:qFormat/>
    <w:rsid w:val="000C01F9"/>
    <w:rPr>
      <w:rFonts w:eastAsia="Times New Roman"/>
    </w:rPr>
  </w:style>
  <w:style w:type="character" w:customStyle="1" w:styleId="Stylecard11ptChar">
    <w:name w:val="Style card + 11 pt Char"/>
    <w:link w:val="Stylecard11pt"/>
    <w:locked/>
    <w:rsid w:val="000C01F9"/>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0C01F9"/>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0C01F9"/>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0C01F9"/>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0C01F9"/>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C01F9"/>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uiPriority w:val="99"/>
    <w:qFormat/>
    <w:rsid w:val="000C01F9"/>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0C01F9"/>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0C01F9"/>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0C01F9"/>
    <w:rPr>
      <w:b/>
      <w:u w:val="single"/>
    </w:rPr>
  </w:style>
  <w:style w:type="paragraph" w:customStyle="1" w:styleId="BoldandUnderline">
    <w:name w:val="Bold and Underline"/>
    <w:basedOn w:val="Normal"/>
    <w:link w:val="BoldandUnderlineChar"/>
    <w:qFormat/>
    <w:rsid w:val="000C01F9"/>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0C01F9"/>
    <w:rPr>
      <w:rFonts w:ascii="Arial" w:eastAsia="Times New Roman" w:hAnsi="Arial" w:cs="Times New Roman"/>
      <w:u w:val="single"/>
    </w:rPr>
  </w:style>
  <w:style w:type="paragraph" w:customStyle="1" w:styleId="StyleStyle49ptBold3">
    <w:name w:val="Style Style4 + 9 pt Bold3"/>
    <w:basedOn w:val="Style4"/>
    <w:link w:val="StyleStyle49ptBold3Char"/>
    <w:qFormat/>
    <w:rsid w:val="000C01F9"/>
    <w:rPr>
      <w:rFonts w:ascii="Arial" w:eastAsia="Times New Roman" w:hAnsi="Arial" w:cs="Times New Roman"/>
    </w:rPr>
  </w:style>
  <w:style w:type="character" w:customStyle="1" w:styleId="StyleUnderlining11ptChar">
    <w:name w:val="Style Underlining + 11 pt Char"/>
    <w:basedOn w:val="UnderliningChar"/>
    <w:link w:val="StyleUnderlining11pt"/>
    <w:locked/>
    <w:rsid w:val="000C01F9"/>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0C01F9"/>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0C01F9"/>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0C01F9"/>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0C01F9"/>
    <w:rPr>
      <w:rFonts w:eastAsia="SimSun" w:cs="Calibri"/>
      <w:b/>
      <w:bCs/>
      <w:u w:val="single"/>
      <w:lang w:val="x-none" w:eastAsia="zh-CN" w:bidi="ar-SA"/>
    </w:rPr>
  </w:style>
  <w:style w:type="paragraph" w:customStyle="1" w:styleId="Stylecard11ptBoldUnderline">
    <w:name w:val="Style card + 11 pt Bold Underline"/>
    <w:basedOn w:val="Normal"/>
    <w:link w:val="Stylecard11ptBoldUnderlineChar"/>
    <w:qFormat/>
    <w:rsid w:val="000C01F9"/>
    <w:pPr>
      <w:ind w:left="288" w:right="288"/>
    </w:pPr>
    <w:rPr>
      <w:rFonts w:asciiTheme="minorHAnsi" w:eastAsia="SimSun" w:hAnsiTheme="minorHAnsi"/>
      <w:b/>
      <w:bCs/>
      <w:sz w:val="24"/>
      <w:u w:val="single"/>
      <w:lang w:val="x-none" w:eastAsia="zh-CN"/>
    </w:rPr>
  </w:style>
  <w:style w:type="character" w:customStyle="1" w:styleId="Stylecard8ptChar">
    <w:name w:val="Style card + 8 pt Char"/>
    <w:basedOn w:val="cardChar"/>
    <w:link w:val="Stylecard8pt"/>
    <w:locked/>
    <w:rsid w:val="000C01F9"/>
    <w:rPr>
      <w:rFonts w:cs="Calibri"/>
      <w:u w:val="single"/>
      <w:lang w:val="x-none" w:eastAsia="ar-SA" w:bidi="ar-SA"/>
    </w:rPr>
  </w:style>
  <w:style w:type="paragraph" w:customStyle="1" w:styleId="Stylecard8pt">
    <w:name w:val="Style card + 8 pt"/>
    <w:basedOn w:val="Normal"/>
    <w:link w:val="Stylecard8ptChar"/>
    <w:qFormat/>
    <w:rsid w:val="000C01F9"/>
    <w:pPr>
      <w:ind w:left="288" w:right="288"/>
    </w:pPr>
    <w:rPr>
      <w:rFonts w:asciiTheme="minorHAnsi" w:hAnsiTheme="minorHAnsi"/>
      <w:sz w:val="24"/>
      <w:u w:val="single"/>
      <w:lang w:val="x-none" w:eastAsia="ar-SA"/>
    </w:rPr>
  </w:style>
  <w:style w:type="paragraph" w:customStyle="1" w:styleId="emactive">
    <w:name w:val="emactive"/>
    <w:basedOn w:val="Normal"/>
    <w:uiPriority w:val="99"/>
    <w:qFormat/>
    <w:rsid w:val="000C01F9"/>
    <w:pPr>
      <w:spacing w:before="100" w:beforeAutospacing="1" w:after="100" w:afterAutospacing="1"/>
    </w:pPr>
    <w:rPr>
      <w:rFonts w:eastAsia="Times New Roman"/>
      <w:sz w:val="24"/>
    </w:rPr>
  </w:style>
  <w:style w:type="paragraph" w:customStyle="1" w:styleId="emready">
    <w:name w:val="emready"/>
    <w:basedOn w:val="Normal"/>
    <w:uiPriority w:val="99"/>
    <w:qFormat/>
    <w:rsid w:val="000C01F9"/>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0C01F9"/>
    <w:rPr>
      <w:rFonts w:ascii="Times New Roman" w:hAnsi="Times New Roman" w:cs="Times New Roman"/>
      <w:u w:val="single"/>
    </w:rPr>
  </w:style>
  <w:style w:type="paragraph" w:customStyle="1" w:styleId="UnderlinedCardText">
    <w:name w:val="Underlined Card Text"/>
    <w:basedOn w:val="Normal"/>
    <w:link w:val="UnderlinedCardTextChar"/>
    <w:qFormat/>
    <w:rsid w:val="000C01F9"/>
    <w:pPr>
      <w:spacing w:after="200"/>
      <w:contextualSpacing/>
    </w:pPr>
    <w:rPr>
      <w:rFonts w:ascii="Times New Roman" w:hAnsi="Times New Roman" w:cs="Times New Roman"/>
      <w:sz w:val="24"/>
      <w:u w:val="single"/>
    </w:rPr>
  </w:style>
  <w:style w:type="paragraph" w:customStyle="1" w:styleId="Shrink">
    <w:name w:val="Shrink"/>
    <w:link w:val="ShrinkChar"/>
    <w:qFormat/>
    <w:rsid w:val="000C01F9"/>
    <w:pPr>
      <w:ind w:left="288" w:right="288"/>
    </w:pPr>
    <w:rPr>
      <w:rFonts w:cs="Courier"/>
      <w:bCs/>
      <w:sz w:val="16"/>
      <w:szCs w:val="16"/>
    </w:rPr>
  </w:style>
  <w:style w:type="character" w:customStyle="1" w:styleId="UnderlineCharCharCharCharChar">
    <w:name w:val="Underline Char Char Char Char Char"/>
    <w:link w:val="UnderlineCharCharCharChar"/>
    <w:locked/>
    <w:rsid w:val="000C01F9"/>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0C01F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C01F9"/>
    <w:rPr>
      <w:rFonts w:ascii="Georgia" w:eastAsia="Times New Roman" w:hAnsi="Georgia" w:cs="Times New Roman"/>
      <w:b/>
      <w:sz w:val="24"/>
      <w:u w:val="single"/>
    </w:rPr>
  </w:style>
  <w:style w:type="character" w:customStyle="1" w:styleId="CardHighlightChar">
    <w:name w:val="Card Highlight Char"/>
    <w:link w:val="CardHighlight"/>
    <w:locked/>
    <w:rsid w:val="000C01F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C01F9"/>
    <w:pPr>
      <w:shd w:val="clear" w:color="auto" w:fill="66FFFF"/>
    </w:pPr>
    <w:rPr>
      <w:rFonts w:eastAsia="Calibri"/>
      <w:sz w:val="24"/>
      <w:u w:val="single"/>
    </w:rPr>
  </w:style>
  <w:style w:type="paragraph" w:customStyle="1" w:styleId="BlockHeaderHidden">
    <w:name w:val="Block Header Hidden"/>
    <w:link w:val="BlockHeaderHiddenChar"/>
    <w:qFormat/>
    <w:rsid w:val="000C01F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C01F9"/>
    <w:pPr>
      <w:spacing w:before="100" w:beforeAutospacing="1" w:after="100" w:afterAutospacing="1"/>
    </w:pPr>
    <w:rPr>
      <w:rFonts w:eastAsia="Times New Roman"/>
      <w:sz w:val="24"/>
    </w:rPr>
  </w:style>
  <w:style w:type="paragraph" w:customStyle="1" w:styleId="norma">
    <w:name w:val="norma"/>
    <w:basedOn w:val="Heading3"/>
    <w:uiPriority w:val="99"/>
    <w:qFormat/>
    <w:rsid w:val="000C01F9"/>
    <w:rPr>
      <w:rFonts w:eastAsia="MS Gothic" w:cs="Arial"/>
      <w:sz w:val="24"/>
    </w:rPr>
  </w:style>
  <w:style w:type="character" w:customStyle="1" w:styleId="Emphasis20">
    <w:name w:val="Emphasis 2"/>
    <w:uiPriority w:val="1"/>
    <w:qFormat/>
    <w:rsid w:val="000C01F9"/>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0C01F9"/>
  </w:style>
  <w:style w:type="character" w:customStyle="1" w:styleId="CharacterStyle2">
    <w:name w:val="Character Style 2"/>
    <w:rsid w:val="000C01F9"/>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0C01F9"/>
    <w:rPr>
      <w:rFonts w:ascii="Arial" w:hAnsi="Arial" w:cs="Arial" w:hint="default"/>
      <w:bCs/>
      <w:szCs w:val="26"/>
      <w:u w:val="single"/>
      <w:lang w:val="en-US" w:eastAsia="en-US" w:bidi="ar-SA"/>
    </w:rPr>
  </w:style>
  <w:style w:type="character" w:customStyle="1" w:styleId="Styleunderline9pt0">
    <w:name w:val="Style underline + 9 pt"/>
    <w:basedOn w:val="underline"/>
    <w:rsid w:val="000C01F9"/>
    <w:rPr>
      <w:rFonts w:ascii="Times New Roman" w:hAnsi="Times New Roman"/>
      <w:b w:val="0"/>
      <w:sz w:val="20"/>
      <w:u w:val="single"/>
    </w:rPr>
  </w:style>
  <w:style w:type="character" w:customStyle="1" w:styleId="StyleTimesNewRoman9pt">
    <w:name w:val="Style Times New Roman 9 pt"/>
    <w:basedOn w:val="DefaultParagraphFont"/>
    <w:rsid w:val="000C01F9"/>
    <w:rPr>
      <w:rFonts w:ascii="Times New Roman" w:hAnsi="Times New Roman" w:cs="Times New Roman" w:hint="default"/>
      <w:sz w:val="20"/>
    </w:rPr>
  </w:style>
  <w:style w:type="character" w:customStyle="1" w:styleId="Styleunderline9pt1">
    <w:name w:val="Style underline + 9 pt1"/>
    <w:basedOn w:val="underline"/>
    <w:rsid w:val="000C01F9"/>
    <w:rPr>
      <w:rFonts w:ascii="Times New Roman" w:hAnsi="Times New Roman"/>
      <w:b w:val="0"/>
      <w:sz w:val="20"/>
      <w:u w:val="single"/>
    </w:rPr>
  </w:style>
  <w:style w:type="character" w:customStyle="1" w:styleId="Hyperlink23">
    <w:name w:val="Hyperlink23"/>
    <w:basedOn w:val="DefaultParagraphFont"/>
    <w:rsid w:val="000C01F9"/>
    <w:rPr>
      <w:color w:val="3300CC"/>
      <w:u w:val="single"/>
    </w:rPr>
  </w:style>
  <w:style w:type="character" w:customStyle="1" w:styleId="body-text">
    <w:name w:val="body-text"/>
    <w:basedOn w:val="DefaultParagraphFont"/>
    <w:rsid w:val="000C01F9"/>
  </w:style>
  <w:style w:type="character" w:customStyle="1" w:styleId="globalcontentbody">
    <w:name w:val="globalcontentbody"/>
    <w:basedOn w:val="DefaultParagraphFont"/>
    <w:rsid w:val="000C01F9"/>
  </w:style>
  <w:style w:type="character" w:customStyle="1" w:styleId="Styleterm111ptUnderline">
    <w:name w:val="Style term1 + 11 pt Underline"/>
    <w:basedOn w:val="term1"/>
    <w:rsid w:val="000C01F9"/>
    <w:rPr>
      <w:b/>
      <w:bCs/>
    </w:rPr>
  </w:style>
  <w:style w:type="character" w:customStyle="1" w:styleId="Style9pt">
    <w:name w:val="Style 9 pt"/>
    <w:basedOn w:val="DefaultParagraphFont"/>
    <w:rsid w:val="000C01F9"/>
    <w:rPr>
      <w:rFonts w:ascii="Times New Roman" w:hAnsi="Times New Roman" w:cs="Times New Roman" w:hint="default"/>
      <w:sz w:val="20"/>
    </w:rPr>
  </w:style>
  <w:style w:type="character" w:customStyle="1" w:styleId="CharChar11">
    <w:name w:val="Char Char11"/>
    <w:basedOn w:val="DefaultParagraphFont"/>
    <w:rsid w:val="000C01F9"/>
    <w:rPr>
      <w:rFonts w:ascii="Arial" w:hAnsi="Arial" w:cs="Arial" w:hint="default"/>
      <w:bCs/>
      <w:szCs w:val="26"/>
      <w:u w:val="single"/>
      <w:lang w:val="en-US" w:eastAsia="en-US" w:bidi="ar-SA"/>
    </w:rPr>
  </w:style>
  <w:style w:type="character" w:customStyle="1" w:styleId="underlineChar0">
    <w:name w:val="underline Char"/>
    <w:basedOn w:val="DefaultParagraphFont"/>
    <w:rsid w:val="000C01F9"/>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0C01F9"/>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0C01F9"/>
    <w:rPr>
      <w:sz w:val="20"/>
      <w:u w:val="single"/>
    </w:rPr>
  </w:style>
  <w:style w:type="character" w:customStyle="1" w:styleId="base">
    <w:name w:val="base"/>
    <w:basedOn w:val="DefaultParagraphFont"/>
    <w:rsid w:val="000C01F9"/>
  </w:style>
  <w:style w:type="character" w:customStyle="1" w:styleId="part-of-speech">
    <w:name w:val="part-of-speech"/>
    <w:basedOn w:val="DefaultParagraphFont"/>
    <w:rsid w:val="000C01F9"/>
  </w:style>
  <w:style w:type="character" w:customStyle="1" w:styleId="sep">
    <w:name w:val="sep"/>
    <w:basedOn w:val="DefaultParagraphFont"/>
    <w:rsid w:val="000C01F9"/>
  </w:style>
  <w:style w:type="character" w:customStyle="1" w:styleId="pron">
    <w:name w:val="pron"/>
    <w:basedOn w:val="DefaultParagraphFont"/>
    <w:rsid w:val="000C01F9"/>
  </w:style>
  <w:style w:type="character" w:customStyle="1" w:styleId="UnderlineCharChar1">
    <w:name w:val="Underline Char Char1"/>
    <w:basedOn w:val="DefaultParagraphFont"/>
    <w:rsid w:val="000C01F9"/>
    <w:rPr>
      <w:u w:val="single"/>
      <w:lang w:val="en-US" w:eastAsia="en-US" w:bidi="ar-SA"/>
    </w:rPr>
  </w:style>
  <w:style w:type="character" w:customStyle="1" w:styleId="StyleUnderlineCharChar111pt">
    <w:name w:val="Style Underline Char Char1 + 11 pt"/>
    <w:basedOn w:val="UnderlineCharChar1"/>
    <w:rsid w:val="000C01F9"/>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0C01F9"/>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0C01F9"/>
    <w:rPr>
      <w:b/>
      <w:bCs/>
      <w:noProof w:val="0"/>
      <w:sz w:val="20"/>
      <w:u w:val="single"/>
      <w:lang w:val="en-US" w:eastAsia="en-US" w:bidi="ar-SA"/>
    </w:rPr>
  </w:style>
  <w:style w:type="character" w:customStyle="1" w:styleId="StyleunderlineArialNarrow9ptBold">
    <w:name w:val="Style underline + Arial Narrow 9 pt Bold"/>
    <w:basedOn w:val="underline"/>
    <w:rsid w:val="000C01F9"/>
    <w:rPr>
      <w:rFonts w:ascii="Times New Roman" w:hAnsi="Times New Roman"/>
      <w:b w:val="0"/>
      <w:sz w:val="20"/>
      <w:u w:val="single"/>
    </w:rPr>
  </w:style>
  <w:style w:type="character" w:customStyle="1" w:styleId="StyleBoldandUnderlineCharCharCharChar9pt">
    <w:name w:val="Style Bold and Underline Char Char Char Char + 9 pt"/>
    <w:basedOn w:val="DefaultParagraphFont"/>
    <w:rsid w:val="000C01F9"/>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0C01F9"/>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0C01F9"/>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0C01F9"/>
    <w:rPr>
      <w:rFonts w:ascii="Arial" w:hAnsi="Arial" w:cs="Arial" w:hint="default"/>
      <w:color w:val="000000"/>
      <w:sz w:val="10"/>
      <w:szCs w:val="22"/>
    </w:rPr>
  </w:style>
  <w:style w:type="character" w:customStyle="1" w:styleId="CharChar111">
    <w:name w:val="Char Char111"/>
    <w:basedOn w:val="DefaultParagraphFont"/>
    <w:rsid w:val="000C01F9"/>
    <w:rPr>
      <w:rFonts w:ascii="Arial" w:hAnsi="Arial" w:cs="Arial" w:hint="default"/>
      <w:bCs/>
      <w:szCs w:val="26"/>
      <w:u w:val="single"/>
      <w:lang w:val="en-US" w:eastAsia="en-US" w:bidi="ar-SA"/>
    </w:rPr>
  </w:style>
  <w:style w:type="character" w:customStyle="1" w:styleId="AUnterdline">
    <w:name w:val="AUnterdline"/>
    <w:qFormat/>
    <w:rsid w:val="000C01F9"/>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0C01F9"/>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0C01F9"/>
  </w:style>
  <w:style w:type="character" w:customStyle="1" w:styleId="StyleUnderline1">
    <w:name w:val="Style Underline1"/>
    <w:basedOn w:val="DefaultParagraphFont"/>
    <w:rsid w:val="000C01F9"/>
    <w:rPr>
      <w:rFonts w:ascii="Times New Roman" w:hAnsi="Times New Roman" w:cs="Times New Roman" w:hint="default"/>
      <w:sz w:val="20"/>
      <w:u w:val="single"/>
    </w:rPr>
  </w:style>
  <w:style w:type="character" w:customStyle="1" w:styleId="DontRead">
    <w:name w:val="Don't Read"/>
    <w:qFormat/>
    <w:rsid w:val="000C01F9"/>
    <w:rPr>
      <w:rFonts w:ascii="Times New Roman" w:hAnsi="Times New Roman" w:cs="Times New Roman" w:hint="default"/>
      <w:sz w:val="16"/>
    </w:rPr>
  </w:style>
  <w:style w:type="character" w:customStyle="1" w:styleId="Style11ptUnderline3">
    <w:name w:val="Style 11 pt Underline3"/>
    <w:rsid w:val="000C01F9"/>
    <w:rPr>
      <w:sz w:val="20"/>
      <w:u w:val="single"/>
    </w:rPr>
  </w:style>
  <w:style w:type="character" w:customStyle="1" w:styleId="2">
    <w:name w:val="2"/>
    <w:rsid w:val="000C01F9"/>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0C01F9"/>
    <w:rPr>
      <w:sz w:val="20"/>
      <w:u w:val="single"/>
    </w:rPr>
  </w:style>
  <w:style w:type="character" w:customStyle="1" w:styleId="Style9ptBoldUnderline5">
    <w:name w:val="Style 9 pt Bold Underline5"/>
    <w:basedOn w:val="DefaultParagraphFont"/>
    <w:rsid w:val="000C01F9"/>
    <w:rPr>
      <w:b/>
      <w:bCs/>
      <w:sz w:val="20"/>
      <w:u w:val="single"/>
    </w:rPr>
  </w:style>
  <w:style w:type="character" w:customStyle="1" w:styleId="CharChar114">
    <w:name w:val="Char Char114"/>
    <w:basedOn w:val="DefaultParagraphFont"/>
    <w:rsid w:val="000C01F9"/>
    <w:rPr>
      <w:rFonts w:ascii="Arial" w:hAnsi="Arial" w:cs="Arial" w:hint="default"/>
      <w:bCs/>
      <w:szCs w:val="26"/>
      <w:u w:val="single"/>
      <w:lang w:val="en-US" w:eastAsia="en-US" w:bidi="ar-SA"/>
    </w:rPr>
  </w:style>
  <w:style w:type="character" w:customStyle="1" w:styleId="CharChar113">
    <w:name w:val="Char Char113"/>
    <w:basedOn w:val="DefaultParagraphFont"/>
    <w:rsid w:val="000C01F9"/>
    <w:rPr>
      <w:rFonts w:ascii="Arial" w:hAnsi="Arial" w:cs="Arial" w:hint="default"/>
      <w:bCs/>
      <w:szCs w:val="26"/>
      <w:u w:val="single"/>
      <w:lang w:val="en-US" w:eastAsia="en-US" w:bidi="ar-SA"/>
    </w:rPr>
  </w:style>
  <w:style w:type="character" w:customStyle="1" w:styleId="CharChar112">
    <w:name w:val="Char Char112"/>
    <w:basedOn w:val="DefaultParagraphFont"/>
    <w:rsid w:val="000C01F9"/>
    <w:rPr>
      <w:rFonts w:ascii="Arial" w:hAnsi="Arial" w:cs="Arial" w:hint="default"/>
      <w:bCs/>
      <w:szCs w:val="26"/>
      <w:u w:val="single"/>
      <w:lang w:val="en-US" w:eastAsia="en-US" w:bidi="ar-SA"/>
    </w:rPr>
  </w:style>
  <w:style w:type="character" w:customStyle="1" w:styleId="zoomme">
    <w:name w:val="zoomme"/>
    <w:basedOn w:val="DefaultParagraphFont"/>
    <w:rsid w:val="000C01F9"/>
  </w:style>
  <w:style w:type="character" w:customStyle="1" w:styleId="Date10">
    <w:name w:val="Date1"/>
    <w:basedOn w:val="DefaultParagraphFont"/>
    <w:rsid w:val="000C01F9"/>
  </w:style>
  <w:style w:type="character" w:customStyle="1" w:styleId="classauthor">
    <w:name w:val="class=&quot;author&quot;"/>
    <w:basedOn w:val="DefaultParagraphFont"/>
    <w:rsid w:val="000C01F9"/>
  </w:style>
  <w:style w:type="character" w:customStyle="1" w:styleId="CharCharChar">
    <w:name w:val="Char Char Char"/>
    <w:basedOn w:val="DefaultParagraphFont"/>
    <w:rsid w:val="000C01F9"/>
    <w:rPr>
      <w:rFonts w:ascii="Arial" w:hAnsi="Arial" w:cs="Arial" w:hint="default"/>
      <w:bCs/>
      <w:szCs w:val="26"/>
      <w:u w:val="single"/>
      <w:lang w:val="en-US" w:eastAsia="en-US" w:bidi="ar-SA"/>
    </w:rPr>
  </w:style>
  <w:style w:type="character" w:customStyle="1" w:styleId="officialstitle-">
    <w:name w:val="official_s_title-"/>
    <w:basedOn w:val="DefaultParagraphFont"/>
    <w:rsid w:val="000C01F9"/>
  </w:style>
  <w:style w:type="character" w:customStyle="1" w:styleId="officialsbureau">
    <w:name w:val="official_s_bureau"/>
    <w:basedOn w:val="DefaultParagraphFont"/>
    <w:rsid w:val="000C01F9"/>
  </w:style>
  <w:style w:type="character" w:customStyle="1" w:styleId="gray">
    <w:name w:val="gray"/>
    <w:basedOn w:val="DefaultParagraphFont"/>
    <w:rsid w:val="000C01F9"/>
  </w:style>
  <w:style w:type="character" w:customStyle="1" w:styleId="Styleunderline11ptBorderSinglesolidlineAuto05p">
    <w:name w:val="Style underline + 11 pt Border: : (Single solid line Auto  0.5 p..."/>
    <w:rsid w:val="000C01F9"/>
    <w:rPr>
      <w:sz w:val="20"/>
      <w:u w:val="single"/>
      <w:bdr w:val="single" w:sz="4" w:space="0" w:color="auto" w:frame="1"/>
    </w:rPr>
  </w:style>
  <w:style w:type="character" w:customStyle="1" w:styleId="CardText-Underlined0">
    <w:name w:val="Card Text - Underlined"/>
    <w:rsid w:val="000C01F9"/>
    <w:rPr>
      <w:b/>
      <w:bCs w:val="0"/>
      <w:sz w:val="20"/>
      <w:u w:val="single"/>
    </w:rPr>
  </w:style>
  <w:style w:type="character" w:customStyle="1" w:styleId="Style11ptItalicUnderline">
    <w:name w:val="Style 11 pt Italic Underline"/>
    <w:basedOn w:val="DefaultParagraphFont"/>
    <w:rsid w:val="000C01F9"/>
    <w:rPr>
      <w:i/>
      <w:iCs/>
      <w:sz w:val="20"/>
      <w:u w:val="single"/>
    </w:rPr>
  </w:style>
  <w:style w:type="character" w:customStyle="1" w:styleId="Style11ptItalic">
    <w:name w:val="Style 11 pt Italic"/>
    <w:basedOn w:val="DefaultParagraphFont"/>
    <w:rsid w:val="000C01F9"/>
    <w:rPr>
      <w:rFonts w:ascii="Times New Roman" w:hAnsi="Times New Roman" w:cs="Times New Roman" w:hint="default"/>
      <w:i/>
      <w:iCs/>
      <w:sz w:val="20"/>
    </w:rPr>
  </w:style>
  <w:style w:type="character" w:customStyle="1" w:styleId="Style9ptUnderline6">
    <w:name w:val="Style 9 pt Underline6"/>
    <w:basedOn w:val="DefaultParagraphFont"/>
    <w:rsid w:val="000C01F9"/>
    <w:rPr>
      <w:sz w:val="20"/>
      <w:u w:val="single"/>
    </w:rPr>
  </w:style>
  <w:style w:type="character" w:customStyle="1" w:styleId="ct-with-fmlt">
    <w:name w:val="ct-with-fmlt"/>
    <w:basedOn w:val="DefaultParagraphFont"/>
    <w:rsid w:val="000C01F9"/>
  </w:style>
  <w:style w:type="character" w:customStyle="1" w:styleId="ital-inline">
    <w:name w:val="ital-inline"/>
    <w:basedOn w:val="DefaultParagraphFont"/>
    <w:rsid w:val="000C01F9"/>
  </w:style>
  <w:style w:type="character" w:customStyle="1" w:styleId="cross-head">
    <w:name w:val="cross-head"/>
    <w:rsid w:val="000C01F9"/>
  </w:style>
  <w:style w:type="character" w:customStyle="1" w:styleId="dateline">
    <w:name w:val="dateline"/>
    <w:rsid w:val="000C01F9"/>
  </w:style>
  <w:style w:type="character" w:customStyle="1" w:styleId="Subtitle1">
    <w:name w:val="Subtitle1"/>
    <w:rsid w:val="000C01F9"/>
  </w:style>
  <w:style w:type="character" w:customStyle="1" w:styleId="metaorigin">
    <w:name w:val="meta_origin"/>
    <w:rsid w:val="000C01F9"/>
  </w:style>
  <w:style w:type="character" w:customStyle="1" w:styleId="mandelbrotrefrag">
    <w:name w:val="mandelbrot_refrag"/>
    <w:rsid w:val="000C01F9"/>
  </w:style>
  <w:style w:type="character" w:customStyle="1" w:styleId="eminfo">
    <w:name w:val="eminfo"/>
    <w:rsid w:val="000C01F9"/>
  </w:style>
  <w:style w:type="character" w:customStyle="1" w:styleId="emhighlight">
    <w:name w:val="emhighlight"/>
    <w:rsid w:val="000C01F9"/>
  </w:style>
  <w:style w:type="character" w:customStyle="1" w:styleId="at">
    <w:name w:val="at"/>
    <w:rsid w:val="000C01F9"/>
  </w:style>
  <w:style w:type="character" w:customStyle="1" w:styleId="name">
    <w:name w:val="name"/>
    <w:rsid w:val="000C01F9"/>
  </w:style>
  <w:style w:type="character" w:customStyle="1" w:styleId="tkrname">
    <w:name w:val="tkrname"/>
    <w:rsid w:val="000C01F9"/>
  </w:style>
  <w:style w:type="character" w:customStyle="1" w:styleId="tkrchange">
    <w:name w:val="tkrchange"/>
    <w:rsid w:val="000C01F9"/>
  </w:style>
  <w:style w:type="character" w:customStyle="1" w:styleId="source-org">
    <w:name w:val="source-org"/>
    <w:rsid w:val="000C01F9"/>
  </w:style>
  <w:style w:type="character" w:customStyle="1" w:styleId="updated">
    <w:name w:val="updated"/>
    <w:rsid w:val="000C01F9"/>
  </w:style>
  <w:style w:type="character" w:customStyle="1" w:styleId="last">
    <w:name w:val="last"/>
    <w:rsid w:val="000C01F9"/>
  </w:style>
  <w:style w:type="character" w:customStyle="1" w:styleId="institution">
    <w:name w:val="institution"/>
    <w:rsid w:val="000C01F9"/>
  </w:style>
  <w:style w:type="character" w:customStyle="1" w:styleId="CharChar5">
    <w:name w:val="Char Char5"/>
    <w:rsid w:val="000C01F9"/>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0C01F9"/>
  </w:style>
  <w:style w:type="character" w:customStyle="1" w:styleId="Style11ptBoldUnderline1">
    <w:name w:val="Style 11 pt Bold Underline1"/>
    <w:rsid w:val="000C01F9"/>
    <w:rPr>
      <w:b/>
      <w:bCs/>
      <w:sz w:val="20"/>
      <w:u w:val="single"/>
    </w:rPr>
  </w:style>
  <w:style w:type="character" w:customStyle="1" w:styleId="StyleStyleunderlineBold11pt">
    <w:name w:val="Style Style underline + Bold + 11 pt"/>
    <w:rsid w:val="000C01F9"/>
    <w:rPr>
      <w:bCs/>
      <w:sz w:val="20"/>
      <w:u w:val="single"/>
    </w:rPr>
  </w:style>
  <w:style w:type="character" w:customStyle="1" w:styleId="StyleunderlineAsianTimesNewRomanBold">
    <w:name w:val="Style underline + (Asian) Times New Roman Bold"/>
    <w:rsid w:val="000C01F9"/>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0C01F9"/>
    <w:rPr>
      <w:b/>
      <w:bCs/>
      <w:sz w:val="20"/>
      <w:u w:val="single"/>
      <w:bdr w:val="single" w:sz="4" w:space="0" w:color="auto" w:frame="1"/>
    </w:rPr>
  </w:style>
  <w:style w:type="character" w:customStyle="1" w:styleId="Style9ptBoldUnderline1">
    <w:name w:val="Style 9 pt Bold Underline1"/>
    <w:rsid w:val="000C01F9"/>
    <w:rPr>
      <w:bCs/>
      <w:sz w:val="22"/>
      <w:u w:val="single"/>
    </w:rPr>
  </w:style>
  <w:style w:type="character" w:customStyle="1" w:styleId="Style11ptBoldUnderlineBorderSinglesolidlineAuto1">
    <w:name w:val="Style 11 pt Bold Underline Border: : (Single solid line Auto  ...1"/>
    <w:rsid w:val="000C01F9"/>
    <w:rPr>
      <w:b/>
      <w:bCs/>
      <w:sz w:val="20"/>
      <w:u w:val="single"/>
      <w:bdr w:val="single" w:sz="4" w:space="0" w:color="auto" w:frame="1"/>
    </w:rPr>
  </w:style>
  <w:style w:type="character" w:customStyle="1" w:styleId="quotepeekbase">
    <w:name w:val="quotepeekbase"/>
    <w:rsid w:val="000C01F9"/>
  </w:style>
  <w:style w:type="character" w:customStyle="1" w:styleId="cardChar11">
    <w:name w:val="card Char1"/>
    <w:rsid w:val="000C01F9"/>
    <w:rPr>
      <w:rFonts w:ascii="Calibri" w:eastAsia="Calibri" w:hAnsi="Calibri" w:hint="default"/>
      <w:sz w:val="24"/>
      <w:szCs w:val="22"/>
      <w:lang w:val="x-none" w:eastAsia="x-none"/>
    </w:rPr>
  </w:style>
  <w:style w:type="character" w:customStyle="1" w:styleId="NormalCard">
    <w:name w:val="Normal Card"/>
    <w:uiPriority w:val="1"/>
    <w:qFormat/>
    <w:rsid w:val="000C01F9"/>
    <w:rPr>
      <w:rFonts w:ascii="Times New Roman" w:hAnsi="Times New Roman" w:cs="Times New Roman" w:hint="default"/>
      <w:sz w:val="24"/>
    </w:rPr>
  </w:style>
  <w:style w:type="character" w:customStyle="1" w:styleId="HighlightedUnderline">
    <w:name w:val="Highlighted Underline"/>
    <w:uiPriority w:val="1"/>
    <w:qFormat/>
    <w:rsid w:val="000C01F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C01F9"/>
    <w:rPr>
      <w:rFonts w:ascii="Times New Roman" w:hAnsi="Times New Roman" w:cs="Times New Roman" w:hint="default"/>
      <w:sz w:val="16"/>
      <w:szCs w:val="16"/>
    </w:rPr>
  </w:style>
  <w:style w:type="character" w:customStyle="1" w:styleId="timebox">
    <w:name w:val="timebox"/>
    <w:rsid w:val="000C01F9"/>
  </w:style>
  <w:style w:type="character" w:customStyle="1" w:styleId="Heading2Subtext">
    <w:name w:val="Heading 2 Subtext"/>
    <w:rsid w:val="000C01F9"/>
    <w:rPr>
      <w:rFonts w:ascii="Times New Roman" w:hAnsi="Times New Roman" w:cs="Times New Roman" w:hint="default"/>
      <w:sz w:val="16"/>
    </w:rPr>
  </w:style>
  <w:style w:type="character" w:customStyle="1" w:styleId="-SmallText-">
    <w:name w:val="-Small Text-"/>
    <w:rsid w:val="000C01F9"/>
    <w:rPr>
      <w:rFonts w:ascii="Garamond" w:hAnsi="Garamond" w:hint="default"/>
      <w:sz w:val="16"/>
    </w:rPr>
  </w:style>
  <w:style w:type="character" w:customStyle="1" w:styleId="tagchar0">
    <w:name w:val="tagchar"/>
    <w:basedOn w:val="DefaultParagraphFont"/>
    <w:rsid w:val="000C01F9"/>
  </w:style>
  <w:style w:type="character" w:customStyle="1" w:styleId="StyleBoldUnderline1">
    <w:name w:val="Style Bold Underline1"/>
    <w:basedOn w:val="DefaultParagraphFont"/>
    <w:rsid w:val="000C01F9"/>
    <w:rPr>
      <w:b w:val="0"/>
      <w:bCs/>
      <w:u w:val="single"/>
    </w:rPr>
  </w:style>
  <w:style w:type="character" w:customStyle="1" w:styleId="label">
    <w:name w:val="label"/>
    <w:rsid w:val="000C01F9"/>
  </w:style>
  <w:style w:type="paragraph" w:customStyle="1" w:styleId="nromal">
    <w:name w:val="nromal"/>
    <w:basedOn w:val="Normal"/>
    <w:uiPriority w:val="99"/>
    <w:qFormat/>
    <w:rsid w:val="000C01F9"/>
    <w:pPr>
      <w:keepNext/>
      <w:keepLines/>
      <w:spacing w:before="200"/>
      <w:outlineLvl w:val="3"/>
    </w:pPr>
    <w:rPr>
      <w:rFonts w:eastAsia="Times New Roman" w:cs="Cambria"/>
      <w:b/>
      <w:iCs/>
    </w:rPr>
  </w:style>
  <w:style w:type="paragraph" w:customStyle="1" w:styleId="natural">
    <w:name w:val="natural"/>
    <w:basedOn w:val="Normal"/>
    <w:uiPriority w:val="99"/>
    <w:qFormat/>
    <w:rsid w:val="000C01F9"/>
    <w:pPr>
      <w:keepNext/>
      <w:keepLines/>
      <w:spacing w:before="200"/>
      <w:outlineLvl w:val="3"/>
    </w:pPr>
    <w:rPr>
      <w:rFonts w:eastAsia="Times New Roman"/>
      <w:b/>
      <w:iCs/>
    </w:rPr>
  </w:style>
  <w:style w:type="paragraph" w:customStyle="1" w:styleId="nroaml">
    <w:name w:val="nroaml"/>
    <w:basedOn w:val="Normal"/>
    <w:uiPriority w:val="99"/>
    <w:qFormat/>
    <w:rsid w:val="000C01F9"/>
    <w:pPr>
      <w:keepNext/>
      <w:keepLines/>
      <w:spacing w:before="200"/>
      <w:outlineLvl w:val="3"/>
    </w:pPr>
    <w:rPr>
      <w:rFonts w:eastAsia="Times New Roman"/>
      <w:b/>
      <w:iCs/>
    </w:rPr>
  </w:style>
  <w:style w:type="paragraph" w:customStyle="1" w:styleId="noraml">
    <w:name w:val="noraml"/>
    <w:basedOn w:val="Normal"/>
    <w:uiPriority w:val="99"/>
    <w:qFormat/>
    <w:rsid w:val="000C01F9"/>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0C01F9"/>
    <w:pPr>
      <w:tabs>
        <w:tab w:val="num" w:pos="360"/>
      </w:tabs>
      <w:ind w:left="360" w:hanging="360"/>
      <w:contextualSpacing/>
    </w:pPr>
    <w:rPr>
      <w:rFonts w:eastAsia="Calibri"/>
    </w:rPr>
  </w:style>
  <w:style w:type="table" w:styleId="MediumGrid1">
    <w:name w:val="Medium Grid 1"/>
    <w:basedOn w:val="TableNormal"/>
    <w:uiPriority w:val="67"/>
    <w:rsid w:val="000C01F9"/>
    <w:rPr>
      <w:rFonts w:ascii="Calibri" w:eastAsia="Calibri" w:hAnsi="Calibri"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0C01F9"/>
    <w:rPr>
      <w:rFonts w:eastAsia="Calibri"/>
      <w:sz w:val="16"/>
      <w:szCs w:val="16"/>
    </w:rPr>
  </w:style>
  <w:style w:type="character" w:customStyle="1" w:styleId="SmallSizeParagraphChar">
    <w:name w:val="Small Size Paragraph Char"/>
    <w:link w:val="SmallSizeParagraph"/>
    <w:rsid w:val="000C01F9"/>
    <w:rPr>
      <w:rFonts w:ascii="Calibri" w:eastAsia="Calibri" w:hAnsi="Calibri" w:cs="Calibri"/>
      <w:sz w:val="16"/>
      <w:szCs w:val="16"/>
    </w:rPr>
  </w:style>
  <w:style w:type="character" w:customStyle="1" w:styleId="lede">
    <w:name w:val="lede"/>
    <w:basedOn w:val="DefaultParagraphFont"/>
    <w:rsid w:val="000C01F9"/>
  </w:style>
  <w:style w:type="character" w:customStyle="1" w:styleId="Heading7Char1">
    <w:name w:val="Heading 7 Char1"/>
    <w:basedOn w:val="DefaultParagraphFont"/>
    <w:semiHidden/>
    <w:rsid w:val="000C01F9"/>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0C01F9"/>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0C01F9"/>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0C01F9"/>
    <w:rPr>
      <w:rFonts w:eastAsia="MS Mincho"/>
      <w:szCs w:val="20"/>
      <w:u w:val="single"/>
    </w:rPr>
  </w:style>
  <w:style w:type="character" w:customStyle="1" w:styleId="UnderlineChar2CharCharChar">
    <w:name w:val="Underline Char2 Char Char Char"/>
    <w:link w:val="UnderlineChar2CharChar"/>
    <w:rsid w:val="000C01F9"/>
    <w:rPr>
      <w:rFonts w:ascii="Calibri" w:eastAsia="MS Mincho" w:hAnsi="Calibri" w:cs="Calibri"/>
      <w:sz w:val="22"/>
      <w:szCs w:val="20"/>
      <w:u w:val="single"/>
    </w:rPr>
  </w:style>
  <w:style w:type="paragraph" w:customStyle="1" w:styleId="StylecardLatinVerdana-BoldUnderline">
    <w:name w:val="Style card + (Latin) Verdana-Bold Underline"/>
    <w:basedOn w:val="Normal"/>
    <w:link w:val="StylecardLatinVerdana-BoldUnderlineChar"/>
    <w:qFormat/>
    <w:rsid w:val="000C01F9"/>
    <w:pPr>
      <w:ind w:left="288" w:right="288"/>
    </w:pPr>
    <w:rPr>
      <w:rFonts w:eastAsia="SimSun"/>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0C01F9"/>
    <w:rPr>
      <w:rFonts w:ascii="Calibri" w:eastAsia="SimSun" w:hAnsi="Calibri" w:cs="Calibri"/>
      <w:kern w:val="32"/>
      <w:sz w:val="22"/>
      <w:u w:val="single"/>
      <w:lang w:val="x-none" w:eastAsia="zh-CN" w:bidi="ar-SA"/>
    </w:rPr>
  </w:style>
  <w:style w:type="paragraph" w:customStyle="1" w:styleId="StyleCardText9pt">
    <w:name w:val="Style Card Text + 9 pt"/>
    <w:basedOn w:val="Normal"/>
    <w:link w:val="StyleCardText9ptChar"/>
    <w:qFormat/>
    <w:rsid w:val="000C01F9"/>
    <w:pPr>
      <w:spacing w:after="200"/>
      <w:contextualSpacing/>
    </w:pPr>
    <w:rPr>
      <w:rFonts w:eastAsia="Calibri"/>
    </w:rPr>
  </w:style>
  <w:style w:type="character" w:customStyle="1" w:styleId="StyleCardText9ptChar">
    <w:name w:val="Style Card Text + 9 pt Char"/>
    <w:basedOn w:val="DefaultParagraphFont"/>
    <w:link w:val="StyleCardText9pt"/>
    <w:rsid w:val="000C01F9"/>
    <w:rPr>
      <w:rFonts w:ascii="Calibri" w:eastAsia="Calibri" w:hAnsi="Calibri" w:cs="Calibri"/>
      <w:sz w:val="22"/>
    </w:rPr>
  </w:style>
  <w:style w:type="paragraph" w:styleId="Quote">
    <w:name w:val="Quote"/>
    <w:basedOn w:val="Normal"/>
    <w:next w:val="Normal"/>
    <w:link w:val="QuoteChar1"/>
    <w:uiPriority w:val="29"/>
    <w:qFormat/>
    <w:rsid w:val="000C01F9"/>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0C01F9"/>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0C01F9"/>
    <w:rPr>
      <w:rFonts w:ascii="Times New Roman" w:hAnsi="Times New Roman" w:cs="Times New Roman"/>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0C01F9"/>
    <w:rPr>
      <w:rFonts w:ascii="Times New Roman" w:hAnsi="Times New Roman" w:cs="Times New Roman"/>
      <w:b/>
      <w:bCs/>
      <w:u w:val="single"/>
      <w:bdr w:val="single" w:sz="4" w:space="0" w:color="auto"/>
    </w:rPr>
  </w:style>
  <w:style w:type="character" w:customStyle="1" w:styleId="UnderlinedChar1">
    <w:name w:val="Underlined Char1"/>
    <w:aliases w:val="No Spacing12 Char1"/>
    <w:basedOn w:val="DefaultParagraphFont"/>
    <w:qFormat/>
    <w:rsid w:val="000C01F9"/>
    <w:rPr>
      <w:rFonts w:ascii="Century Gothic" w:hAnsi="Century Gothic"/>
      <w:sz w:val="24"/>
      <w:u w:val="thick"/>
    </w:rPr>
  </w:style>
  <w:style w:type="character" w:customStyle="1" w:styleId="StyleTimesNewRoman12ptBold">
    <w:name w:val="Style Times New Roman 12 pt Bold"/>
    <w:rsid w:val="000C01F9"/>
    <w:rPr>
      <w:b/>
      <w:bCs/>
      <w:sz w:val="24"/>
    </w:rPr>
  </w:style>
  <w:style w:type="character" w:customStyle="1" w:styleId="Intemphasis">
    <w:name w:val="Intemphasis"/>
    <w:uiPriority w:val="1"/>
    <w:qFormat/>
    <w:rsid w:val="000C01F9"/>
    <w:rPr>
      <w:rFonts w:ascii="Cambria" w:hAnsi="Cambria"/>
      <w:b/>
      <w:sz w:val="20"/>
      <w:u w:val="single"/>
      <w:bdr w:val="single" w:sz="4" w:space="0" w:color="auto"/>
      <w:shd w:val="pct25" w:color="auto" w:fill="auto"/>
    </w:rPr>
  </w:style>
  <w:style w:type="character" w:customStyle="1" w:styleId="BoldUnderlineChar1">
    <w:name w:val="BoldUnderline Char1"/>
    <w:rsid w:val="000C01F9"/>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0C01F9"/>
    <w:pPr>
      <w:contextualSpacing/>
    </w:pPr>
    <w:rPr>
      <w:rFonts w:eastAsia="Cambria"/>
      <w:b/>
      <w:sz w:val="24"/>
    </w:rPr>
  </w:style>
  <w:style w:type="paragraph" w:customStyle="1" w:styleId="Shrink8">
    <w:name w:val="Shrink8"/>
    <w:basedOn w:val="Normal"/>
    <w:uiPriority w:val="99"/>
    <w:qFormat/>
    <w:rsid w:val="000C01F9"/>
    <w:rPr>
      <w:rFonts w:eastAsia="Cambria"/>
    </w:rPr>
  </w:style>
  <w:style w:type="paragraph" w:customStyle="1" w:styleId="UnderlineText">
    <w:name w:val="Underline Text"/>
    <w:basedOn w:val="Normal"/>
    <w:link w:val="UnderlineTextChar"/>
    <w:qFormat/>
    <w:rsid w:val="000C01F9"/>
    <w:pPr>
      <w:ind w:left="288"/>
    </w:pPr>
    <w:rPr>
      <w:rFonts w:asciiTheme="minorHAnsi" w:hAnsiTheme="minorHAnsi" w:cstheme="minorBidi"/>
      <w:sz w:val="24"/>
      <w:u w:val="single"/>
    </w:rPr>
  </w:style>
  <w:style w:type="paragraph" w:customStyle="1" w:styleId="HotRoute0">
    <w:name w:val="Hot Route"/>
    <w:basedOn w:val="Normal"/>
    <w:link w:val="HotRouteChar0"/>
    <w:qFormat/>
    <w:rsid w:val="000C01F9"/>
    <w:pPr>
      <w:ind w:left="288"/>
    </w:pPr>
    <w:rPr>
      <w:rFonts w:eastAsia="Cambria"/>
      <w:iCs/>
      <w:color w:val="000000"/>
      <w:sz w:val="18"/>
    </w:rPr>
  </w:style>
  <w:style w:type="character" w:customStyle="1" w:styleId="commentstext">
    <w:name w:val="comments_text"/>
    <w:uiPriority w:val="99"/>
    <w:rsid w:val="000C01F9"/>
    <w:rPr>
      <w:rFonts w:cs="Times New Roman"/>
    </w:rPr>
  </w:style>
  <w:style w:type="paragraph" w:customStyle="1" w:styleId="Heading42">
    <w:name w:val="Heading 42"/>
    <w:basedOn w:val="Normal"/>
    <w:uiPriority w:val="99"/>
    <w:qFormat/>
    <w:rsid w:val="000C01F9"/>
    <w:rPr>
      <w:rFonts w:eastAsia="Times New Roman"/>
    </w:rPr>
  </w:style>
  <w:style w:type="paragraph" w:customStyle="1" w:styleId="DebateNormal">
    <w:name w:val="DebateNormal"/>
    <w:basedOn w:val="Normal"/>
    <w:link w:val="DebateNormalChar"/>
    <w:qFormat/>
    <w:rsid w:val="000C01F9"/>
    <w:pPr>
      <w:spacing w:line="276" w:lineRule="auto"/>
    </w:pPr>
    <w:rPr>
      <w:rFonts w:eastAsia="Calibri"/>
      <w:szCs w:val="20"/>
    </w:rPr>
  </w:style>
  <w:style w:type="character" w:customStyle="1" w:styleId="DebateNormalChar">
    <w:name w:val="DebateNormal Char"/>
    <w:basedOn w:val="DefaultParagraphFont"/>
    <w:link w:val="DebateNormal"/>
    <w:rsid w:val="000C01F9"/>
    <w:rPr>
      <w:rFonts w:ascii="Calibri" w:eastAsia="Calibri" w:hAnsi="Calibri" w:cs="Calibri"/>
      <w:sz w:val="22"/>
      <w:szCs w:val="20"/>
    </w:rPr>
  </w:style>
  <w:style w:type="paragraph" w:customStyle="1" w:styleId="DebateEmphasis">
    <w:name w:val="DebateEmphasis"/>
    <w:basedOn w:val="Normal"/>
    <w:link w:val="DebateEmphasisChar"/>
    <w:qFormat/>
    <w:rsid w:val="000C01F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C01F9"/>
    <w:rPr>
      <w:rFonts w:ascii="Calibri" w:eastAsia="Calibri" w:hAnsi="Calibri" w:cs="Calibri"/>
      <w:b/>
      <w:sz w:val="22"/>
      <w:szCs w:val="20"/>
      <w:u w:val="single"/>
    </w:rPr>
  </w:style>
  <w:style w:type="paragraph" w:customStyle="1" w:styleId="NormalCite">
    <w:name w:val="NormalCite"/>
    <w:link w:val="NormalCiteChar"/>
    <w:qFormat/>
    <w:rsid w:val="000C01F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0C01F9"/>
    <w:rPr>
      <w:rFonts w:ascii="Times New Roman" w:eastAsiaTheme="minorHAnsi" w:hAnsi="Times New Roman" w:cs="Times New Roman"/>
      <w:sz w:val="18"/>
      <w:szCs w:val="22"/>
    </w:rPr>
  </w:style>
  <w:style w:type="paragraph" w:customStyle="1" w:styleId="StyleUnderlineChar11pt3">
    <w:name w:val="Style Underline Char + 11 pt3"/>
    <w:link w:val="StyleUnderlineChar11pt3Char"/>
    <w:qFormat/>
    <w:rsid w:val="000C01F9"/>
    <w:pPr>
      <w:spacing w:after="160" w:line="259"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0C01F9"/>
    <w:rPr>
      <w:rFonts w:ascii="Arial Narrow" w:eastAsia="Times New Roman" w:hAnsi="Arial Narrow"/>
      <w:sz w:val="22"/>
      <w:u w:val="single"/>
    </w:rPr>
  </w:style>
  <w:style w:type="character" w:customStyle="1" w:styleId="date-display-single">
    <w:name w:val="date-display-single"/>
    <w:basedOn w:val="DefaultParagraphFont"/>
    <w:rsid w:val="000C01F9"/>
  </w:style>
  <w:style w:type="character" w:customStyle="1" w:styleId="StyleunderlineBold0">
    <w:name w:val="Style underline + Bold"/>
    <w:basedOn w:val="underline"/>
    <w:rsid w:val="000C01F9"/>
    <w:rPr>
      <w:rFonts w:ascii="Times New Roman" w:hAnsi="Times New Roman"/>
      <w:b w:val="0"/>
      <w:sz w:val="20"/>
      <w:u w:val="single"/>
    </w:rPr>
  </w:style>
  <w:style w:type="character" w:customStyle="1" w:styleId="BodyTextIndent3Char1">
    <w:name w:val="Body Text Indent 3 Char1"/>
    <w:basedOn w:val="DefaultParagraphFont"/>
    <w:uiPriority w:val="99"/>
    <w:rsid w:val="000C01F9"/>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
    <w:basedOn w:val="DefaultParagraphFont"/>
    <w:uiPriority w:val="5"/>
    <w:qFormat/>
    <w:rsid w:val="000C01F9"/>
    <w:rPr>
      <w:b/>
      <w:bCs/>
      <w:strike w:val="0"/>
      <w:dstrike w:val="0"/>
      <w:sz w:val="24"/>
      <w:u w:val="none"/>
      <w:effect w:val="none"/>
    </w:rPr>
  </w:style>
  <w:style w:type="character" w:customStyle="1" w:styleId="UnderlineChar5Char">
    <w:name w:val="Underline Char5 Char"/>
    <w:basedOn w:val="DefaultParagraphFont"/>
    <w:rsid w:val="000C01F9"/>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C01F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C01F9"/>
    <w:rPr>
      <w:szCs w:val="24"/>
      <w:u w:val="single"/>
      <w:lang w:val="en-US" w:eastAsia="en-US" w:bidi="ar-SA"/>
    </w:rPr>
  </w:style>
  <w:style w:type="character" w:customStyle="1" w:styleId="UnderlineChar4Char">
    <w:name w:val="Underline Char4 Char"/>
    <w:basedOn w:val="DefaultParagraphFont"/>
    <w:link w:val="UnderlineChar4"/>
    <w:rsid w:val="000C01F9"/>
    <w:rPr>
      <w:u w:val="single"/>
    </w:rPr>
  </w:style>
  <w:style w:type="paragraph" w:customStyle="1" w:styleId="UnderlineChar4">
    <w:name w:val="Underline Char4"/>
    <w:basedOn w:val="Normal"/>
    <w:link w:val="UnderlineChar4Char"/>
    <w:qFormat/>
    <w:rsid w:val="000C01F9"/>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0C01F9"/>
    <w:rPr>
      <w:b/>
      <w:u w:val="single"/>
    </w:rPr>
  </w:style>
  <w:style w:type="paragraph" w:customStyle="1" w:styleId="BoldandUnderlineChar3">
    <w:name w:val="Bold and Underline Char3"/>
    <w:basedOn w:val="Normal"/>
    <w:link w:val="BoldandUnderlineChar3Char2"/>
    <w:qFormat/>
    <w:rsid w:val="000C01F9"/>
    <w:rPr>
      <w:rFonts w:asciiTheme="minorHAnsi" w:hAnsiTheme="minorHAnsi" w:cstheme="minorBidi"/>
      <w:b/>
      <w:sz w:val="24"/>
      <w:u w:val="single"/>
    </w:rPr>
  </w:style>
  <w:style w:type="paragraph" w:customStyle="1" w:styleId="Language">
    <w:name w:val="Language"/>
    <w:basedOn w:val="Normal"/>
    <w:link w:val="LanguageChar"/>
    <w:qFormat/>
    <w:rsid w:val="000C01F9"/>
    <w:rPr>
      <w:rFonts w:eastAsia="Times New Roman"/>
      <w:strike/>
      <w:szCs w:val="20"/>
    </w:rPr>
  </w:style>
  <w:style w:type="character" w:customStyle="1" w:styleId="LanguageChar">
    <w:name w:val="Language Char"/>
    <w:basedOn w:val="DefaultParagraphFont"/>
    <w:link w:val="Language"/>
    <w:rsid w:val="000C01F9"/>
    <w:rPr>
      <w:rFonts w:ascii="Calibri" w:eastAsia="Times New Roman" w:hAnsi="Calibri" w:cs="Calibri"/>
      <w:strike/>
      <w:sz w:val="22"/>
      <w:szCs w:val="20"/>
    </w:rPr>
  </w:style>
  <w:style w:type="paragraph" w:customStyle="1" w:styleId="UnderlineChar3">
    <w:name w:val="Underline Char3"/>
    <w:basedOn w:val="Normal"/>
    <w:link w:val="UnderlineChar3Char"/>
    <w:qFormat/>
    <w:rsid w:val="000C01F9"/>
    <w:rPr>
      <w:rFonts w:eastAsia="Times New Roman"/>
      <w:u w:val="single"/>
    </w:rPr>
  </w:style>
  <w:style w:type="character" w:customStyle="1" w:styleId="UnderlineChar3Char">
    <w:name w:val="Underline Char3 Char"/>
    <w:basedOn w:val="DefaultParagraphFont"/>
    <w:link w:val="UnderlineChar3"/>
    <w:rsid w:val="000C01F9"/>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0C01F9"/>
    <w:rPr>
      <w:rFonts w:eastAsia="Times New Roman"/>
      <w:b/>
      <w:u w:val="single"/>
    </w:rPr>
  </w:style>
  <w:style w:type="character" w:customStyle="1" w:styleId="BoldandUnderlineChar3CharChar">
    <w:name w:val="Bold and Underline Char3 Char Char"/>
    <w:basedOn w:val="DefaultParagraphFont"/>
    <w:link w:val="BoldandUnderlineChar3Char"/>
    <w:rsid w:val="000C01F9"/>
    <w:rPr>
      <w:rFonts w:ascii="Calibri" w:eastAsia="Times New Roman" w:hAnsi="Calibri" w:cs="Calibri"/>
      <w:b/>
      <w:sz w:val="22"/>
      <w:u w:val="single"/>
    </w:rPr>
  </w:style>
  <w:style w:type="character" w:customStyle="1" w:styleId="FontStyle477">
    <w:name w:val="Font Style477"/>
    <w:basedOn w:val="DefaultParagraphFont"/>
    <w:uiPriority w:val="99"/>
    <w:rsid w:val="000C01F9"/>
    <w:rPr>
      <w:rFonts w:ascii="Times New Roman" w:hAnsi="Times New Roman" w:cs="Times New Roman"/>
      <w:sz w:val="18"/>
      <w:szCs w:val="18"/>
    </w:rPr>
  </w:style>
  <w:style w:type="character" w:customStyle="1" w:styleId="FontStyle505">
    <w:name w:val="Font Style505"/>
    <w:basedOn w:val="DefaultParagraphFont"/>
    <w:uiPriority w:val="99"/>
    <w:rsid w:val="000C01F9"/>
    <w:rPr>
      <w:rFonts w:ascii="Times New Roman" w:hAnsi="Times New Roman" w:cs="Times New Roman"/>
      <w:sz w:val="18"/>
      <w:szCs w:val="18"/>
    </w:rPr>
  </w:style>
  <w:style w:type="character" w:customStyle="1" w:styleId="FontStyle514">
    <w:name w:val="Font Style514"/>
    <w:basedOn w:val="DefaultParagraphFont"/>
    <w:uiPriority w:val="99"/>
    <w:rsid w:val="000C01F9"/>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0C01F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C01F9"/>
    <w:rPr>
      <w:rFonts w:ascii="Calibri" w:eastAsia="Times New Roman" w:hAnsi="Calibri" w:cs="Calibri"/>
      <w:b/>
      <w:bCs/>
      <w:i/>
      <w:iCs/>
      <w:sz w:val="22"/>
      <w:u w:val="single"/>
    </w:rPr>
  </w:style>
  <w:style w:type="character" w:customStyle="1" w:styleId="FontStyle500">
    <w:name w:val="Font Style500"/>
    <w:basedOn w:val="DefaultParagraphFont"/>
    <w:uiPriority w:val="99"/>
    <w:rsid w:val="000C01F9"/>
    <w:rPr>
      <w:rFonts w:ascii="Times New Roman" w:hAnsi="Times New Roman" w:cs="Times New Roman"/>
      <w:b/>
      <w:bCs/>
      <w:sz w:val="16"/>
      <w:szCs w:val="16"/>
    </w:rPr>
  </w:style>
  <w:style w:type="character" w:customStyle="1" w:styleId="LanguageEditingChar">
    <w:name w:val="Language Editing Char"/>
    <w:link w:val="LanguageEditing"/>
    <w:locked/>
    <w:rsid w:val="000C01F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C01F9"/>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0C01F9"/>
    <w:rPr>
      <w:rFonts w:ascii="Times New Roman" w:eastAsia="Times New Roman" w:hAnsi="Times New Roman" w:cs="Times New Roman"/>
      <w:b/>
      <w:szCs w:val="24"/>
      <w:u w:val="single"/>
    </w:rPr>
  </w:style>
  <w:style w:type="paragraph" w:customStyle="1" w:styleId="CardT1">
    <w:name w:val="CardT1"/>
    <w:basedOn w:val="Normal"/>
    <w:link w:val="CardT1Char"/>
    <w:qFormat/>
    <w:rsid w:val="000C01F9"/>
    <w:rPr>
      <w:rFonts w:eastAsia="Calibri"/>
      <w:kern w:val="2"/>
      <w:sz w:val="14"/>
      <w:szCs w:val="14"/>
      <w:lang w:eastAsia="zh-TW"/>
    </w:rPr>
  </w:style>
  <w:style w:type="character" w:customStyle="1" w:styleId="CardT1Char">
    <w:name w:val="CardT1 Char"/>
    <w:link w:val="CardT1"/>
    <w:rsid w:val="000C01F9"/>
    <w:rPr>
      <w:rFonts w:ascii="Calibri" w:eastAsia="Calibri" w:hAnsi="Calibri" w:cs="Calibri"/>
      <w:kern w:val="2"/>
      <w:sz w:val="14"/>
      <w:szCs w:val="14"/>
      <w:lang w:eastAsia="zh-TW"/>
    </w:rPr>
  </w:style>
  <w:style w:type="character" w:customStyle="1" w:styleId="CardCite1">
    <w:name w:val="CardCite1"/>
    <w:qFormat/>
    <w:rsid w:val="000C01F9"/>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0C01F9"/>
    <w:rPr>
      <w:rFonts w:ascii="Times New Roman" w:hAnsi="Times New Roman" w:cs="Times New Roman"/>
      <w:sz w:val="14"/>
      <w:szCs w:val="14"/>
    </w:rPr>
  </w:style>
  <w:style w:type="character" w:customStyle="1" w:styleId="FontStyle212">
    <w:name w:val="Font Style212"/>
    <w:basedOn w:val="DefaultParagraphFont"/>
    <w:uiPriority w:val="99"/>
    <w:rsid w:val="000C01F9"/>
    <w:rPr>
      <w:rFonts w:ascii="Times New Roman" w:hAnsi="Times New Roman" w:cs="Times New Roman"/>
      <w:b/>
      <w:bCs/>
      <w:sz w:val="18"/>
      <w:szCs w:val="18"/>
    </w:rPr>
  </w:style>
  <w:style w:type="character" w:customStyle="1" w:styleId="FontStyle275">
    <w:name w:val="Font Style275"/>
    <w:basedOn w:val="DefaultParagraphFont"/>
    <w:uiPriority w:val="99"/>
    <w:rsid w:val="000C01F9"/>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0C01F9"/>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0C01F9"/>
    <w:rPr>
      <w:rFonts w:eastAsia="Times New Roman"/>
      <w:b/>
      <w:bCs/>
      <w:sz w:val="22"/>
      <w:u w:val="single"/>
    </w:rPr>
  </w:style>
  <w:style w:type="paragraph" w:customStyle="1" w:styleId="Underline20">
    <w:name w:val="Underline2"/>
    <w:basedOn w:val="Normal"/>
    <w:link w:val="Underline2Char"/>
    <w:uiPriority w:val="4"/>
    <w:qFormat/>
    <w:rsid w:val="000C01F9"/>
    <w:rPr>
      <w:rFonts w:eastAsia="Calibri"/>
      <w:u w:val="single"/>
    </w:rPr>
  </w:style>
  <w:style w:type="character" w:customStyle="1" w:styleId="Underline2Char">
    <w:name w:val="Underline2 Char"/>
    <w:link w:val="Underline20"/>
    <w:uiPriority w:val="4"/>
    <w:rsid w:val="000C01F9"/>
    <w:rPr>
      <w:rFonts w:ascii="Calibri" w:eastAsia="Calibri" w:hAnsi="Calibri" w:cs="Calibri"/>
      <w:sz w:val="22"/>
      <w:u w:val="single"/>
    </w:rPr>
  </w:style>
  <w:style w:type="character" w:customStyle="1" w:styleId="CharacterStyle3">
    <w:name w:val="Character Style 3"/>
    <w:rsid w:val="000C01F9"/>
    <w:rPr>
      <w:rFonts w:ascii="Bookman Old Style" w:hAnsi="Bookman Old Style" w:cs="Bookman Old Style"/>
      <w:spacing w:val="-5"/>
      <w:sz w:val="18"/>
      <w:szCs w:val="18"/>
    </w:rPr>
  </w:style>
  <w:style w:type="paragraph" w:customStyle="1" w:styleId="p0">
    <w:name w:val="p0"/>
    <w:basedOn w:val="Normal"/>
    <w:uiPriority w:val="99"/>
    <w:qFormat/>
    <w:rsid w:val="000C01F9"/>
    <w:pPr>
      <w:spacing w:before="100" w:beforeAutospacing="1" w:after="100" w:afterAutospacing="1"/>
    </w:pPr>
    <w:rPr>
      <w:rFonts w:eastAsia="Times New Roman"/>
      <w:sz w:val="24"/>
    </w:rPr>
  </w:style>
  <w:style w:type="character" w:customStyle="1" w:styleId="1">
    <w:name w:val="1"/>
    <w:rsid w:val="000C01F9"/>
    <w:rPr>
      <w:rFonts w:cs="Arial"/>
      <w:bCs/>
      <w:sz w:val="20"/>
      <w:u w:val="single"/>
      <w:lang w:val="en-US" w:eastAsia="en-US" w:bidi="ar-SA"/>
    </w:rPr>
  </w:style>
  <w:style w:type="paragraph" w:customStyle="1" w:styleId="dropcap">
    <w:name w:val="dropcap"/>
    <w:basedOn w:val="Normal"/>
    <w:uiPriority w:val="99"/>
    <w:qFormat/>
    <w:rsid w:val="000C01F9"/>
    <w:pPr>
      <w:spacing w:before="100" w:beforeAutospacing="1" w:after="100" w:afterAutospacing="1"/>
    </w:pPr>
    <w:rPr>
      <w:rFonts w:eastAsia="Times New Roman"/>
      <w:sz w:val="24"/>
    </w:rPr>
  </w:style>
  <w:style w:type="character" w:customStyle="1" w:styleId="BodyTextIndent2Char1">
    <w:name w:val="Body Text Indent 2 Char1"/>
    <w:basedOn w:val="DefaultParagraphFont"/>
    <w:rsid w:val="000C01F9"/>
    <w:rPr>
      <w:rFonts w:ascii="Georgia" w:hAnsi="Georgia"/>
    </w:rPr>
  </w:style>
  <w:style w:type="paragraph" w:customStyle="1" w:styleId="StyleStyle49pt6">
    <w:name w:val="Style Style4 + 9 pt6"/>
    <w:basedOn w:val="Style4"/>
    <w:link w:val="StyleStyle49pt6Char"/>
    <w:qFormat/>
    <w:rsid w:val="000C01F9"/>
    <w:rPr>
      <w:rFonts w:ascii="Times New Roman" w:eastAsia="Times New Roman" w:hAnsi="Times New Roman" w:cs="Times New Roman"/>
    </w:rPr>
  </w:style>
  <w:style w:type="character" w:customStyle="1" w:styleId="StyleStyle49pt6Char">
    <w:name w:val="Style Style4 + 9 pt6 Char"/>
    <w:basedOn w:val="Style4Char"/>
    <w:link w:val="StyleStyle49pt6"/>
    <w:rsid w:val="000C01F9"/>
    <w:rPr>
      <w:rFonts w:ascii="Times New Roman" w:eastAsia="Times New Roman" w:hAnsi="Times New Roman" w:cs="Times New Roman"/>
      <w:u w:val="single"/>
    </w:rPr>
  </w:style>
  <w:style w:type="paragraph" w:customStyle="1" w:styleId="UnderlineCharCharCharChar">
    <w:name w:val="Underline Char Char Char Char"/>
    <w:basedOn w:val="Normal"/>
    <w:link w:val="UnderlineCharCharCharCharChar"/>
    <w:qFormat/>
    <w:rsid w:val="000C01F9"/>
    <w:rPr>
      <w:rFonts w:ascii="Georgia" w:eastAsia="Times New Roman" w:hAnsi="Georgia" w:cs="Times New Roman"/>
      <w:sz w:val="24"/>
      <w:u w:val="single"/>
    </w:rPr>
  </w:style>
  <w:style w:type="character" w:customStyle="1" w:styleId="CharChar31">
    <w:name w:val="Char Char31"/>
    <w:rsid w:val="000C01F9"/>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0C01F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C01F9"/>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C01F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C01F9"/>
    <w:rPr>
      <w:rFonts w:ascii="Georgia" w:hAnsi="Georgia"/>
      <w:b/>
      <w:bCs/>
      <w:sz w:val="24"/>
      <w:u w:val="single"/>
    </w:rPr>
  </w:style>
  <w:style w:type="character" w:customStyle="1" w:styleId="Subtitle2">
    <w:name w:val="Subtitle2"/>
    <w:rsid w:val="000C01F9"/>
  </w:style>
  <w:style w:type="character" w:customStyle="1" w:styleId="drop">
    <w:name w:val="drop"/>
    <w:rsid w:val="000C01F9"/>
  </w:style>
  <w:style w:type="character" w:customStyle="1" w:styleId="bioline">
    <w:name w:val="bioline"/>
    <w:rsid w:val="000C01F9"/>
  </w:style>
  <w:style w:type="character" w:customStyle="1" w:styleId="articletitle0">
    <w:name w:val="article_title"/>
    <w:rsid w:val="000C01F9"/>
  </w:style>
  <w:style w:type="character" w:customStyle="1" w:styleId="A4">
    <w:name w:val="A4"/>
    <w:uiPriority w:val="99"/>
    <w:rsid w:val="000C01F9"/>
    <w:rPr>
      <w:color w:val="000000"/>
    </w:rPr>
  </w:style>
  <w:style w:type="character" w:customStyle="1" w:styleId="DebatenoramlChar">
    <w:name w:val="Debatenoraml Char"/>
    <w:link w:val="Debatenoraml"/>
    <w:locked/>
    <w:rsid w:val="000C01F9"/>
    <w:rPr>
      <w:rFonts w:ascii="Times New Roman" w:hAnsi="Times New Roman"/>
    </w:rPr>
  </w:style>
  <w:style w:type="paragraph" w:customStyle="1" w:styleId="Debatenoraml">
    <w:name w:val="Debatenoraml"/>
    <w:basedOn w:val="NoSpacing"/>
    <w:link w:val="DebatenoramlChar"/>
    <w:qFormat/>
    <w:rsid w:val="000C01F9"/>
    <w:pPr>
      <w:spacing w:line="240" w:lineRule="auto"/>
    </w:pPr>
    <w:rPr>
      <w:rFonts w:ascii="Times New Roman" w:hAnsi="Times New Roman"/>
    </w:rPr>
  </w:style>
  <w:style w:type="character" w:customStyle="1" w:styleId="s2">
    <w:name w:val="s2"/>
    <w:rsid w:val="000C01F9"/>
  </w:style>
  <w:style w:type="character" w:customStyle="1" w:styleId="s4">
    <w:name w:val="s4"/>
    <w:rsid w:val="000C01F9"/>
  </w:style>
  <w:style w:type="character" w:customStyle="1" w:styleId="s5">
    <w:name w:val="s5"/>
    <w:rsid w:val="000C01F9"/>
  </w:style>
  <w:style w:type="paragraph" w:customStyle="1" w:styleId="SynergyTag">
    <w:name w:val="SynergyTag"/>
    <w:basedOn w:val="Normal"/>
    <w:uiPriority w:val="99"/>
    <w:qFormat/>
    <w:rsid w:val="000C01F9"/>
    <w:rPr>
      <w:rFonts w:eastAsia="Calibri"/>
      <w:b/>
    </w:rPr>
  </w:style>
  <w:style w:type="paragraph" w:customStyle="1" w:styleId="Quals">
    <w:name w:val="Quals"/>
    <w:basedOn w:val="Normal"/>
    <w:link w:val="QualsChar"/>
    <w:qFormat/>
    <w:rsid w:val="000C01F9"/>
    <w:rPr>
      <w:rFonts w:eastAsia="Calibri"/>
      <w:sz w:val="18"/>
    </w:rPr>
  </w:style>
  <w:style w:type="character" w:customStyle="1" w:styleId="QualsChar">
    <w:name w:val="Quals Char"/>
    <w:link w:val="Quals"/>
    <w:rsid w:val="000C01F9"/>
    <w:rPr>
      <w:rFonts w:ascii="Calibri" w:eastAsia="Calibri" w:hAnsi="Calibri" w:cs="Calibri"/>
      <w:sz w:val="18"/>
    </w:rPr>
  </w:style>
  <w:style w:type="character" w:customStyle="1" w:styleId="cap">
    <w:name w:val="cap"/>
    <w:rsid w:val="000C01F9"/>
  </w:style>
  <w:style w:type="character" w:customStyle="1" w:styleId="rightsnotice">
    <w:name w:val="rightsnotice"/>
    <w:rsid w:val="000C01F9"/>
  </w:style>
  <w:style w:type="paragraph" w:customStyle="1" w:styleId="times">
    <w:name w:val="times"/>
    <w:basedOn w:val="Normal"/>
    <w:uiPriority w:val="99"/>
    <w:qFormat/>
    <w:rsid w:val="000C01F9"/>
    <w:pPr>
      <w:spacing w:before="100" w:beforeAutospacing="1" w:after="100" w:afterAutospacing="1"/>
    </w:pPr>
    <w:rPr>
      <w:rFonts w:eastAsia="Times New Roman"/>
      <w:sz w:val="24"/>
    </w:rPr>
  </w:style>
  <w:style w:type="character" w:customStyle="1" w:styleId="Caption1">
    <w:name w:val="Caption1"/>
    <w:rsid w:val="000C01F9"/>
  </w:style>
  <w:style w:type="character" w:customStyle="1" w:styleId="credit">
    <w:name w:val="credit"/>
    <w:rsid w:val="000C01F9"/>
  </w:style>
  <w:style w:type="character" w:customStyle="1" w:styleId="scaps">
    <w:name w:val="scaps"/>
    <w:rsid w:val="000C01F9"/>
  </w:style>
  <w:style w:type="character" w:customStyle="1" w:styleId="current-article">
    <w:name w:val="current-article"/>
    <w:rsid w:val="000C01F9"/>
  </w:style>
  <w:style w:type="character" w:customStyle="1" w:styleId="related-current-indicator">
    <w:name w:val="related-current-indicator"/>
    <w:rsid w:val="000C01F9"/>
  </w:style>
  <w:style w:type="character" w:customStyle="1" w:styleId="bylclear">
    <w:name w:val="bylclear"/>
    <w:rsid w:val="000C01F9"/>
  </w:style>
  <w:style w:type="character" w:customStyle="1" w:styleId="timestamp">
    <w:name w:val="timestamp"/>
    <w:rsid w:val="000C01F9"/>
  </w:style>
  <w:style w:type="character" w:customStyle="1" w:styleId="comments">
    <w:name w:val="comments"/>
    <w:rsid w:val="000C01F9"/>
  </w:style>
  <w:style w:type="character" w:customStyle="1" w:styleId="essaytext">
    <w:name w:val="essaytext"/>
    <w:rsid w:val="000C01F9"/>
  </w:style>
  <w:style w:type="character" w:customStyle="1" w:styleId="byline">
    <w:name w:val="byline"/>
    <w:rsid w:val="000C01F9"/>
  </w:style>
  <w:style w:type="character" w:customStyle="1" w:styleId="username">
    <w:name w:val="username"/>
    <w:rsid w:val="000C01F9"/>
  </w:style>
  <w:style w:type="character" w:customStyle="1" w:styleId="toplinks">
    <w:name w:val="toplinks"/>
    <w:rsid w:val="000C01F9"/>
  </w:style>
  <w:style w:type="paragraph" w:customStyle="1" w:styleId="BodyA">
    <w:name w:val="Body A"/>
    <w:uiPriority w:val="99"/>
    <w:qFormat/>
    <w:rsid w:val="000C01F9"/>
    <w:rPr>
      <w:rFonts w:ascii="Helvetica" w:eastAsia="ヒラギノ角ゴ Pro W3" w:hAnsi="Helvetica" w:cs="Times New Roman"/>
      <w:color w:val="000000"/>
      <w:szCs w:val="20"/>
    </w:rPr>
  </w:style>
  <w:style w:type="paragraph" w:customStyle="1" w:styleId="Starred">
    <w:name w:val="Starred"/>
    <w:basedOn w:val="Normal"/>
    <w:link w:val="StarredChar"/>
    <w:qFormat/>
    <w:rsid w:val="000C01F9"/>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0C01F9"/>
    <w:rPr>
      <w:rFonts w:ascii="Calibri" w:eastAsia="Times New Roman" w:hAnsi="Calibri" w:cs="Calibri"/>
      <w:b/>
      <w:caps/>
      <w:sz w:val="22"/>
      <w:szCs w:val="28"/>
      <w:u w:val="single"/>
    </w:rPr>
  </w:style>
  <w:style w:type="paragraph" w:customStyle="1" w:styleId="NotStarred">
    <w:name w:val="NotStarred"/>
    <w:basedOn w:val="Normal"/>
    <w:link w:val="NotStarredChar"/>
    <w:qFormat/>
    <w:rsid w:val="000C01F9"/>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0C01F9"/>
    <w:rPr>
      <w:rFonts w:ascii="Calibri" w:eastAsia="Times New Roman" w:hAnsi="Calibri" w:cs="Calibri"/>
      <w:b/>
      <w:caps/>
      <w:sz w:val="22"/>
      <w:szCs w:val="28"/>
      <w:u w:val="single"/>
    </w:rPr>
  </w:style>
  <w:style w:type="character" w:customStyle="1" w:styleId="A3">
    <w:name w:val="A3"/>
    <w:uiPriority w:val="99"/>
    <w:rsid w:val="000C01F9"/>
    <w:rPr>
      <w:rFonts w:cs="Perpetua"/>
      <w:color w:val="000000"/>
      <w:sz w:val="15"/>
      <w:szCs w:val="15"/>
    </w:rPr>
  </w:style>
  <w:style w:type="character" w:customStyle="1" w:styleId="see">
    <w:name w:val="see"/>
    <w:rsid w:val="000C01F9"/>
  </w:style>
  <w:style w:type="character" w:customStyle="1" w:styleId="first-letter">
    <w:name w:val="first-letter"/>
    <w:rsid w:val="000C01F9"/>
  </w:style>
  <w:style w:type="character" w:customStyle="1" w:styleId="focusparagraph">
    <w:name w:val="focusparagraph"/>
    <w:rsid w:val="000C01F9"/>
  </w:style>
  <w:style w:type="character" w:customStyle="1" w:styleId="lightblue">
    <w:name w:val="lightblue"/>
    <w:rsid w:val="000C01F9"/>
  </w:style>
  <w:style w:type="character" w:customStyle="1" w:styleId="StyleUnderlineCharChar9pt">
    <w:name w:val="Style Underline Char Char + 9 pt"/>
    <w:rsid w:val="000C01F9"/>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0C01F9"/>
    <w:pPr>
      <w:spacing w:after="200" w:line="276" w:lineRule="auto"/>
    </w:pPr>
    <w:rPr>
      <w:rFonts w:eastAsia="Times New Roman"/>
      <w:b/>
      <w:sz w:val="24"/>
    </w:rPr>
  </w:style>
  <w:style w:type="character" w:customStyle="1" w:styleId="tagCharCharChar">
    <w:name w:val="tag Char Char Char"/>
    <w:link w:val="tagCharChar"/>
    <w:rsid w:val="000C01F9"/>
    <w:rPr>
      <w:rFonts w:ascii="Calibri" w:eastAsia="Times New Roman" w:hAnsi="Calibri" w:cs="Calibri"/>
      <w:b/>
    </w:rPr>
  </w:style>
  <w:style w:type="paragraph" w:customStyle="1" w:styleId="StyleStyle49ptBorderSinglesolidlineAuto05ptLi">
    <w:name w:val="Style Style4 + 9 pt Border: : (Single solid line Auto  0.5 pt Li..."/>
    <w:basedOn w:val="Style4"/>
    <w:link w:val="StyleStyle49ptBorderSinglesolidlineAuto05ptLiChar"/>
    <w:qFormat/>
    <w:rsid w:val="000C01F9"/>
    <w:rPr>
      <w:rFonts w:ascii="Times New Roman" w:hAnsi="Times New Roman" w:cs="Times New Roman"/>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0C01F9"/>
    <w:rPr>
      <w:rFonts w:ascii="Times New Roman" w:hAnsi="Times New Roman" w:cs="Times New Roman"/>
      <w:u w:val="single"/>
      <w:bdr w:val="single" w:sz="4" w:space="0" w:color="auto"/>
    </w:rPr>
  </w:style>
  <w:style w:type="character" w:customStyle="1" w:styleId="Header1">
    <w:name w:val="Header1"/>
    <w:rsid w:val="000C01F9"/>
  </w:style>
  <w:style w:type="paragraph" w:customStyle="1" w:styleId="H4Tag">
    <w:name w:val="H4 (Tag)"/>
    <w:basedOn w:val="Normal"/>
    <w:link w:val="H4TagChar1"/>
    <w:qFormat/>
    <w:rsid w:val="000C01F9"/>
    <w:rPr>
      <w:rFonts w:eastAsia="Calibri"/>
      <w:b/>
    </w:rPr>
  </w:style>
  <w:style w:type="character" w:customStyle="1" w:styleId="H4TagChar1">
    <w:name w:val="H4 (Tag) Char1"/>
    <w:link w:val="H4Tag"/>
    <w:rsid w:val="000C01F9"/>
    <w:rPr>
      <w:rFonts w:ascii="Calibri" w:eastAsia="Calibri" w:hAnsi="Calibri" w:cs="Calibri"/>
      <w:b/>
      <w:sz w:val="22"/>
    </w:rPr>
  </w:style>
  <w:style w:type="character" w:customStyle="1" w:styleId="citationgenerated">
    <w:name w:val="citation generated"/>
    <w:rsid w:val="000C01F9"/>
  </w:style>
  <w:style w:type="paragraph" w:customStyle="1" w:styleId="CM25">
    <w:name w:val="CM25"/>
    <w:basedOn w:val="Default"/>
    <w:next w:val="Default"/>
    <w:uiPriority w:val="99"/>
    <w:qFormat/>
    <w:rsid w:val="000C01F9"/>
    <w:pPr>
      <w:spacing w:after="233" w:line="276" w:lineRule="auto"/>
    </w:pPr>
    <w:rPr>
      <w:rFonts w:ascii="Georgia" w:eastAsia="Calibri" w:hAnsi="Georgia"/>
      <w:color w:val="auto"/>
      <w:sz w:val="22"/>
    </w:rPr>
  </w:style>
  <w:style w:type="character" w:customStyle="1" w:styleId="Title10">
    <w:name w:val="Title1"/>
    <w:rsid w:val="000C01F9"/>
  </w:style>
  <w:style w:type="character" w:customStyle="1" w:styleId="BoldandUnderlineCharCharCharChar">
    <w:name w:val="Bold and Underline Char Char Char Char"/>
    <w:rsid w:val="000C01F9"/>
    <w:rPr>
      <w:b/>
      <w:noProof w:val="0"/>
      <w:u w:val="single"/>
      <w:lang w:val="en-US" w:eastAsia="en-US" w:bidi="ar-SA"/>
    </w:rPr>
  </w:style>
  <w:style w:type="character" w:customStyle="1" w:styleId="FontStyle29">
    <w:name w:val="Font Style29"/>
    <w:uiPriority w:val="99"/>
    <w:rsid w:val="000C01F9"/>
    <w:rPr>
      <w:rFonts w:ascii="Arial" w:hAnsi="Arial" w:cs="Arial"/>
      <w:sz w:val="14"/>
      <w:szCs w:val="14"/>
    </w:rPr>
  </w:style>
  <w:style w:type="character" w:customStyle="1" w:styleId="Debate-CardTagandCite-F6Char">
    <w:name w:val="Debate- Card Tag and Cite- F6 Char"/>
    <w:link w:val="Debate-CardTagandCite-F6"/>
    <w:locked/>
    <w:rsid w:val="000C01F9"/>
    <w:rPr>
      <w:rFonts w:ascii="Georgia" w:hAnsi="Georgia"/>
      <w:b/>
    </w:rPr>
  </w:style>
  <w:style w:type="paragraph" w:customStyle="1" w:styleId="Debate-CardTagandCite-F6">
    <w:name w:val="Debate- Card Tag and Cite- F6"/>
    <w:basedOn w:val="Normal"/>
    <w:link w:val="Debate-CardTagandCite-F6Char"/>
    <w:qFormat/>
    <w:rsid w:val="000C01F9"/>
    <w:pPr>
      <w:contextualSpacing/>
    </w:pPr>
    <w:rPr>
      <w:rFonts w:ascii="Georgia" w:hAnsi="Georgia" w:cstheme="minorBidi"/>
      <w:b/>
      <w:sz w:val="24"/>
    </w:rPr>
  </w:style>
  <w:style w:type="paragraph" w:customStyle="1" w:styleId="Cardtext4">
    <w:name w:val="Card text"/>
    <w:link w:val="CardtextChar3"/>
    <w:qFormat/>
    <w:rsid w:val="000C01F9"/>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0C01F9"/>
    <w:pPr>
      <w:spacing w:before="240" w:after="60"/>
    </w:pPr>
    <w:rPr>
      <w:rFonts w:eastAsia="Times New Roman"/>
      <w:b/>
      <w:szCs w:val="28"/>
      <w:u w:val="single"/>
    </w:rPr>
  </w:style>
  <w:style w:type="character" w:customStyle="1" w:styleId="NewHeading2Char">
    <w:name w:val="NewHeading2 Char"/>
    <w:link w:val="NewHeading2"/>
    <w:rsid w:val="000C01F9"/>
    <w:rPr>
      <w:rFonts w:ascii="Calibri" w:eastAsia="Times New Roman" w:hAnsi="Calibri" w:cs="Calibri"/>
      <w:b/>
      <w:sz w:val="22"/>
      <w:szCs w:val="28"/>
      <w:u w:val="single"/>
    </w:rPr>
  </w:style>
  <w:style w:type="paragraph" w:customStyle="1" w:styleId="TagGA11">
    <w:name w:val="Tag GA 11"/>
    <w:basedOn w:val="TOC1"/>
    <w:uiPriority w:val="99"/>
    <w:qFormat/>
    <w:rsid w:val="000C01F9"/>
    <w:pPr>
      <w:spacing w:after="160"/>
    </w:pPr>
    <w:rPr>
      <w:rFonts w:eastAsia="Calibri"/>
      <w:b/>
      <w:szCs w:val="20"/>
    </w:rPr>
  </w:style>
  <w:style w:type="paragraph" w:customStyle="1" w:styleId="CM32">
    <w:name w:val="CM3+2"/>
    <w:basedOn w:val="Normal"/>
    <w:next w:val="Normal"/>
    <w:uiPriority w:val="99"/>
    <w:qFormat/>
    <w:rsid w:val="000C01F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C01F9"/>
    <w:rPr>
      <w:rFonts w:eastAsia="Calibri"/>
    </w:rPr>
  </w:style>
  <w:style w:type="paragraph" w:customStyle="1" w:styleId="TagLine">
    <w:name w:val="Tag Line"/>
    <w:basedOn w:val="Normal"/>
    <w:next w:val="FullText"/>
    <w:uiPriority w:val="99"/>
    <w:qFormat/>
    <w:rsid w:val="000C01F9"/>
    <w:rPr>
      <w:rFonts w:eastAsia="Times New Roman"/>
      <w:b/>
      <w:sz w:val="28"/>
    </w:rPr>
  </w:style>
  <w:style w:type="paragraph" w:customStyle="1" w:styleId="msolistparagraphcxspfirst">
    <w:name w:val="msolistparagraphcxspfirst"/>
    <w:basedOn w:val="Normal"/>
    <w:uiPriority w:val="99"/>
    <w:qFormat/>
    <w:rsid w:val="000C01F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C01F9"/>
    <w:pPr>
      <w:spacing w:before="100" w:beforeAutospacing="1" w:after="100" w:afterAutospacing="1"/>
    </w:pPr>
    <w:rPr>
      <w:rFonts w:eastAsia="Times New Roman"/>
      <w:sz w:val="24"/>
    </w:rPr>
  </w:style>
  <w:style w:type="character" w:customStyle="1" w:styleId="CardsUnderlined">
    <w:name w:val="Cards Underlined"/>
    <w:qFormat/>
    <w:rsid w:val="000C01F9"/>
    <w:rPr>
      <w:rFonts w:ascii="Helvetica" w:hAnsi="Helvetica" w:hint="default"/>
      <w:sz w:val="22"/>
      <w:szCs w:val="24"/>
      <w:u w:val="thick"/>
    </w:rPr>
  </w:style>
  <w:style w:type="paragraph" w:customStyle="1" w:styleId="Card6pt">
    <w:name w:val="Card 6pt"/>
    <w:basedOn w:val="Normal"/>
    <w:uiPriority w:val="99"/>
    <w:qFormat/>
    <w:rsid w:val="000C01F9"/>
    <w:pPr>
      <w:ind w:left="288" w:right="288"/>
    </w:pPr>
    <w:rPr>
      <w:rFonts w:eastAsia="Calibri"/>
      <w:color w:val="000000"/>
      <w:sz w:val="12"/>
      <w:szCs w:val="20"/>
    </w:rPr>
  </w:style>
  <w:style w:type="paragraph" w:customStyle="1" w:styleId="FullCite">
    <w:name w:val="Full Cite"/>
    <w:basedOn w:val="Normal"/>
    <w:next w:val="Normal"/>
    <w:link w:val="FullCiteChar"/>
    <w:qFormat/>
    <w:rsid w:val="000C01F9"/>
    <w:rPr>
      <w:rFonts w:ascii="Garamond" w:eastAsia="Calibri" w:hAnsi="Garamond"/>
    </w:rPr>
  </w:style>
  <w:style w:type="character" w:customStyle="1" w:styleId="FullCiteChar">
    <w:name w:val="Full Cite Char"/>
    <w:link w:val="FullCite"/>
    <w:rsid w:val="000C01F9"/>
    <w:rPr>
      <w:rFonts w:ascii="Garamond" w:eastAsia="Calibri" w:hAnsi="Garamond" w:cs="Calibri"/>
      <w:sz w:val="22"/>
    </w:rPr>
  </w:style>
  <w:style w:type="paragraph" w:customStyle="1" w:styleId="StyleNormalWeb11ptUnderline">
    <w:name w:val="Style Normal (Web) + 11 pt Underline"/>
    <w:basedOn w:val="NormalWeb"/>
    <w:link w:val="StyleNormalWeb11ptUnderlineChar"/>
    <w:qFormat/>
    <w:rsid w:val="000C01F9"/>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Calibri" w:hAnsi="Calibri" w:cstheme="minorBidi"/>
    </w:rPr>
  </w:style>
  <w:style w:type="character" w:customStyle="1" w:styleId="StyleNormalWeb11ptUnderlineChar">
    <w:name w:val="Style Normal (Web) + 11 pt Underline Char"/>
    <w:link w:val="StyleNormalWeb11ptUnderline"/>
    <w:rsid w:val="000C01F9"/>
    <w:rPr>
      <w:rFonts w:ascii="Calibri" w:eastAsia="Times New Roman" w:hAnsi="Calibri"/>
    </w:rPr>
  </w:style>
  <w:style w:type="paragraph" w:customStyle="1" w:styleId="StyleCardStyleBlackUnderline">
    <w:name w:val="Style Card Style + Black Underline"/>
    <w:basedOn w:val="Normal"/>
    <w:link w:val="StyleCardStyleBlackUnderlineChar"/>
    <w:qFormat/>
    <w:rsid w:val="000C01F9"/>
    <w:rPr>
      <w:rFonts w:eastAsia="Times New Roman"/>
      <w:color w:val="000000"/>
      <w:u w:val="single"/>
    </w:rPr>
  </w:style>
  <w:style w:type="character" w:customStyle="1" w:styleId="StyleCardStyleBlackUnderlineChar">
    <w:name w:val="Style Card Style + Black Underline Char"/>
    <w:link w:val="StyleCardStyleBlackUnderline"/>
    <w:rsid w:val="000C01F9"/>
    <w:rPr>
      <w:rFonts w:ascii="Calibri" w:eastAsia="Times New Roman" w:hAnsi="Calibri" w:cs="Calibri"/>
      <w:color w:val="000000"/>
      <w:sz w:val="22"/>
      <w:u w:val="single"/>
    </w:rPr>
  </w:style>
  <w:style w:type="character" w:customStyle="1" w:styleId="titles">
    <w:name w:val="titles"/>
    <w:rsid w:val="000C01F9"/>
  </w:style>
  <w:style w:type="character" w:customStyle="1" w:styleId="articletext0">
    <w:name w:val="article_text"/>
    <w:rsid w:val="000C01F9"/>
  </w:style>
  <w:style w:type="paragraph" w:customStyle="1" w:styleId="StyleHeading2LatinArialMT13pt">
    <w:name w:val="Style Heading 2 + (Latin) ArialMT 13 pt"/>
    <w:basedOn w:val="Heading2"/>
    <w:next w:val="Heading2"/>
    <w:uiPriority w:val="99"/>
    <w:qFormat/>
    <w:rsid w:val="000C01F9"/>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0C01F9"/>
  </w:style>
  <w:style w:type="character" w:customStyle="1" w:styleId="subarticleheader">
    <w:name w:val="subarticleheader"/>
    <w:rsid w:val="000C01F9"/>
  </w:style>
  <w:style w:type="paragraph" w:customStyle="1" w:styleId="NotUnderlined">
    <w:name w:val="Not Underlined"/>
    <w:basedOn w:val="Normal"/>
    <w:uiPriority w:val="99"/>
    <w:qFormat/>
    <w:rsid w:val="000C01F9"/>
    <w:rPr>
      <w:rFonts w:ascii="Century Gothic" w:eastAsia="Times New Roman" w:hAnsi="Century Gothic"/>
      <w:sz w:val="16"/>
    </w:rPr>
  </w:style>
  <w:style w:type="character" w:customStyle="1" w:styleId="spelle">
    <w:name w:val="spelle"/>
    <w:rsid w:val="000C01F9"/>
  </w:style>
  <w:style w:type="character" w:customStyle="1" w:styleId="grame">
    <w:name w:val="grame"/>
    <w:rsid w:val="000C01F9"/>
  </w:style>
  <w:style w:type="character" w:customStyle="1" w:styleId="CardStyleChar">
    <w:name w:val="Card Style Char"/>
    <w:link w:val="CardStyle"/>
    <w:uiPriority w:val="99"/>
    <w:rsid w:val="000C01F9"/>
    <w:rPr>
      <w:rFonts w:ascii="Calibri" w:eastAsia="Times New Roman" w:hAnsi="Calibri" w:cs="Calibri"/>
      <w:sz w:val="22"/>
    </w:rPr>
  </w:style>
  <w:style w:type="character" w:customStyle="1" w:styleId="newstitle1">
    <w:name w:val="newstitle1"/>
    <w:rsid w:val="000C01F9"/>
  </w:style>
  <w:style w:type="character" w:customStyle="1" w:styleId="copy">
    <w:name w:val="copy"/>
    <w:rsid w:val="000C01F9"/>
  </w:style>
  <w:style w:type="character" w:customStyle="1" w:styleId="topheadline">
    <w:name w:val="topheadline"/>
    <w:rsid w:val="000C01F9"/>
  </w:style>
  <w:style w:type="paragraph" w:customStyle="1" w:styleId="StylecardThickunderline">
    <w:name w:val="Style card + Thick underline"/>
    <w:basedOn w:val="Normal"/>
    <w:link w:val="StylecardThickunderlineChar"/>
    <w:qFormat/>
    <w:rsid w:val="000C01F9"/>
    <w:pPr>
      <w:ind w:left="288" w:right="288"/>
    </w:pPr>
    <w:rPr>
      <w:rFonts w:eastAsia="SimSun"/>
      <w:u w:val="single"/>
      <w:lang w:eastAsia="zh-CN"/>
    </w:rPr>
  </w:style>
  <w:style w:type="character" w:customStyle="1" w:styleId="StylecardThickunderlineChar">
    <w:name w:val="Style card + Thick underline Char"/>
    <w:link w:val="StylecardThickunderline"/>
    <w:rsid w:val="000C01F9"/>
    <w:rPr>
      <w:rFonts w:ascii="Calibri" w:eastAsia="SimSun" w:hAnsi="Calibri" w:cs="Calibri"/>
      <w:sz w:val="22"/>
      <w:u w:val="single"/>
      <w:lang w:eastAsia="zh-CN"/>
    </w:rPr>
  </w:style>
  <w:style w:type="paragraph" w:customStyle="1" w:styleId="StylecardBoldThickunderline">
    <w:name w:val="Style card + Bold Thick underline"/>
    <w:basedOn w:val="Normal"/>
    <w:link w:val="StylecardBoldThickunderlineChar"/>
    <w:qFormat/>
    <w:rsid w:val="000C01F9"/>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0C01F9"/>
    <w:rPr>
      <w:rFonts w:ascii="Calibri" w:eastAsia="SimSun" w:hAnsi="Calibri" w:cs="Calibri"/>
      <w:b/>
      <w:bCs/>
      <w:sz w:val="22"/>
      <w:u w:val="single"/>
      <w:lang w:eastAsia="zh-CN"/>
    </w:rPr>
  </w:style>
  <w:style w:type="character" w:customStyle="1" w:styleId="headline">
    <w:name w:val="headline"/>
    <w:rsid w:val="000C01F9"/>
  </w:style>
  <w:style w:type="character" w:customStyle="1" w:styleId="Stylereduce27pt">
    <w:name w:val="Style reduce2 + 7 pt"/>
    <w:rsid w:val="000C01F9"/>
    <w:rPr>
      <w:rFonts w:ascii="Times New Roman" w:hAnsi="Times New Roman" w:cs="Arial"/>
      <w:color w:val="000000"/>
      <w:sz w:val="14"/>
      <w:szCs w:val="22"/>
    </w:rPr>
  </w:style>
  <w:style w:type="paragraph" w:customStyle="1" w:styleId="BlockHeadings">
    <w:name w:val="Block Headings"/>
    <w:next w:val="Normal"/>
    <w:link w:val="BlockHeadingsChar"/>
    <w:qFormat/>
    <w:rsid w:val="000C01F9"/>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0C01F9"/>
  </w:style>
  <w:style w:type="character" w:customStyle="1" w:styleId="st1">
    <w:name w:val="st1"/>
    <w:rsid w:val="000C01F9"/>
  </w:style>
  <w:style w:type="paragraph" w:customStyle="1" w:styleId="CM27">
    <w:name w:val="CM27"/>
    <w:basedOn w:val="Default"/>
    <w:next w:val="Default"/>
    <w:uiPriority w:val="99"/>
    <w:qFormat/>
    <w:rsid w:val="000C01F9"/>
    <w:pPr>
      <w:spacing w:after="200" w:line="276" w:lineRule="auto"/>
    </w:pPr>
    <w:rPr>
      <w:rFonts w:eastAsia="Calibri"/>
      <w:color w:val="auto"/>
      <w:sz w:val="22"/>
    </w:rPr>
  </w:style>
  <w:style w:type="character" w:customStyle="1" w:styleId="caps-label">
    <w:name w:val="caps-label"/>
    <w:rsid w:val="000C01F9"/>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0C01F9"/>
    <w:rPr>
      <w:rFonts w:ascii="Garamond" w:hAnsi="Garamond" w:cs="Times New Roman"/>
      <w:sz w:val="20"/>
    </w:rPr>
  </w:style>
  <w:style w:type="character" w:customStyle="1" w:styleId="quotechar">
    <w:name w:val="quotechar"/>
    <w:rsid w:val="000C01F9"/>
  </w:style>
  <w:style w:type="character" w:customStyle="1" w:styleId="boldunderline0">
    <w:name w:val="boldunderline"/>
    <w:rsid w:val="000C01F9"/>
  </w:style>
  <w:style w:type="paragraph" w:customStyle="1" w:styleId="font-null">
    <w:name w:val="font-null"/>
    <w:basedOn w:val="Normal"/>
    <w:uiPriority w:val="99"/>
    <w:qFormat/>
    <w:rsid w:val="000C01F9"/>
    <w:pPr>
      <w:spacing w:before="100" w:beforeAutospacing="1" w:after="100" w:afterAutospacing="1"/>
    </w:pPr>
    <w:rPr>
      <w:rFonts w:eastAsia="Times New Roman"/>
      <w:sz w:val="24"/>
    </w:rPr>
  </w:style>
  <w:style w:type="paragraph" w:customStyle="1" w:styleId="rteindent1">
    <w:name w:val="rteindent1"/>
    <w:basedOn w:val="Normal"/>
    <w:uiPriority w:val="99"/>
    <w:qFormat/>
    <w:rsid w:val="000C01F9"/>
    <w:pPr>
      <w:spacing w:before="100" w:beforeAutospacing="1" w:after="100" w:afterAutospacing="1"/>
    </w:pPr>
    <w:rPr>
      <w:rFonts w:eastAsia="Times New Roman"/>
      <w:sz w:val="24"/>
    </w:rPr>
  </w:style>
  <w:style w:type="character" w:customStyle="1" w:styleId="A8">
    <w:name w:val="A8"/>
    <w:uiPriority w:val="99"/>
    <w:rsid w:val="000C01F9"/>
    <w:rPr>
      <w:rFonts w:cs="Scala"/>
      <w:color w:val="000000"/>
      <w:sz w:val="15"/>
      <w:szCs w:val="15"/>
    </w:rPr>
  </w:style>
  <w:style w:type="paragraph" w:customStyle="1" w:styleId="Pa12">
    <w:name w:val="Pa12"/>
    <w:basedOn w:val="Default"/>
    <w:next w:val="Default"/>
    <w:uiPriority w:val="99"/>
    <w:qFormat/>
    <w:rsid w:val="000C01F9"/>
    <w:pPr>
      <w:spacing w:after="200" w:line="191" w:lineRule="atLeast"/>
    </w:pPr>
    <w:rPr>
      <w:rFonts w:ascii="Scala" w:eastAsia="Calibri" w:hAnsi="Scala"/>
      <w:color w:val="auto"/>
      <w:sz w:val="22"/>
    </w:rPr>
  </w:style>
  <w:style w:type="character" w:customStyle="1" w:styleId="A0">
    <w:name w:val="A0"/>
    <w:uiPriority w:val="99"/>
    <w:rsid w:val="000C01F9"/>
    <w:rPr>
      <w:rFonts w:cs="Scala"/>
      <w:color w:val="000000"/>
      <w:sz w:val="16"/>
      <w:szCs w:val="16"/>
    </w:rPr>
  </w:style>
  <w:style w:type="character" w:customStyle="1" w:styleId="Date11">
    <w:name w:val="Date11"/>
    <w:rsid w:val="000C01F9"/>
  </w:style>
  <w:style w:type="paragraph" w:customStyle="1" w:styleId="introduction">
    <w:name w:val="introduction"/>
    <w:basedOn w:val="Normal"/>
    <w:uiPriority w:val="99"/>
    <w:qFormat/>
    <w:rsid w:val="000C01F9"/>
    <w:pPr>
      <w:spacing w:before="100" w:beforeAutospacing="1" w:after="100" w:afterAutospacing="1"/>
    </w:pPr>
    <w:rPr>
      <w:rFonts w:eastAsia="Times New Roman"/>
      <w:sz w:val="24"/>
    </w:rPr>
  </w:style>
  <w:style w:type="character" w:customStyle="1" w:styleId="Boxout">
    <w:name w:val="Box out"/>
    <w:uiPriority w:val="1"/>
    <w:qFormat/>
    <w:rsid w:val="000C01F9"/>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0C01F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C01F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C01F9"/>
    <w:pPr>
      <w:spacing w:before="100" w:beforeAutospacing="1" w:after="100" w:afterAutospacing="1"/>
    </w:pPr>
    <w:rPr>
      <w:rFonts w:eastAsia="Times New Roman"/>
      <w:sz w:val="24"/>
    </w:rPr>
  </w:style>
  <w:style w:type="character" w:customStyle="1" w:styleId="metad">
    <w:name w:val="metad"/>
    <w:rsid w:val="000C01F9"/>
  </w:style>
  <w:style w:type="paragraph" w:customStyle="1" w:styleId="class">
    <w:name w:val="class"/>
    <w:basedOn w:val="Normal"/>
    <w:uiPriority w:val="99"/>
    <w:qFormat/>
    <w:rsid w:val="000C01F9"/>
    <w:pPr>
      <w:spacing w:before="100" w:beforeAutospacing="1" w:after="100" w:afterAutospacing="1"/>
    </w:pPr>
    <w:rPr>
      <w:rFonts w:eastAsia="Times New Roman"/>
      <w:sz w:val="24"/>
    </w:rPr>
  </w:style>
  <w:style w:type="character" w:customStyle="1" w:styleId="sifr-alternate">
    <w:name w:val="sifr-alternate"/>
    <w:rsid w:val="000C01F9"/>
  </w:style>
  <w:style w:type="character" w:customStyle="1" w:styleId="justify1">
    <w:name w:val="justify1"/>
    <w:rsid w:val="000C01F9"/>
  </w:style>
  <w:style w:type="character" w:customStyle="1" w:styleId="artbody1">
    <w:name w:val="art_body1"/>
    <w:rsid w:val="000C01F9"/>
    <w:rPr>
      <w:rFonts w:ascii="Arial" w:hAnsi="Arial" w:cs="Arial" w:hint="default"/>
    </w:rPr>
  </w:style>
  <w:style w:type="character" w:customStyle="1" w:styleId="A1">
    <w:name w:val="A1"/>
    <w:uiPriority w:val="99"/>
    <w:rsid w:val="000C01F9"/>
    <w:rPr>
      <w:rFonts w:cs="Book Antiqua"/>
      <w:color w:val="221E1F"/>
      <w:sz w:val="22"/>
      <w:szCs w:val="22"/>
    </w:rPr>
  </w:style>
  <w:style w:type="character" w:customStyle="1" w:styleId="UnderlineStyleChar">
    <w:name w:val="Underline Style Char"/>
    <w:link w:val="UnderlineStyle"/>
    <w:rsid w:val="000C01F9"/>
    <w:rPr>
      <w:rFonts w:ascii="Calibri" w:eastAsia="Times New Roman" w:hAnsi="Calibri" w:cs="Calibri"/>
      <w:b/>
      <w:u w:val="single"/>
    </w:rPr>
  </w:style>
  <w:style w:type="paragraph" w:customStyle="1" w:styleId="blocktitle1">
    <w:name w:val="block title"/>
    <w:basedOn w:val="Normal"/>
    <w:link w:val="blocktitleChar"/>
    <w:uiPriority w:val="99"/>
    <w:qFormat/>
    <w:rsid w:val="000C01F9"/>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uiPriority w:val="99"/>
    <w:rsid w:val="000C01F9"/>
    <w:rPr>
      <w:rFonts w:ascii="Garamond" w:eastAsia="Calibri" w:hAnsi="Garamond" w:cs="Calibri"/>
      <w:b/>
      <w:caps/>
      <w:sz w:val="28"/>
      <w:lang w:val="x-none" w:eastAsia="x-none"/>
    </w:rPr>
  </w:style>
  <w:style w:type="character" w:customStyle="1" w:styleId="reality">
    <w:name w:val="reality"/>
    <w:rsid w:val="000C01F9"/>
  </w:style>
  <w:style w:type="paragraph" w:customStyle="1" w:styleId="Pa6">
    <w:name w:val="Pa6"/>
    <w:basedOn w:val="Normal"/>
    <w:next w:val="Normal"/>
    <w:uiPriority w:val="99"/>
    <w:qFormat/>
    <w:rsid w:val="000C01F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C01F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C01F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C01F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C01F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C01F9"/>
    <w:pPr>
      <w:spacing w:before="100" w:beforeAutospacing="1" w:after="100" w:afterAutospacing="1"/>
    </w:pPr>
    <w:rPr>
      <w:rFonts w:eastAsia="Times New Roman"/>
      <w:sz w:val="24"/>
    </w:rPr>
  </w:style>
  <w:style w:type="character" w:customStyle="1" w:styleId="text2">
    <w:name w:val="text2"/>
    <w:rsid w:val="000C01F9"/>
  </w:style>
  <w:style w:type="character" w:customStyle="1" w:styleId="StyleUnderlineChar2CharChar11pt">
    <w:name w:val="Style Underline Char2 Char Char + 11 pt"/>
    <w:rsid w:val="000C01F9"/>
    <w:rPr>
      <w:rFonts w:ascii="Times New Roman" w:hAnsi="Times New Roman"/>
      <w:sz w:val="20"/>
      <w:u w:val="single"/>
    </w:rPr>
  </w:style>
  <w:style w:type="character" w:customStyle="1" w:styleId="StyleStyleBoldUnderline11pt">
    <w:name w:val="Style Style Bold Underline + 11 pt"/>
    <w:rsid w:val="000C01F9"/>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C01F9"/>
    <w:rPr>
      <w:rFonts w:ascii="Times New Roman" w:eastAsia="SimSun" w:hAnsi="Times New Roman" w:cs="Times New Roman"/>
      <w:b/>
      <w:bCs/>
    </w:rPr>
  </w:style>
  <w:style w:type="character" w:customStyle="1" w:styleId="StyleStyle4LatinTimesNewRomanAsianSimSunBoldChar">
    <w:name w:val="Style Style4 + (Latin) Times New Roman (Asian) SimSun Bold Char"/>
    <w:link w:val="StyleStyle4LatinTimesNewRomanAsianSimSunBold"/>
    <w:rsid w:val="000C01F9"/>
    <w:rPr>
      <w:rFonts w:ascii="Times New Roman" w:eastAsia="SimSun" w:hAnsi="Times New Roman" w:cs="Times New Roman"/>
      <w:b/>
      <w:bCs/>
      <w:u w:val="single"/>
    </w:rPr>
  </w:style>
  <w:style w:type="character" w:customStyle="1" w:styleId="articlehead2">
    <w:name w:val="articlehead2"/>
    <w:rsid w:val="000C01F9"/>
  </w:style>
  <w:style w:type="character" w:customStyle="1" w:styleId="pronset">
    <w:name w:val="pronset"/>
    <w:rsid w:val="000C01F9"/>
  </w:style>
  <w:style w:type="character" w:customStyle="1" w:styleId="prondelim">
    <w:name w:val="prondelim"/>
    <w:rsid w:val="000C01F9"/>
  </w:style>
  <w:style w:type="character" w:customStyle="1" w:styleId="prontoggle">
    <w:name w:val="pron_toggle"/>
    <w:rsid w:val="000C01F9"/>
  </w:style>
  <w:style w:type="character" w:customStyle="1" w:styleId="boldface">
    <w:name w:val="boldface"/>
    <w:rsid w:val="000C01F9"/>
  </w:style>
  <w:style w:type="character" w:customStyle="1" w:styleId="secondary-bf">
    <w:name w:val="secondary-bf"/>
    <w:rsid w:val="000C01F9"/>
  </w:style>
  <w:style w:type="character" w:customStyle="1" w:styleId="ColorfulGrid-Accent1Char">
    <w:name w:val="Colorful Grid - Accent 1 Char"/>
    <w:aliases w:val="quote Char"/>
    <w:link w:val="ColorfulGrid-Accent1"/>
    <w:uiPriority w:val="29"/>
    <w:rsid w:val="000C01F9"/>
    <w:rPr>
      <w:rFonts w:ascii="Times New Roman" w:hAnsi="Times New Roman"/>
      <w:iCs/>
      <w:color w:val="000000"/>
      <w:sz w:val="16"/>
    </w:rPr>
  </w:style>
  <w:style w:type="table" w:styleId="ColorfulGrid-Accent1">
    <w:name w:val="Colorful Grid Accent 1"/>
    <w:basedOn w:val="TableNormal"/>
    <w:link w:val="ColorfulGrid-Accent1Char"/>
    <w:uiPriority w:val="29"/>
    <w:rsid w:val="000C01F9"/>
    <w:rPr>
      <w:rFonts w:ascii="Times New Roman" w:hAnsi="Times New Roman"/>
      <w:iCs/>
      <w:color w:val="000000"/>
      <w:sz w:val="16"/>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0C01F9"/>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0C01F9"/>
  </w:style>
  <w:style w:type="character" w:customStyle="1" w:styleId="pg">
    <w:name w:val="pg"/>
    <w:rsid w:val="000C01F9"/>
  </w:style>
  <w:style w:type="character" w:customStyle="1" w:styleId="detailtitle">
    <w:name w:val="detailtitle"/>
    <w:rsid w:val="000C01F9"/>
  </w:style>
  <w:style w:type="character" w:customStyle="1" w:styleId="storydate">
    <w:name w:val="storydate"/>
    <w:rsid w:val="000C01F9"/>
  </w:style>
  <w:style w:type="character" w:customStyle="1" w:styleId="preloadwrap">
    <w:name w:val="preloadwrap"/>
    <w:rsid w:val="000C01F9"/>
  </w:style>
  <w:style w:type="paragraph" w:customStyle="1" w:styleId="summary">
    <w:name w:val="summary"/>
    <w:basedOn w:val="Normal"/>
    <w:uiPriority w:val="99"/>
    <w:qFormat/>
    <w:rsid w:val="000C01F9"/>
    <w:pPr>
      <w:spacing w:before="100" w:beforeAutospacing="1" w:after="100" w:afterAutospacing="1"/>
    </w:pPr>
    <w:rPr>
      <w:rFonts w:eastAsia="Times New Roman"/>
      <w:sz w:val="24"/>
    </w:rPr>
  </w:style>
  <w:style w:type="paragraph" w:customStyle="1" w:styleId="Caption2">
    <w:name w:val="Caption2"/>
    <w:basedOn w:val="Normal"/>
    <w:uiPriority w:val="99"/>
    <w:qFormat/>
    <w:rsid w:val="000C01F9"/>
    <w:pPr>
      <w:spacing w:before="100" w:beforeAutospacing="1" w:after="100" w:afterAutospacing="1"/>
    </w:pPr>
    <w:rPr>
      <w:rFonts w:eastAsia="Times New Roman"/>
      <w:sz w:val="24"/>
    </w:rPr>
  </w:style>
  <w:style w:type="character" w:customStyle="1" w:styleId="creditwrap">
    <w:name w:val="creditwrap"/>
    <w:rsid w:val="000C01F9"/>
  </w:style>
  <w:style w:type="character" w:customStyle="1" w:styleId="DefaultChar1">
    <w:name w:val="Default Char1"/>
    <w:rsid w:val="000C01F9"/>
    <w:rPr>
      <w:noProof w:val="0"/>
      <w:color w:val="000000"/>
      <w:lang w:val="en-US" w:eastAsia="en-US" w:bidi="ar-SA"/>
    </w:rPr>
  </w:style>
  <w:style w:type="paragraph" w:customStyle="1" w:styleId="MTDisplayEquation">
    <w:name w:val="MTDisplayEquation"/>
    <w:basedOn w:val="Normal"/>
    <w:next w:val="Normal"/>
    <w:link w:val="MTDisplayEquationChar"/>
    <w:qFormat/>
    <w:rsid w:val="000C01F9"/>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0C01F9"/>
    <w:rPr>
      <w:rFonts w:ascii="Calibri" w:eastAsia="Times New Roman" w:hAnsi="Calibri" w:cs="Calibri"/>
      <w:bCs/>
      <w:sz w:val="22"/>
      <w:lang w:bidi="he-IL"/>
    </w:rPr>
  </w:style>
  <w:style w:type="character" w:customStyle="1" w:styleId="textunderlineChar0">
    <w:name w:val="text underline Char"/>
    <w:rsid w:val="000C01F9"/>
    <w:rPr>
      <w:sz w:val="24"/>
      <w:szCs w:val="22"/>
      <w:u w:val="thick"/>
      <w:lang w:val="en-US" w:eastAsia="en-US" w:bidi="ar-SA"/>
    </w:rPr>
  </w:style>
  <w:style w:type="character" w:customStyle="1" w:styleId="BoldChar">
    <w:name w:val="Bold Char"/>
    <w:rsid w:val="000C01F9"/>
    <w:rPr>
      <w:rFonts w:ascii="Times New Roman" w:eastAsia="Times New Roman" w:hAnsi="Times New Roman"/>
      <w:b/>
      <w:szCs w:val="24"/>
    </w:rPr>
  </w:style>
  <w:style w:type="character" w:customStyle="1" w:styleId="pmterms31">
    <w:name w:val="pmterms31"/>
    <w:rsid w:val="000C01F9"/>
    <w:rPr>
      <w:b/>
      <w:bCs/>
      <w:i w:val="0"/>
      <w:iCs w:val="0"/>
      <w:color w:val="000000"/>
    </w:rPr>
  </w:style>
  <w:style w:type="character" w:customStyle="1" w:styleId="copyrightdescription">
    <w:name w:val="copyrightdescription"/>
    <w:rsid w:val="000C01F9"/>
  </w:style>
  <w:style w:type="paragraph" w:customStyle="1" w:styleId="DebateFile">
    <w:name w:val="Debate File"/>
    <w:basedOn w:val="Normal"/>
    <w:uiPriority w:val="99"/>
    <w:qFormat/>
    <w:rsid w:val="000C01F9"/>
    <w:pPr>
      <w:jc w:val="center"/>
    </w:pPr>
    <w:rPr>
      <w:rFonts w:ascii="Book Antiqua" w:eastAsia="Times New Roman" w:hAnsi="Book Antiqua"/>
      <w:b/>
      <w:sz w:val="28"/>
    </w:rPr>
  </w:style>
  <w:style w:type="character" w:customStyle="1" w:styleId="ft01">
    <w:name w:val="ft01"/>
    <w:rsid w:val="000C01F9"/>
    <w:rPr>
      <w:rFonts w:ascii="Times" w:hAnsi="Times" w:cs="Times" w:hint="default"/>
      <w:color w:val="000000"/>
      <w:sz w:val="14"/>
      <w:szCs w:val="14"/>
    </w:rPr>
  </w:style>
  <w:style w:type="character" w:customStyle="1" w:styleId="ft11">
    <w:name w:val="ft11"/>
    <w:rsid w:val="000C01F9"/>
    <w:rPr>
      <w:rFonts w:ascii="Times" w:hAnsi="Times" w:cs="Times" w:hint="default"/>
      <w:color w:val="000000"/>
      <w:sz w:val="17"/>
      <w:szCs w:val="17"/>
    </w:rPr>
  </w:style>
  <w:style w:type="character" w:customStyle="1" w:styleId="ft21">
    <w:name w:val="ft21"/>
    <w:rsid w:val="000C01F9"/>
    <w:rPr>
      <w:rFonts w:ascii="Times" w:hAnsi="Times" w:cs="Times" w:hint="default"/>
      <w:color w:val="000000"/>
      <w:sz w:val="15"/>
      <w:szCs w:val="15"/>
    </w:rPr>
  </w:style>
  <w:style w:type="character" w:customStyle="1" w:styleId="ft31">
    <w:name w:val="ft31"/>
    <w:rsid w:val="000C01F9"/>
    <w:rPr>
      <w:rFonts w:ascii="Times" w:hAnsi="Times" w:cs="Times" w:hint="default"/>
      <w:color w:val="000000"/>
      <w:sz w:val="15"/>
      <w:szCs w:val="15"/>
    </w:rPr>
  </w:style>
  <w:style w:type="paragraph" w:customStyle="1" w:styleId="Little">
    <w:name w:val="Little"/>
    <w:basedOn w:val="Normal"/>
    <w:next w:val="Normal"/>
    <w:qFormat/>
    <w:rsid w:val="000C01F9"/>
    <w:pPr>
      <w:ind w:left="288"/>
    </w:pPr>
    <w:rPr>
      <w:rFonts w:ascii="Garamond" w:eastAsia="Times New Roman" w:hAnsi="Garamond"/>
      <w:sz w:val="16"/>
    </w:rPr>
  </w:style>
  <w:style w:type="paragraph" w:customStyle="1" w:styleId="AAAcard">
    <w:name w:val="AAAcard"/>
    <w:basedOn w:val="Normal"/>
    <w:link w:val="AAAcardChar"/>
    <w:uiPriority w:val="99"/>
    <w:qFormat/>
    <w:rsid w:val="000C01F9"/>
    <w:pPr>
      <w:ind w:left="288" w:right="288"/>
    </w:pPr>
    <w:rPr>
      <w:rFonts w:eastAsia="Times New Roman"/>
    </w:rPr>
  </w:style>
  <w:style w:type="character" w:customStyle="1" w:styleId="dquo">
    <w:name w:val="dquo"/>
    <w:rsid w:val="000C01F9"/>
  </w:style>
  <w:style w:type="character" w:customStyle="1" w:styleId="caps2">
    <w:name w:val="caps2"/>
    <w:rsid w:val="000C01F9"/>
  </w:style>
  <w:style w:type="character" w:customStyle="1" w:styleId="inside-head">
    <w:name w:val="inside-head"/>
    <w:rsid w:val="000C01F9"/>
  </w:style>
  <w:style w:type="character" w:customStyle="1" w:styleId="CardsFont12ptCharCharCharChar">
    <w:name w:val="Cards + Font: 12 pt Char Char Char Char"/>
    <w:rsid w:val="000C01F9"/>
    <w:rPr>
      <w:sz w:val="24"/>
      <w:szCs w:val="24"/>
      <w:u w:val="thick"/>
      <w:lang w:val="en-US" w:eastAsia="en-US" w:bidi="ar-SA"/>
    </w:rPr>
  </w:style>
  <w:style w:type="character" w:customStyle="1" w:styleId="ccs">
    <w:name w:val="c cs"/>
    <w:rsid w:val="000C01F9"/>
  </w:style>
  <w:style w:type="character" w:customStyle="1" w:styleId="UnderlinedEvChar">
    <w:name w:val="Underlined Ev Char"/>
    <w:link w:val="UnderlinedEv"/>
    <w:rsid w:val="000C01F9"/>
    <w:rPr>
      <w:rFonts w:ascii="Times New Roman" w:eastAsia="Times New Roman" w:hAnsi="Times New Roman"/>
      <w:u w:val="single"/>
    </w:rPr>
  </w:style>
  <w:style w:type="character" w:customStyle="1" w:styleId="dropshadow">
    <w:name w:val="dropshadow"/>
    <w:rsid w:val="000C01F9"/>
  </w:style>
  <w:style w:type="character" w:customStyle="1" w:styleId="d05ws">
    <w:name w:val="d05ws"/>
    <w:rsid w:val="000C01F9"/>
  </w:style>
  <w:style w:type="character" w:customStyle="1" w:styleId="rzibod">
    <w:name w:val="rzibod"/>
    <w:rsid w:val="000C01F9"/>
  </w:style>
  <w:style w:type="paragraph" w:customStyle="1" w:styleId="Caption3">
    <w:name w:val="Caption3"/>
    <w:basedOn w:val="Normal"/>
    <w:uiPriority w:val="99"/>
    <w:qFormat/>
    <w:rsid w:val="000C01F9"/>
    <w:pPr>
      <w:spacing w:before="100" w:beforeAutospacing="1" w:after="100" w:afterAutospacing="1"/>
    </w:pPr>
    <w:rPr>
      <w:rFonts w:eastAsia="Times New Roman"/>
      <w:sz w:val="24"/>
    </w:rPr>
  </w:style>
  <w:style w:type="character" w:customStyle="1" w:styleId="StyleBold1">
    <w:name w:val="Style Bold1"/>
    <w:rsid w:val="000C01F9"/>
    <w:rPr>
      <w:rFonts w:ascii="Georgia" w:hAnsi="Georgia"/>
      <w:b/>
      <w:bCs/>
      <w:sz w:val="22"/>
    </w:rPr>
  </w:style>
  <w:style w:type="character" w:customStyle="1" w:styleId="headertext">
    <w:name w:val="headertext"/>
    <w:rsid w:val="000C01F9"/>
  </w:style>
  <w:style w:type="paragraph" w:customStyle="1" w:styleId="body-12-5">
    <w:name w:val="body-12-5"/>
    <w:basedOn w:val="Normal"/>
    <w:uiPriority w:val="99"/>
    <w:qFormat/>
    <w:rsid w:val="000C01F9"/>
    <w:pPr>
      <w:spacing w:before="100" w:beforeAutospacing="1" w:after="100" w:afterAutospacing="1"/>
    </w:pPr>
    <w:rPr>
      <w:rFonts w:eastAsia="Times New Roman"/>
      <w:sz w:val="24"/>
    </w:rPr>
  </w:style>
  <w:style w:type="character" w:customStyle="1" w:styleId="endnote-reference">
    <w:name w:val="endnote-reference"/>
    <w:rsid w:val="000C01F9"/>
  </w:style>
  <w:style w:type="character" w:customStyle="1" w:styleId="officialsname">
    <w:name w:val="official_s_name"/>
    <w:rsid w:val="000C01F9"/>
  </w:style>
  <w:style w:type="character" w:customStyle="1" w:styleId="audience">
    <w:name w:val="audience"/>
    <w:rsid w:val="000C01F9"/>
  </w:style>
  <w:style w:type="character" w:customStyle="1" w:styleId="A7">
    <w:name w:val="A7"/>
    <w:uiPriority w:val="99"/>
    <w:rsid w:val="000C01F9"/>
    <w:rPr>
      <w:rFonts w:cs="Myriad Pro"/>
      <w:color w:val="0066B1"/>
      <w:sz w:val="22"/>
      <w:szCs w:val="22"/>
    </w:rPr>
  </w:style>
  <w:style w:type="character" w:customStyle="1" w:styleId="BlockHeadingsChar">
    <w:name w:val="Block Headings Char"/>
    <w:link w:val="BlockHeadings"/>
    <w:rsid w:val="000C01F9"/>
    <w:rPr>
      <w:rFonts w:ascii="Times New Roman" w:eastAsia="Times New Roman" w:hAnsi="Times New Roman" w:cs="Times New Roman"/>
      <w:b/>
      <w:sz w:val="36"/>
      <w:u w:val="single"/>
    </w:rPr>
  </w:style>
  <w:style w:type="character" w:customStyle="1" w:styleId="normalchar">
    <w:name w:val="normal__char"/>
    <w:rsid w:val="000C01F9"/>
  </w:style>
  <w:style w:type="character" w:customStyle="1" w:styleId="hyperlink002cheading0020100200028block0020title0029char">
    <w:name w:val="hyperlink_002cheading_00201_0020_0028block_0020title_0029__char"/>
    <w:rsid w:val="000C01F9"/>
  </w:style>
  <w:style w:type="character" w:customStyle="1" w:styleId="underline002cstyle0020bold0020underlinechar">
    <w:name w:val="underline_002cstyle_0020bold_0020underline__char"/>
    <w:rsid w:val="000C01F9"/>
  </w:style>
  <w:style w:type="character" w:customStyle="1" w:styleId="copyboldblack">
    <w:name w:val="copyboldblack"/>
    <w:rsid w:val="000C01F9"/>
  </w:style>
  <w:style w:type="character" w:customStyle="1" w:styleId="copybold">
    <w:name w:val="copybold"/>
    <w:rsid w:val="000C01F9"/>
  </w:style>
  <w:style w:type="character" w:customStyle="1" w:styleId="author-date0">
    <w:name w:val="author-date"/>
    <w:rsid w:val="000C01F9"/>
  </w:style>
  <w:style w:type="paragraph" w:customStyle="1" w:styleId="infuse">
    <w:name w:val="infuse"/>
    <w:basedOn w:val="Normal"/>
    <w:uiPriority w:val="99"/>
    <w:qFormat/>
    <w:rsid w:val="000C01F9"/>
    <w:pPr>
      <w:spacing w:before="100" w:beforeAutospacing="1" w:after="100" w:afterAutospacing="1"/>
    </w:pPr>
    <w:rPr>
      <w:rFonts w:eastAsia="Times New Roman"/>
      <w:sz w:val="24"/>
    </w:rPr>
  </w:style>
  <w:style w:type="paragraph" w:customStyle="1" w:styleId="fontreg">
    <w:name w:val="font_reg"/>
    <w:basedOn w:val="Normal"/>
    <w:uiPriority w:val="99"/>
    <w:qFormat/>
    <w:rsid w:val="000C01F9"/>
    <w:pPr>
      <w:spacing w:before="100" w:beforeAutospacing="1" w:after="100" w:afterAutospacing="1"/>
    </w:pPr>
    <w:rPr>
      <w:rFonts w:eastAsia="Times New Roman"/>
      <w:sz w:val="24"/>
    </w:rPr>
  </w:style>
  <w:style w:type="character" w:customStyle="1" w:styleId="yshortcuts">
    <w:name w:val="yshortcuts"/>
    <w:rsid w:val="000C01F9"/>
  </w:style>
  <w:style w:type="character" w:customStyle="1" w:styleId="hidden">
    <w:name w:val="hidden"/>
    <w:rsid w:val="000C01F9"/>
  </w:style>
  <w:style w:type="character" w:customStyle="1" w:styleId="articlebegin">
    <w:name w:val="articlebegin"/>
    <w:rsid w:val="000C01F9"/>
  </w:style>
  <w:style w:type="character" w:customStyle="1" w:styleId="mediaoverlay">
    <w:name w:val="mediaoverlay"/>
    <w:rsid w:val="000C01F9"/>
  </w:style>
  <w:style w:type="paragraph" w:customStyle="1" w:styleId="CITEF3">
    <w:name w:val="CITE F3"/>
    <w:uiPriority w:val="99"/>
    <w:qFormat/>
    <w:rsid w:val="000C01F9"/>
    <w:rPr>
      <w:rFonts w:ascii="Georgia" w:eastAsia="SimSun" w:hAnsi="Georgia" w:cs="Times New Roman"/>
      <w:b/>
      <w:lang w:eastAsia="zh-CN"/>
    </w:rPr>
  </w:style>
  <w:style w:type="character" w:customStyle="1" w:styleId="blogcaption">
    <w:name w:val="blog_caption"/>
    <w:rsid w:val="000C01F9"/>
  </w:style>
  <w:style w:type="paragraph" w:customStyle="1" w:styleId="StyleBoldUnderlineTimesNewRoman">
    <w:name w:val="Style Bold Underline + Times New Roman"/>
    <w:link w:val="StyleBoldUnderlineTimesNewRomanChar"/>
    <w:qFormat/>
    <w:rsid w:val="000C01F9"/>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0C01F9"/>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0C01F9"/>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0C01F9"/>
    <w:rPr>
      <w:rFonts w:ascii="Calibri" w:eastAsia="Calibri" w:hAnsi="Calibri" w:cs="Times New Roman"/>
      <w:sz w:val="20"/>
      <w:szCs w:val="20"/>
      <w:u w:val="single"/>
    </w:rPr>
  </w:style>
  <w:style w:type="character" w:customStyle="1" w:styleId="commnet-abuzz">
    <w:name w:val="commnet-abuzz"/>
    <w:rsid w:val="000C01F9"/>
  </w:style>
  <w:style w:type="character" w:customStyle="1" w:styleId="fbconnectbuttontext">
    <w:name w:val="fbconnectbutton_text"/>
    <w:rsid w:val="000C01F9"/>
  </w:style>
  <w:style w:type="character" w:customStyle="1" w:styleId="fbsharecountinner">
    <w:name w:val="fb_share_count_inner"/>
    <w:rsid w:val="000C01F9"/>
  </w:style>
  <w:style w:type="character" w:customStyle="1" w:styleId="stbuttontext">
    <w:name w:val="stbuttontext"/>
    <w:rsid w:val="000C01F9"/>
  </w:style>
  <w:style w:type="paragraph" w:customStyle="1" w:styleId="hotroute1">
    <w:name w:val="hot route!"/>
    <w:basedOn w:val="Normal"/>
    <w:uiPriority w:val="99"/>
    <w:qFormat/>
    <w:rsid w:val="000C01F9"/>
    <w:pPr>
      <w:ind w:left="144"/>
    </w:pPr>
    <w:rPr>
      <w:rFonts w:ascii="Cambria" w:eastAsia="Calibri" w:hAnsi="Cambria"/>
      <w:sz w:val="24"/>
    </w:rPr>
  </w:style>
  <w:style w:type="character" w:customStyle="1" w:styleId="Highlightedunderline0">
    <w:name w:val="Highlighted underline"/>
    <w:qFormat/>
    <w:rsid w:val="000C01F9"/>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0C01F9"/>
  </w:style>
  <w:style w:type="character" w:customStyle="1" w:styleId="Normal2">
    <w:name w:val="Normal2"/>
    <w:rsid w:val="000C01F9"/>
  </w:style>
  <w:style w:type="character" w:customStyle="1" w:styleId="pubdate">
    <w:name w:val="pubdate"/>
    <w:rsid w:val="000C01F9"/>
  </w:style>
  <w:style w:type="numbering" w:customStyle="1" w:styleId="NoList11">
    <w:name w:val="No List11"/>
    <w:next w:val="NoList"/>
    <w:uiPriority w:val="99"/>
    <w:semiHidden/>
    <w:unhideWhenUsed/>
    <w:rsid w:val="000C01F9"/>
  </w:style>
  <w:style w:type="numbering" w:customStyle="1" w:styleId="NoList111">
    <w:name w:val="No List111"/>
    <w:next w:val="NoList"/>
    <w:uiPriority w:val="99"/>
    <w:semiHidden/>
    <w:unhideWhenUsed/>
    <w:rsid w:val="000C01F9"/>
  </w:style>
  <w:style w:type="numbering" w:customStyle="1" w:styleId="NoList1111">
    <w:name w:val="No List1111"/>
    <w:next w:val="NoList"/>
    <w:uiPriority w:val="99"/>
    <w:semiHidden/>
    <w:unhideWhenUsed/>
    <w:rsid w:val="000C01F9"/>
  </w:style>
  <w:style w:type="numbering" w:customStyle="1" w:styleId="NoList11111">
    <w:name w:val="No List11111"/>
    <w:next w:val="NoList"/>
    <w:uiPriority w:val="99"/>
    <w:semiHidden/>
    <w:unhideWhenUsed/>
    <w:rsid w:val="000C01F9"/>
  </w:style>
  <w:style w:type="numbering" w:customStyle="1" w:styleId="NoList111111">
    <w:name w:val="No List111111"/>
    <w:next w:val="NoList"/>
    <w:uiPriority w:val="99"/>
    <w:semiHidden/>
    <w:unhideWhenUsed/>
    <w:rsid w:val="000C01F9"/>
  </w:style>
  <w:style w:type="numbering" w:customStyle="1" w:styleId="NoList1111111">
    <w:name w:val="No List1111111"/>
    <w:next w:val="NoList"/>
    <w:uiPriority w:val="99"/>
    <w:semiHidden/>
    <w:unhideWhenUsed/>
    <w:rsid w:val="000C01F9"/>
  </w:style>
  <w:style w:type="numbering" w:customStyle="1" w:styleId="NoList11111111">
    <w:name w:val="No List11111111"/>
    <w:next w:val="NoList"/>
    <w:uiPriority w:val="99"/>
    <w:semiHidden/>
    <w:unhideWhenUsed/>
    <w:rsid w:val="000C01F9"/>
  </w:style>
  <w:style w:type="numbering" w:customStyle="1" w:styleId="NoList111111111">
    <w:name w:val="No List111111111"/>
    <w:next w:val="NoList"/>
    <w:uiPriority w:val="99"/>
    <w:semiHidden/>
    <w:unhideWhenUsed/>
    <w:rsid w:val="000C01F9"/>
  </w:style>
  <w:style w:type="numbering" w:customStyle="1" w:styleId="NoList1111111111">
    <w:name w:val="No List1111111111"/>
    <w:next w:val="NoList"/>
    <w:uiPriority w:val="99"/>
    <w:semiHidden/>
    <w:unhideWhenUsed/>
    <w:rsid w:val="000C01F9"/>
  </w:style>
  <w:style w:type="numbering" w:customStyle="1" w:styleId="NoList11111111111">
    <w:name w:val="No List11111111111"/>
    <w:next w:val="NoList"/>
    <w:uiPriority w:val="99"/>
    <w:semiHidden/>
    <w:unhideWhenUsed/>
    <w:rsid w:val="000C01F9"/>
  </w:style>
  <w:style w:type="numbering" w:customStyle="1" w:styleId="NoList111111111111">
    <w:name w:val="No List111111111111"/>
    <w:next w:val="NoList"/>
    <w:uiPriority w:val="99"/>
    <w:semiHidden/>
    <w:unhideWhenUsed/>
    <w:rsid w:val="000C01F9"/>
  </w:style>
  <w:style w:type="numbering" w:customStyle="1" w:styleId="NoList1111111111111">
    <w:name w:val="No List1111111111111"/>
    <w:next w:val="NoList"/>
    <w:uiPriority w:val="99"/>
    <w:semiHidden/>
    <w:unhideWhenUsed/>
    <w:rsid w:val="000C01F9"/>
  </w:style>
  <w:style w:type="numbering" w:customStyle="1" w:styleId="NoList11111111111111">
    <w:name w:val="No List11111111111111"/>
    <w:next w:val="NoList"/>
    <w:uiPriority w:val="99"/>
    <w:semiHidden/>
    <w:unhideWhenUsed/>
    <w:rsid w:val="000C01F9"/>
  </w:style>
  <w:style w:type="numbering" w:customStyle="1" w:styleId="NoList111111111111111">
    <w:name w:val="No List111111111111111"/>
    <w:next w:val="NoList"/>
    <w:uiPriority w:val="99"/>
    <w:semiHidden/>
    <w:unhideWhenUsed/>
    <w:rsid w:val="000C01F9"/>
  </w:style>
  <w:style w:type="numbering" w:customStyle="1" w:styleId="NoList1111111111111111">
    <w:name w:val="No List1111111111111111"/>
    <w:next w:val="NoList"/>
    <w:uiPriority w:val="99"/>
    <w:semiHidden/>
    <w:unhideWhenUsed/>
    <w:rsid w:val="000C01F9"/>
  </w:style>
  <w:style w:type="numbering" w:customStyle="1" w:styleId="NoList11111111111111111">
    <w:name w:val="No List11111111111111111"/>
    <w:next w:val="NoList"/>
    <w:uiPriority w:val="99"/>
    <w:semiHidden/>
    <w:unhideWhenUsed/>
    <w:rsid w:val="000C01F9"/>
  </w:style>
  <w:style w:type="paragraph" w:customStyle="1" w:styleId="FreeFormA">
    <w:name w:val="Free Form A"/>
    <w:autoRedefine/>
    <w:uiPriority w:val="99"/>
    <w:qFormat/>
    <w:rsid w:val="000C01F9"/>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0C01F9"/>
  </w:style>
  <w:style w:type="character" w:customStyle="1" w:styleId="postby">
    <w:name w:val="post_by"/>
    <w:rsid w:val="000C01F9"/>
  </w:style>
  <w:style w:type="character" w:customStyle="1" w:styleId="postdate">
    <w:name w:val="post_date"/>
    <w:rsid w:val="000C01F9"/>
  </w:style>
  <w:style w:type="character" w:customStyle="1" w:styleId="bdx">
    <w:name w:val="bdx"/>
    <w:rsid w:val="000C01F9"/>
  </w:style>
  <w:style w:type="character" w:customStyle="1" w:styleId="bdl">
    <w:name w:val="bdl"/>
    <w:rsid w:val="000C01F9"/>
  </w:style>
  <w:style w:type="character" w:customStyle="1" w:styleId="bhl">
    <w:name w:val="bhl"/>
    <w:rsid w:val="000C01F9"/>
  </w:style>
  <w:style w:type="character" w:customStyle="1" w:styleId="CardNotUnderlinedChar1">
    <w:name w:val="Card Not Underlined Char1"/>
    <w:link w:val="CardNotUnderlined"/>
    <w:rsid w:val="000C01F9"/>
    <w:rPr>
      <w:rFonts w:ascii="Bell MT" w:eastAsia="Calibri" w:hAnsi="Bell MT" w:cs="Calibri"/>
      <w:sz w:val="22"/>
      <w:szCs w:val="20"/>
    </w:rPr>
  </w:style>
  <w:style w:type="character" w:customStyle="1" w:styleId="breadcrumbitemcurrent">
    <w:name w:val="breadcrumbitemcurrent"/>
    <w:rsid w:val="000C01F9"/>
  </w:style>
  <w:style w:type="character" w:customStyle="1" w:styleId="bbl">
    <w:name w:val="bbl"/>
    <w:rsid w:val="000C01F9"/>
  </w:style>
  <w:style w:type="character" w:customStyle="1" w:styleId="Date2">
    <w:name w:val="Date2"/>
    <w:rsid w:val="000C01F9"/>
  </w:style>
  <w:style w:type="character" w:customStyle="1" w:styleId="company">
    <w:name w:val="company"/>
    <w:rsid w:val="000C01F9"/>
  </w:style>
  <w:style w:type="character" w:customStyle="1" w:styleId="itxtnewhookspan">
    <w:name w:val="itxtnewhookspan"/>
    <w:rsid w:val="000C01F9"/>
  </w:style>
  <w:style w:type="character" w:customStyle="1" w:styleId="gstxthlt">
    <w:name w:val="gstxt_hlt"/>
    <w:rsid w:val="000C01F9"/>
  </w:style>
  <w:style w:type="paragraph" w:customStyle="1" w:styleId="bodytextfp">
    <w:name w:val="bodytextfp"/>
    <w:basedOn w:val="Normal"/>
    <w:uiPriority w:val="99"/>
    <w:qFormat/>
    <w:rsid w:val="000C01F9"/>
    <w:pPr>
      <w:spacing w:before="100" w:beforeAutospacing="1" w:after="100" w:afterAutospacing="1"/>
    </w:pPr>
    <w:rPr>
      <w:rFonts w:eastAsia="Times New Roman"/>
      <w:sz w:val="24"/>
    </w:rPr>
  </w:style>
  <w:style w:type="character" w:styleId="SubtleEmphasis">
    <w:name w:val="Subtle Emphasis"/>
    <w:uiPriority w:val="19"/>
    <w:qFormat/>
    <w:rsid w:val="000C01F9"/>
    <w:rPr>
      <w:rFonts w:ascii="Georgia" w:hAnsi="Georgia"/>
      <w:i/>
      <w:iCs/>
      <w:color w:val="808080"/>
    </w:rPr>
  </w:style>
  <w:style w:type="character" w:customStyle="1" w:styleId="HotRouteChar0">
    <w:name w:val="Hot Route Char"/>
    <w:link w:val="HotRoute0"/>
    <w:locked/>
    <w:rsid w:val="000C01F9"/>
    <w:rPr>
      <w:rFonts w:ascii="Calibri" w:eastAsia="Cambria" w:hAnsi="Calibri" w:cs="Calibri"/>
      <w:iCs/>
      <w:color w:val="000000"/>
      <w:sz w:val="18"/>
    </w:rPr>
  </w:style>
  <w:style w:type="character" w:customStyle="1" w:styleId="ReallyfuckingsmallChar">
    <w:name w:val="Really fucking small Char"/>
    <w:link w:val="Reallyfuckingsmall"/>
    <w:locked/>
    <w:rsid w:val="000C01F9"/>
    <w:rPr>
      <w:rFonts w:ascii="Times New Roman" w:eastAsia="Times New Roman" w:hAnsi="Times New Roman"/>
      <w:sz w:val="10"/>
    </w:rPr>
  </w:style>
  <w:style w:type="paragraph" w:customStyle="1" w:styleId="Reallyfuckingsmall">
    <w:name w:val="Really fucking small"/>
    <w:basedOn w:val="Normal"/>
    <w:link w:val="ReallyfuckingsmallChar"/>
    <w:qFormat/>
    <w:rsid w:val="000C01F9"/>
    <w:rPr>
      <w:rFonts w:ascii="Times New Roman" w:eastAsia="Times New Roman" w:hAnsi="Times New Roman" w:cstheme="minorBidi"/>
      <w:sz w:val="10"/>
    </w:rPr>
  </w:style>
  <w:style w:type="paragraph" w:customStyle="1" w:styleId="subheader">
    <w:name w:val="subheader"/>
    <w:basedOn w:val="Normal"/>
    <w:uiPriority w:val="99"/>
    <w:qFormat/>
    <w:rsid w:val="000C01F9"/>
    <w:pPr>
      <w:spacing w:before="100" w:beforeAutospacing="1" w:after="100" w:afterAutospacing="1"/>
    </w:pPr>
    <w:rPr>
      <w:rFonts w:eastAsia="Times New Roman"/>
      <w:sz w:val="24"/>
    </w:rPr>
  </w:style>
  <w:style w:type="character" w:customStyle="1" w:styleId="SubtleEmphasis1">
    <w:name w:val="Subtle Emphasis1"/>
    <w:uiPriority w:val="19"/>
    <w:qFormat/>
    <w:rsid w:val="000C01F9"/>
    <w:rPr>
      <w:rFonts w:ascii="Times New Roman" w:hAnsi="Times New Roman"/>
      <w:b/>
      <w:iCs/>
      <w:color w:val="auto"/>
      <w:sz w:val="22"/>
    </w:rPr>
  </w:style>
  <w:style w:type="character" w:customStyle="1" w:styleId="StyleBoldRed">
    <w:name w:val="Style Bold Red"/>
    <w:rsid w:val="000C01F9"/>
    <w:rPr>
      <w:b/>
      <w:bCs/>
      <w:color w:val="auto"/>
    </w:rPr>
  </w:style>
  <w:style w:type="character" w:customStyle="1" w:styleId="StyleTimesNewRoman8pt">
    <w:name w:val="Style Times New Roman 8 pt"/>
    <w:rsid w:val="000C01F9"/>
    <w:rPr>
      <w:rFonts w:ascii="Georgia" w:hAnsi="Georgia"/>
      <w:sz w:val="16"/>
    </w:rPr>
  </w:style>
  <w:style w:type="character" w:customStyle="1" w:styleId="StyleStyle7pt8pt">
    <w:name w:val="Style Style 7 pt + 8 pt"/>
    <w:rsid w:val="000C01F9"/>
    <w:rPr>
      <w:sz w:val="16"/>
    </w:rPr>
  </w:style>
  <w:style w:type="character" w:customStyle="1" w:styleId="StyleStyleThickunderlineBold1">
    <w:name w:val="Style Style Thick underline + Bold1"/>
    <w:rsid w:val="000C01F9"/>
    <w:rPr>
      <w:b/>
      <w:bCs/>
      <w:u w:val="thick"/>
    </w:rPr>
  </w:style>
  <w:style w:type="character" w:customStyle="1" w:styleId="StyleUnderline2">
    <w:name w:val="Style Underline2"/>
    <w:rsid w:val="000C01F9"/>
    <w:rPr>
      <w:u w:val="single"/>
    </w:rPr>
  </w:style>
  <w:style w:type="character" w:customStyle="1" w:styleId="ShrinkText">
    <w:name w:val="Shrink Text"/>
    <w:rsid w:val="000C01F9"/>
    <w:rPr>
      <w:sz w:val="16"/>
    </w:rPr>
  </w:style>
  <w:style w:type="character" w:customStyle="1" w:styleId="smallcaps">
    <w:name w:val="smallcaps"/>
    <w:rsid w:val="000C01F9"/>
  </w:style>
  <w:style w:type="character" w:customStyle="1" w:styleId="goldbldtext">
    <w:name w:val="goldbldtext"/>
    <w:rsid w:val="000C01F9"/>
  </w:style>
  <w:style w:type="character" w:customStyle="1" w:styleId="PageHeaderLine2Char">
    <w:name w:val="PageHeaderLine2 Char"/>
    <w:link w:val="PageHeaderLine2"/>
    <w:uiPriority w:val="99"/>
    <w:rsid w:val="000C01F9"/>
    <w:rPr>
      <w:rFonts w:ascii="Calibri" w:eastAsia="Calibri" w:hAnsi="Calibri" w:cs="Calibri"/>
      <w:b/>
      <w:sz w:val="22"/>
    </w:rPr>
  </w:style>
  <w:style w:type="paragraph" w:customStyle="1" w:styleId="firstletter">
    <w:name w:val="firstletter"/>
    <w:basedOn w:val="Normal"/>
    <w:uiPriority w:val="99"/>
    <w:qFormat/>
    <w:rsid w:val="000C01F9"/>
    <w:pPr>
      <w:spacing w:before="100" w:beforeAutospacing="1" w:after="100" w:afterAutospacing="1"/>
    </w:pPr>
    <w:rPr>
      <w:rFonts w:eastAsia="Times New Roman"/>
      <w:sz w:val="24"/>
    </w:rPr>
  </w:style>
  <w:style w:type="paragraph" w:customStyle="1" w:styleId="more">
    <w:name w:val="more"/>
    <w:basedOn w:val="Normal"/>
    <w:uiPriority w:val="99"/>
    <w:qFormat/>
    <w:rsid w:val="000C01F9"/>
    <w:pPr>
      <w:spacing w:before="100" w:beforeAutospacing="1" w:after="100" w:afterAutospacing="1"/>
    </w:pPr>
    <w:rPr>
      <w:rFonts w:eastAsia="Times New Roman"/>
      <w:sz w:val="24"/>
    </w:rPr>
  </w:style>
  <w:style w:type="character" w:customStyle="1" w:styleId="cardshighlight0">
    <w:name w:val="cardshighlight"/>
    <w:rsid w:val="000C01F9"/>
  </w:style>
  <w:style w:type="character" w:customStyle="1" w:styleId="cardsfont12pt1">
    <w:name w:val="cardsfont12pt"/>
    <w:rsid w:val="000C01F9"/>
  </w:style>
  <w:style w:type="character" w:customStyle="1" w:styleId="ft1">
    <w:name w:val="ft1"/>
    <w:rsid w:val="000C01F9"/>
  </w:style>
  <w:style w:type="character" w:customStyle="1" w:styleId="ft6">
    <w:name w:val="ft6"/>
    <w:rsid w:val="000C01F9"/>
  </w:style>
  <w:style w:type="paragraph" w:customStyle="1" w:styleId="story">
    <w:name w:val="story"/>
    <w:basedOn w:val="Normal"/>
    <w:uiPriority w:val="99"/>
    <w:qFormat/>
    <w:rsid w:val="000C01F9"/>
    <w:pPr>
      <w:spacing w:before="100" w:beforeAutospacing="1" w:after="100" w:afterAutospacing="1"/>
    </w:pPr>
    <w:rPr>
      <w:rFonts w:eastAsia="Times New Roman"/>
      <w:sz w:val="24"/>
    </w:rPr>
  </w:style>
  <w:style w:type="paragraph" w:customStyle="1" w:styleId="H1numbered">
    <w:name w:val="H1 numbered"/>
    <w:basedOn w:val="Normal"/>
    <w:uiPriority w:val="99"/>
    <w:qFormat/>
    <w:rsid w:val="000C01F9"/>
    <w:pPr>
      <w:pageBreakBefore/>
      <w:widowControl w:val="0"/>
      <w:numPr>
        <w:numId w:val="22"/>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0C01F9"/>
    <w:pPr>
      <w:widowControl w:val="0"/>
      <w:numPr>
        <w:ilvl w:val="1"/>
        <w:numId w:val="22"/>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0C01F9"/>
  </w:style>
  <w:style w:type="character" w:customStyle="1" w:styleId="backcontent">
    <w:name w:val="backcontent"/>
    <w:rsid w:val="000C01F9"/>
  </w:style>
  <w:style w:type="character" w:customStyle="1" w:styleId="daystmp">
    <w:name w:val="daystmp"/>
    <w:rsid w:val="000C01F9"/>
  </w:style>
  <w:style w:type="paragraph" w:customStyle="1" w:styleId="in">
    <w:name w:val="in"/>
    <w:basedOn w:val="Normal"/>
    <w:uiPriority w:val="99"/>
    <w:qFormat/>
    <w:rsid w:val="000C01F9"/>
    <w:pPr>
      <w:spacing w:before="100" w:beforeAutospacing="1" w:after="100" w:afterAutospacing="1"/>
    </w:pPr>
    <w:rPr>
      <w:rFonts w:eastAsia="Times New Roman"/>
      <w:sz w:val="24"/>
    </w:rPr>
  </w:style>
  <w:style w:type="character" w:customStyle="1" w:styleId="cardsfont12ptchar">
    <w:name w:val="cardsfont12ptchar"/>
    <w:rsid w:val="000C01F9"/>
  </w:style>
  <w:style w:type="paragraph" w:customStyle="1" w:styleId="image-caption">
    <w:name w:val="image-caption"/>
    <w:basedOn w:val="Normal"/>
    <w:uiPriority w:val="99"/>
    <w:qFormat/>
    <w:rsid w:val="000C01F9"/>
    <w:pPr>
      <w:spacing w:before="100" w:beforeAutospacing="1" w:after="100" w:afterAutospacing="1"/>
    </w:pPr>
    <w:rPr>
      <w:rFonts w:eastAsia="Times New Roman"/>
      <w:sz w:val="24"/>
    </w:rPr>
  </w:style>
  <w:style w:type="character" w:customStyle="1" w:styleId="gal">
    <w:name w:val="gal"/>
    <w:rsid w:val="000C01F9"/>
  </w:style>
  <w:style w:type="character" w:customStyle="1" w:styleId="submitted">
    <w:name w:val="submitted"/>
    <w:rsid w:val="000C01F9"/>
  </w:style>
  <w:style w:type="paragraph" w:customStyle="1" w:styleId="imagecontain">
    <w:name w:val="imagecontain"/>
    <w:basedOn w:val="Normal"/>
    <w:uiPriority w:val="99"/>
    <w:qFormat/>
    <w:rsid w:val="000C01F9"/>
    <w:pPr>
      <w:spacing w:before="100" w:beforeAutospacing="1" w:after="100" w:afterAutospacing="1"/>
    </w:pPr>
    <w:rPr>
      <w:rFonts w:eastAsia="Times New Roman"/>
      <w:sz w:val="24"/>
    </w:rPr>
  </w:style>
  <w:style w:type="character" w:customStyle="1" w:styleId="imagedateline">
    <w:name w:val="image_dateline"/>
    <w:rsid w:val="000C01F9"/>
  </w:style>
  <w:style w:type="character" w:customStyle="1" w:styleId="authordatecharchar">
    <w:name w:val="authordatecharchar"/>
    <w:rsid w:val="000C01F9"/>
  </w:style>
  <w:style w:type="character" w:customStyle="1" w:styleId="style1char0">
    <w:name w:val="style1char"/>
    <w:rsid w:val="000C01F9"/>
  </w:style>
  <w:style w:type="character" w:customStyle="1" w:styleId="tagcharchar0">
    <w:name w:val="tagcharchar"/>
    <w:rsid w:val="000C01F9"/>
  </w:style>
  <w:style w:type="character" w:customStyle="1" w:styleId="underlinedcharchar2">
    <w:name w:val="underlinedcharchar"/>
    <w:rsid w:val="000C01F9"/>
  </w:style>
  <w:style w:type="paragraph" w:customStyle="1" w:styleId="CM62">
    <w:name w:val="CM62"/>
    <w:basedOn w:val="Normal"/>
    <w:next w:val="Normal"/>
    <w:uiPriority w:val="99"/>
    <w:qFormat/>
    <w:rsid w:val="000C01F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C01F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C01F9"/>
    <w:pPr>
      <w:widowControl w:val="0"/>
      <w:spacing w:after="63"/>
    </w:pPr>
    <w:rPr>
      <w:rFonts w:ascii="Arial" w:hAnsi="Arial"/>
      <w:color w:val="auto"/>
    </w:rPr>
  </w:style>
  <w:style w:type="paragraph" w:customStyle="1" w:styleId="CM35">
    <w:name w:val="CM35"/>
    <w:basedOn w:val="Default"/>
    <w:next w:val="Default"/>
    <w:uiPriority w:val="99"/>
    <w:qFormat/>
    <w:rsid w:val="000C01F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C01F9"/>
    <w:pPr>
      <w:widowControl w:val="0"/>
      <w:spacing w:line="228" w:lineRule="atLeast"/>
    </w:pPr>
    <w:rPr>
      <w:rFonts w:ascii="Showcard Gothic" w:hAnsi="Showcard Gothic"/>
      <w:color w:val="auto"/>
    </w:rPr>
  </w:style>
  <w:style w:type="character" w:customStyle="1" w:styleId="BoxedChar">
    <w:name w:val="Boxed Char"/>
    <w:rsid w:val="000C01F9"/>
    <w:rPr>
      <w:rFonts w:ascii="Arial Narrow" w:hAnsi="Arial Narrow"/>
      <w:b/>
      <w:sz w:val="18"/>
      <w:bdr w:val="single" w:sz="6" w:space="0" w:color="auto"/>
    </w:rPr>
  </w:style>
  <w:style w:type="character" w:customStyle="1" w:styleId="Style11ptUnderline2">
    <w:name w:val="Style 11 pt Underline2"/>
    <w:rsid w:val="000C01F9"/>
    <w:rPr>
      <w:sz w:val="20"/>
      <w:u w:val="single"/>
    </w:rPr>
  </w:style>
  <w:style w:type="character" w:customStyle="1" w:styleId="Style11ptBoldUnderline2">
    <w:name w:val="Style 11 pt Bold Underline2"/>
    <w:rsid w:val="000C01F9"/>
    <w:rPr>
      <w:b/>
      <w:bCs/>
      <w:sz w:val="20"/>
      <w:u w:val="single"/>
    </w:rPr>
  </w:style>
  <w:style w:type="character" w:customStyle="1" w:styleId="nw">
    <w:name w:val="nw"/>
    <w:rsid w:val="000C01F9"/>
  </w:style>
  <w:style w:type="character" w:customStyle="1" w:styleId="Styleunderline11ptBoldBorderSinglesolidlineAuto">
    <w:name w:val="Style underline + 11 pt Bold Border: : (Single solid line Auto ..."/>
    <w:rsid w:val="000C01F9"/>
    <w:rPr>
      <w:b/>
      <w:bCs/>
      <w:sz w:val="20"/>
      <w:u w:val="single"/>
      <w:bdr w:val="single" w:sz="4" w:space="0" w:color="auto"/>
    </w:rPr>
  </w:style>
  <w:style w:type="paragraph" w:customStyle="1" w:styleId="StylecardCharCharChar11pt">
    <w:name w:val="Style card Char Char Char + 11 pt"/>
    <w:link w:val="StylecardCharCharChar11ptChar"/>
    <w:qFormat/>
    <w:rsid w:val="000C01F9"/>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0C01F9"/>
    <w:rPr>
      <w:lang w:val="en-US" w:eastAsia="en-US" w:bidi="ar-SA"/>
    </w:rPr>
  </w:style>
  <w:style w:type="character" w:customStyle="1" w:styleId="StylecardCharCharChar11ptChar">
    <w:name w:val="Style card Char Char Char + 11 pt Char"/>
    <w:link w:val="StylecardCharCharChar11pt"/>
    <w:rsid w:val="000C01F9"/>
    <w:rPr>
      <w:rFonts w:ascii="Calibri" w:eastAsia="Times New Roman" w:hAnsi="Calibri" w:cs="Times New Roman"/>
      <w:sz w:val="20"/>
      <w:szCs w:val="20"/>
    </w:rPr>
  </w:style>
  <w:style w:type="paragraph" w:customStyle="1" w:styleId="StyleCards11pt">
    <w:name w:val="Style Cards + 11 pt"/>
    <w:basedOn w:val="Cards"/>
    <w:link w:val="StyleCards11ptChar"/>
    <w:qFormat/>
    <w:rsid w:val="000C01F9"/>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0C01F9"/>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0C01F9"/>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0C01F9"/>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0C01F9"/>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0C01F9"/>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C01F9"/>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0C01F9"/>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0C01F9"/>
    <w:rPr>
      <w:lang w:val="x-none" w:eastAsia="x-none"/>
    </w:rPr>
  </w:style>
  <w:style w:type="character" w:customStyle="1" w:styleId="cardCharCharChar1">
    <w:name w:val="card Char Char Char1"/>
    <w:rsid w:val="000C01F9"/>
    <w:rPr>
      <w:lang w:val="en-US" w:eastAsia="en-US" w:bidi="ar-SA"/>
    </w:rPr>
  </w:style>
  <w:style w:type="character" w:customStyle="1" w:styleId="StylecardCharChar11ptChar">
    <w:name w:val="Style card Char Char + 11 pt Char"/>
    <w:link w:val="StylecardCharChar11pt"/>
    <w:rsid w:val="000C01F9"/>
    <w:rPr>
      <w:rFonts w:ascii="Georgia" w:eastAsia="Times New Roman" w:hAnsi="Georgia"/>
      <w:szCs w:val="20"/>
      <w:lang w:val="x-none" w:eastAsia="x-none"/>
    </w:rPr>
  </w:style>
  <w:style w:type="paragraph" w:customStyle="1" w:styleId="NormalFont">
    <w:name w:val="Normal Font"/>
    <w:link w:val="NormalFontChar"/>
    <w:qFormat/>
    <w:rsid w:val="000C01F9"/>
    <w:rPr>
      <w:rFonts w:ascii="Times New Roman" w:eastAsia="Times New Roman" w:hAnsi="Times New Roman" w:cs="Times New Roman"/>
      <w:sz w:val="20"/>
      <w:szCs w:val="20"/>
    </w:rPr>
  </w:style>
  <w:style w:type="paragraph" w:customStyle="1" w:styleId="StyleSmall11pt">
    <w:name w:val="Style Small + 11 pt"/>
    <w:uiPriority w:val="99"/>
    <w:qFormat/>
    <w:rsid w:val="000C01F9"/>
    <w:pPr>
      <w:spacing w:after="200"/>
    </w:pPr>
    <w:rPr>
      <w:rFonts w:ascii="Times" w:eastAsia="Times New Roman" w:hAnsi="Times" w:cs="Times New Roman"/>
      <w:sz w:val="20"/>
      <w:szCs w:val="22"/>
    </w:rPr>
  </w:style>
  <w:style w:type="character" w:customStyle="1" w:styleId="Style11ptThickunderline">
    <w:name w:val="Style 11 pt Thick underline"/>
    <w:rsid w:val="000C01F9"/>
    <w:rPr>
      <w:sz w:val="20"/>
      <w:u w:val="thick"/>
    </w:rPr>
  </w:style>
  <w:style w:type="character" w:customStyle="1" w:styleId="Style11ptBoldThickunderline">
    <w:name w:val="Style 11 pt Bold Thick underline"/>
    <w:rsid w:val="000C01F9"/>
    <w:rPr>
      <w:b/>
      <w:bCs/>
      <w:sz w:val="20"/>
      <w:u w:val="thick"/>
    </w:rPr>
  </w:style>
  <w:style w:type="paragraph" w:customStyle="1" w:styleId="StyleNormalFont11ptUnderline">
    <w:name w:val="Style Normal Font + 11 pt Underline"/>
    <w:basedOn w:val="NormalFont"/>
    <w:link w:val="StyleNormalFont11ptUnderlineChar"/>
    <w:qFormat/>
    <w:rsid w:val="000C01F9"/>
    <w:rPr>
      <w:u w:val="single"/>
      <w:lang w:val="x-none" w:eastAsia="x-none"/>
    </w:rPr>
  </w:style>
  <w:style w:type="character" w:customStyle="1" w:styleId="NormalFontChar">
    <w:name w:val="Normal Font Char"/>
    <w:link w:val="NormalFont"/>
    <w:rsid w:val="000C01F9"/>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0C01F9"/>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C01F9"/>
    <w:rPr>
      <w:b/>
      <w:bCs/>
      <w:u w:val="single"/>
      <w:lang w:val="x-none" w:eastAsia="x-none"/>
    </w:rPr>
  </w:style>
  <w:style w:type="character" w:customStyle="1" w:styleId="StyleNormalFont11ptBoldUnderlineChar">
    <w:name w:val="Style Normal Font + 11 pt Bold Underline Char"/>
    <w:link w:val="StyleNormalFont11ptBoldUnderline"/>
    <w:rsid w:val="000C01F9"/>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0C01F9"/>
    <w:rPr>
      <w:rFonts w:eastAsia="Times New Roman"/>
      <w:sz w:val="15"/>
    </w:rPr>
  </w:style>
  <w:style w:type="character" w:customStyle="1" w:styleId="authors1">
    <w:name w:val="authors1"/>
    <w:rsid w:val="000C01F9"/>
    <w:rPr>
      <w:rFonts w:ascii="Verdana" w:hAnsi="Verdana" w:hint="default"/>
      <w:b/>
      <w:bCs/>
      <w:color w:val="006699"/>
      <w:sz w:val="20"/>
      <w:szCs w:val="20"/>
    </w:rPr>
  </w:style>
  <w:style w:type="character" w:customStyle="1" w:styleId="headlinesectionlarge">
    <w:name w:val="headline_section_large"/>
    <w:rsid w:val="000C01F9"/>
  </w:style>
  <w:style w:type="paragraph" w:customStyle="1" w:styleId="formatvorlage2">
    <w:name w:val="formatvorlage2"/>
    <w:basedOn w:val="Normal"/>
    <w:uiPriority w:val="99"/>
    <w:qFormat/>
    <w:rsid w:val="000C01F9"/>
    <w:pPr>
      <w:spacing w:before="100" w:beforeAutospacing="1" w:after="100" w:afterAutospacing="1"/>
    </w:pPr>
    <w:rPr>
      <w:rFonts w:eastAsia="Calibri"/>
      <w:sz w:val="24"/>
    </w:rPr>
  </w:style>
  <w:style w:type="character" w:customStyle="1" w:styleId="Styleunderline11ptBlack">
    <w:name w:val="Style underline + 11 pt Black"/>
    <w:rsid w:val="000C01F9"/>
    <w:rPr>
      <w:color w:val="000000"/>
      <w:sz w:val="20"/>
      <w:u w:val="single"/>
    </w:rPr>
  </w:style>
  <w:style w:type="character" w:customStyle="1" w:styleId="Styleunderline11ptBoldBlack">
    <w:name w:val="Style underline + 11 pt Bold Black"/>
    <w:rsid w:val="000C01F9"/>
    <w:rPr>
      <w:b/>
      <w:bCs/>
      <w:color w:val="000000"/>
      <w:sz w:val="20"/>
      <w:u w:val="single"/>
    </w:rPr>
  </w:style>
  <w:style w:type="paragraph" w:customStyle="1" w:styleId="StyleTitle11ptNotBold">
    <w:name w:val="Style Title + 11 pt Not Bold"/>
    <w:basedOn w:val="Title"/>
    <w:link w:val="StyleTitle11ptNotBoldChar"/>
    <w:qFormat/>
    <w:rsid w:val="000C01F9"/>
    <w:pPr>
      <w:widowControl/>
      <w:autoSpaceDE/>
      <w:autoSpaceDN/>
      <w:adjustRightInd/>
      <w:spacing w:before="0" w:after="16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0C01F9"/>
    <w:rPr>
      <w:rFonts w:ascii="Georgia" w:eastAsia="Times New Roman" w:hAnsi="Georgia" w:cs="Calibri"/>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C01F9"/>
    <w:pPr>
      <w:widowControl/>
      <w:autoSpaceDE/>
      <w:autoSpaceDN/>
      <w:adjustRightInd/>
      <w:spacing w:before="0" w:after="16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0C01F9"/>
    <w:rPr>
      <w:rFonts w:ascii="Georgia" w:eastAsia="Times New Roman" w:hAnsi="Georgia" w:cs="Calibri"/>
      <w:sz w:val="20"/>
      <w:u w:val="single"/>
      <w:lang w:val="x-none" w:eastAsia="x-none"/>
    </w:rPr>
  </w:style>
  <w:style w:type="character" w:customStyle="1" w:styleId="Style11ptBoldBlackUnderline">
    <w:name w:val="Style 11 pt Bold Black Underline"/>
    <w:rsid w:val="000C01F9"/>
    <w:rPr>
      <w:b/>
      <w:bCs/>
      <w:color w:val="000000"/>
      <w:sz w:val="20"/>
      <w:u w:val="single"/>
    </w:rPr>
  </w:style>
  <w:style w:type="character" w:customStyle="1" w:styleId="Style11ptBoldBlackUnderlineBorderSinglesolidline">
    <w:name w:val="Style 11 pt Bold Black Underline Border: : (Single solid line ..."/>
    <w:rsid w:val="000C01F9"/>
    <w:rPr>
      <w:b/>
      <w:bCs/>
      <w:color w:val="000000"/>
      <w:sz w:val="20"/>
      <w:u w:val="single"/>
      <w:bdr w:val="single" w:sz="4" w:space="0" w:color="auto"/>
    </w:rPr>
  </w:style>
  <w:style w:type="character" w:customStyle="1" w:styleId="StyleLatinMeridien-Italic11ptItalicUnderline">
    <w:name w:val="Style (Latin) Meridien-Italic 11 pt Italic Underline"/>
    <w:rsid w:val="000C01F9"/>
    <w:rPr>
      <w:rFonts w:ascii="Meridien-Italic" w:hAnsi="Meridien-Italic"/>
      <w:i/>
      <w:iCs/>
      <w:sz w:val="20"/>
      <w:u w:val="single"/>
    </w:rPr>
  </w:style>
  <w:style w:type="character" w:customStyle="1" w:styleId="Citation-AuthorDate">
    <w:name w:val="Citation - Author/Date"/>
    <w:rsid w:val="000C01F9"/>
    <w:rPr>
      <w:b/>
      <w:bCs w:val="0"/>
      <w:smallCaps/>
      <w:sz w:val="24"/>
      <w:u w:val="single"/>
    </w:rPr>
  </w:style>
  <w:style w:type="paragraph" w:customStyle="1" w:styleId="HotRouteCharCharCharCharChar">
    <w:name w:val="Hot Route! Char Char Char Char Char"/>
    <w:basedOn w:val="Normal"/>
    <w:link w:val="HotRouteCharCharCharCharCharChar"/>
    <w:qFormat/>
    <w:rsid w:val="000C01F9"/>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0C01F9"/>
    <w:rPr>
      <w:rFonts w:ascii="Calibri" w:eastAsia="Times New Roman" w:hAnsi="Calibri" w:cs="Calibri"/>
      <w:sz w:val="22"/>
      <w:lang w:val="x-none" w:eastAsia="x-none"/>
    </w:rPr>
  </w:style>
  <w:style w:type="character" w:customStyle="1" w:styleId="underlinestylechar0">
    <w:name w:val="underlinestylechar"/>
    <w:rsid w:val="000C01F9"/>
  </w:style>
  <w:style w:type="character" w:customStyle="1" w:styleId="highlight">
    <w:name w:val="highlight"/>
    <w:rsid w:val="000C01F9"/>
  </w:style>
  <w:style w:type="character" w:customStyle="1" w:styleId="BlockHeaderHiddenChar">
    <w:name w:val="Block Header Hidden Char"/>
    <w:link w:val="BlockHeaderHidden"/>
    <w:locked/>
    <w:rsid w:val="000C01F9"/>
    <w:rPr>
      <w:rFonts w:ascii="Georgia" w:eastAsia="Times New Roman" w:hAnsi="Georgia" w:cs="Times New Roman"/>
      <w:b/>
      <w:bCs/>
      <w:sz w:val="32"/>
      <w:szCs w:val="26"/>
      <w:u w:val="single"/>
    </w:rPr>
  </w:style>
  <w:style w:type="character" w:customStyle="1" w:styleId="DottedUnderline0">
    <w:name w:val="Dotted Underline"/>
    <w:rsid w:val="000C01F9"/>
    <w:rPr>
      <w:rFonts w:ascii="Times New Roman" w:hAnsi="Times New Roman" w:cs="Times New Roman" w:hint="default"/>
      <w:sz w:val="20"/>
      <w:u w:val="dottedHeavy"/>
    </w:rPr>
  </w:style>
  <w:style w:type="character" w:customStyle="1" w:styleId="CardsFont6ptCharChar">
    <w:name w:val="Cards + Font: 6 pt Char Char"/>
    <w:rsid w:val="000C01F9"/>
    <w:rPr>
      <w:sz w:val="8"/>
      <w:lang w:val="en-US" w:eastAsia="en-US" w:bidi="ar-SA"/>
    </w:rPr>
  </w:style>
  <w:style w:type="character" w:customStyle="1" w:styleId="titleauthoretc">
    <w:name w:val="titleauthoretc"/>
    <w:rsid w:val="000C01F9"/>
  </w:style>
  <w:style w:type="paragraph" w:customStyle="1" w:styleId="deck">
    <w:name w:val="deck"/>
    <w:basedOn w:val="Normal"/>
    <w:uiPriority w:val="99"/>
    <w:qFormat/>
    <w:rsid w:val="000C01F9"/>
    <w:pPr>
      <w:spacing w:before="100" w:beforeAutospacing="1" w:after="100" w:afterAutospacing="1"/>
    </w:pPr>
    <w:rPr>
      <w:rFonts w:eastAsia="Times New Roman"/>
      <w:sz w:val="24"/>
    </w:rPr>
  </w:style>
  <w:style w:type="paragraph" w:customStyle="1" w:styleId="i1">
    <w:name w:val="i1"/>
    <w:basedOn w:val="Normal"/>
    <w:uiPriority w:val="99"/>
    <w:qFormat/>
    <w:rsid w:val="000C01F9"/>
    <w:pPr>
      <w:spacing w:before="100" w:beforeAutospacing="1" w:after="100" w:afterAutospacing="1"/>
    </w:pPr>
    <w:rPr>
      <w:rFonts w:eastAsia="Times New Roman"/>
      <w:sz w:val="24"/>
    </w:rPr>
  </w:style>
  <w:style w:type="paragraph" w:customStyle="1" w:styleId="question">
    <w:name w:val="question"/>
    <w:basedOn w:val="Normal"/>
    <w:uiPriority w:val="99"/>
    <w:qFormat/>
    <w:rsid w:val="000C01F9"/>
    <w:pPr>
      <w:spacing w:before="100" w:beforeAutospacing="1" w:after="100" w:afterAutospacing="1"/>
    </w:pPr>
    <w:rPr>
      <w:rFonts w:eastAsia="Times New Roman"/>
      <w:sz w:val="24"/>
    </w:rPr>
  </w:style>
  <w:style w:type="paragraph" w:customStyle="1" w:styleId="bodycopy">
    <w:name w:val="bodycopy"/>
    <w:basedOn w:val="Normal"/>
    <w:uiPriority w:val="99"/>
    <w:qFormat/>
    <w:rsid w:val="000C01F9"/>
    <w:pPr>
      <w:spacing w:before="100" w:beforeAutospacing="1" w:after="100" w:afterAutospacing="1"/>
    </w:pPr>
    <w:rPr>
      <w:rFonts w:eastAsia="Times New Roman"/>
      <w:sz w:val="24"/>
    </w:rPr>
  </w:style>
  <w:style w:type="character" w:customStyle="1" w:styleId="labeltext">
    <w:name w:val="labeltext"/>
    <w:rsid w:val="000C01F9"/>
  </w:style>
  <w:style w:type="character" w:customStyle="1" w:styleId="viewlink">
    <w:name w:val="viewlink"/>
    <w:rsid w:val="000C01F9"/>
  </w:style>
  <w:style w:type="character" w:customStyle="1" w:styleId="share">
    <w:name w:val="share"/>
    <w:rsid w:val="000C01F9"/>
  </w:style>
  <w:style w:type="character" w:customStyle="1" w:styleId="inlinkchart">
    <w:name w:val="inlink_chart"/>
    <w:rsid w:val="000C01F9"/>
  </w:style>
  <w:style w:type="character" w:customStyle="1" w:styleId="underLight">
    <w:name w:val="underLight"/>
    <w:uiPriority w:val="1"/>
    <w:qFormat/>
    <w:rsid w:val="000C01F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C01F9"/>
  </w:style>
  <w:style w:type="character" w:customStyle="1" w:styleId="author-rss">
    <w:name w:val="author-rss"/>
    <w:rsid w:val="000C01F9"/>
  </w:style>
  <w:style w:type="character" w:customStyle="1" w:styleId="fbsharecountwrapper">
    <w:name w:val="fb_share_count_wrapper"/>
    <w:rsid w:val="000C01F9"/>
  </w:style>
  <w:style w:type="character" w:customStyle="1" w:styleId="fbbuttontext">
    <w:name w:val="fb_button_text"/>
    <w:rsid w:val="000C01F9"/>
  </w:style>
  <w:style w:type="character" w:customStyle="1" w:styleId="hw">
    <w:name w:val="hw"/>
    <w:rsid w:val="000C01F9"/>
  </w:style>
  <w:style w:type="character" w:customStyle="1" w:styleId="linktotop">
    <w:name w:val="linktotop"/>
    <w:rsid w:val="000C01F9"/>
  </w:style>
  <w:style w:type="character" w:customStyle="1" w:styleId="maintextbldleft">
    <w:name w:val="maintextbldleft"/>
    <w:rsid w:val="000C01F9"/>
  </w:style>
  <w:style w:type="character" w:customStyle="1" w:styleId="maintextleft">
    <w:name w:val="maintextleft"/>
    <w:rsid w:val="000C01F9"/>
  </w:style>
  <w:style w:type="character" w:customStyle="1" w:styleId="descriptionstyle1block">
    <w:name w:val="description style1 block"/>
    <w:rsid w:val="000C01F9"/>
  </w:style>
  <w:style w:type="paragraph" w:customStyle="1" w:styleId="Fifth">
    <w:name w:val="Fifth"/>
    <w:basedOn w:val="Normal"/>
    <w:link w:val="FifthChar"/>
    <w:qFormat/>
    <w:rsid w:val="000C01F9"/>
    <w:rPr>
      <w:rFonts w:eastAsia="Calibri"/>
    </w:rPr>
  </w:style>
  <w:style w:type="character" w:customStyle="1" w:styleId="gutter-right-1">
    <w:name w:val="gutter-right-1"/>
    <w:basedOn w:val="DefaultParagraphFont"/>
    <w:rsid w:val="000C01F9"/>
  </w:style>
  <w:style w:type="character" w:customStyle="1" w:styleId="ssl3">
    <w:name w:val="ss_l3"/>
    <w:rsid w:val="000C01F9"/>
  </w:style>
  <w:style w:type="paragraph" w:customStyle="1" w:styleId="NoteLevel22">
    <w:name w:val="Note Level 22"/>
    <w:basedOn w:val="Normal"/>
    <w:next w:val="Normal"/>
    <w:uiPriority w:val="99"/>
    <w:qFormat/>
    <w:rsid w:val="000C01F9"/>
    <w:pPr>
      <w:keepNext/>
      <w:ind w:left="288" w:right="288"/>
    </w:pPr>
    <w:rPr>
      <w:rFonts w:eastAsia="MS Gothic"/>
      <w:szCs w:val="20"/>
    </w:rPr>
  </w:style>
  <w:style w:type="paragraph" w:customStyle="1" w:styleId="wp-caption-text">
    <w:name w:val="wp-caption-text"/>
    <w:basedOn w:val="Normal"/>
    <w:qFormat/>
    <w:rsid w:val="000C01F9"/>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0C01F9"/>
    <w:rPr>
      <w:color w:val="2B579A"/>
      <w:shd w:val="clear" w:color="auto" w:fill="E6E6E6"/>
    </w:rPr>
  </w:style>
  <w:style w:type="paragraph" w:customStyle="1" w:styleId="svarticle">
    <w:name w:val="svarticle"/>
    <w:basedOn w:val="Normal"/>
    <w:uiPriority w:val="99"/>
    <w:qFormat/>
    <w:rsid w:val="000C01F9"/>
    <w:pPr>
      <w:spacing w:before="100" w:beforeAutospacing="1" w:after="100" w:afterAutospacing="1"/>
    </w:pPr>
    <w:rPr>
      <w:rFonts w:eastAsia="Times New Roman"/>
      <w:sz w:val="24"/>
    </w:rPr>
  </w:style>
  <w:style w:type="character" w:customStyle="1" w:styleId="FontStyle39">
    <w:name w:val="Font Style39"/>
    <w:uiPriority w:val="99"/>
    <w:rsid w:val="000C01F9"/>
    <w:rPr>
      <w:rFonts w:ascii="Constantia" w:hAnsi="Constantia" w:cs="Constantia" w:hint="default"/>
      <w:b/>
      <w:bCs/>
      <w:sz w:val="18"/>
      <w:szCs w:val="18"/>
    </w:rPr>
  </w:style>
  <w:style w:type="character" w:customStyle="1" w:styleId="6">
    <w:name w:val="6"/>
    <w:rsid w:val="000C01F9"/>
    <w:rPr>
      <w:rFonts w:ascii="Arial" w:hAnsi="Arial" w:cs="Arial" w:hint="default"/>
      <w:bCs/>
      <w:sz w:val="20"/>
      <w:u w:val="single"/>
      <w:lang w:val="en-US" w:eastAsia="en-US" w:bidi="ar-SA"/>
    </w:rPr>
  </w:style>
  <w:style w:type="character" w:customStyle="1" w:styleId="CharChar4">
    <w:name w:val="Char Char4"/>
    <w:rsid w:val="000C01F9"/>
    <w:rPr>
      <w:szCs w:val="24"/>
      <w:lang w:eastAsia="zh-CN"/>
    </w:rPr>
  </w:style>
  <w:style w:type="character" w:customStyle="1" w:styleId="BodyTextFirstIndentChar1">
    <w:name w:val="Body Text First Indent Char1"/>
    <w:basedOn w:val="BodyTextChar"/>
    <w:rsid w:val="000C01F9"/>
    <w:rPr>
      <w:rFonts w:ascii="Times New Roman" w:eastAsia="Calibri" w:hAnsi="Times New Roman" w:cs="Times New Roman"/>
      <w:sz w:val="24"/>
      <w:szCs w:val="24"/>
    </w:rPr>
  </w:style>
  <w:style w:type="character" w:customStyle="1" w:styleId="Header11">
    <w:name w:val="Header11"/>
    <w:rsid w:val="000C01F9"/>
  </w:style>
  <w:style w:type="paragraph" w:customStyle="1" w:styleId="canvas-atom">
    <w:name w:val="canvas-atom"/>
    <w:basedOn w:val="Normal"/>
    <w:uiPriority w:val="99"/>
    <w:qFormat/>
    <w:rsid w:val="000C01F9"/>
    <w:pPr>
      <w:spacing w:before="100" w:beforeAutospacing="1" w:after="100" w:afterAutospacing="1"/>
    </w:pPr>
    <w:rPr>
      <w:sz w:val="24"/>
    </w:rPr>
  </w:style>
  <w:style w:type="character" w:customStyle="1" w:styleId="posa">
    <w:name w:val="pos(a)"/>
    <w:basedOn w:val="DefaultParagraphFont"/>
    <w:rsid w:val="000C01F9"/>
  </w:style>
  <w:style w:type="character" w:customStyle="1" w:styleId="u-hiddeninnarrowenv">
    <w:name w:val="u-hiddeninnarrowenv"/>
    <w:basedOn w:val="DefaultParagraphFont"/>
    <w:rsid w:val="000C01F9"/>
  </w:style>
  <w:style w:type="character" w:customStyle="1" w:styleId="followbutton-bird">
    <w:name w:val="followbutton-bird"/>
    <w:basedOn w:val="DefaultParagraphFont"/>
    <w:rsid w:val="000C01F9"/>
  </w:style>
  <w:style w:type="character" w:customStyle="1" w:styleId="tweetauthor-name">
    <w:name w:val="tweetauthor-name"/>
    <w:basedOn w:val="DefaultParagraphFont"/>
    <w:rsid w:val="000C01F9"/>
  </w:style>
  <w:style w:type="character" w:customStyle="1" w:styleId="tweetauthor-verifiedbadge">
    <w:name w:val="tweetauthor-verifiedbadge"/>
    <w:basedOn w:val="DefaultParagraphFont"/>
    <w:rsid w:val="000C01F9"/>
  </w:style>
  <w:style w:type="character" w:customStyle="1" w:styleId="tweetauthor-screenname">
    <w:name w:val="tweetauthor-screenname"/>
    <w:basedOn w:val="DefaultParagraphFont"/>
    <w:rsid w:val="000C01F9"/>
  </w:style>
  <w:style w:type="paragraph" w:customStyle="1" w:styleId="tweet-text">
    <w:name w:val="tweet-text"/>
    <w:basedOn w:val="Normal"/>
    <w:qFormat/>
    <w:rsid w:val="000C01F9"/>
    <w:pPr>
      <w:spacing w:before="100" w:beforeAutospacing="1" w:after="100" w:afterAutospacing="1"/>
    </w:pPr>
  </w:style>
  <w:style w:type="character" w:customStyle="1" w:styleId="u-hiddenvisually">
    <w:name w:val="u-hiddenvisually"/>
    <w:basedOn w:val="DefaultParagraphFont"/>
    <w:rsid w:val="000C01F9"/>
  </w:style>
  <w:style w:type="character" w:customStyle="1" w:styleId="tweetaction-stat">
    <w:name w:val="tweetaction-stat"/>
    <w:basedOn w:val="DefaultParagraphFont"/>
    <w:rsid w:val="000C01F9"/>
  </w:style>
  <w:style w:type="character" w:customStyle="1" w:styleId="related">
    <w:name w:val="related"/>
    <w:basedOn w:val="DefaultParagraphFont"/>
    <w:rsid w:val="000C01F9"/>
  </w:style>
  <w:style w:type="character" w:customStyle="1" w:styleId="related-content">
    <w:name w:val="related-content"/>
    <w:basedOn w:val="DefaultParagraphFont"/>
    <w:rsid w:val="000C01F9"/>
  </w:style>
  <w:style w:type="character" w:customStyle="1" w:styleId="name-of-author">
    <w:name w:val="name-of-author"/>
    <w:basedOn w:val="DefaultParagraphFont"/>
    <w:rsid w:val="000C01F9"/>
  </w:style>
  <w:style w:type="character" w:customStyle="1" w:styleId="first-name">
    <w:name w:val="first-name"/>
    <w:basedOn w:val="DefaultParagraphFont"/>
    <w:rsid w:val="000C01F9"/>
  </w:style>
  <w:style w:type="character" w:customStyle="1" w:styleId="last-name">
    <w:name w:val="last-name"/>
    <w:basedOn w:val="DefaultParagraphFont"/>
    <w:rsid w:val="000C01F9"/>
  </w:style>
  <w:style w:type="paragraph" w:customStyle="1" w:styleId="description">
    <w:name w:val="description"/>
    <w:basedOn w:val="Normal"/>
    <w:uiPriority w:val="99"/>
    <w:qFormat/>
    <w:rsid w:val="000C01F9"/>
    <w:pPr>
      <w:spacing w:before="100" w:beforeAutospacing="1" w:after="100" w:afterAutospacing="1"/>
    </w:pPr>
  </w:style>
  <w:style w:type="paragraph" w:customStyle="1" w:styleId="graf">
    <w:name w:val="graf"/>
    <w:basedOn w:val="Normal"/>
    <w:uiPriority w:val="99"/>
    <w:qFormat/>
    <w:rsid w:val="000C01F9"/>
    <w:pPr>
      <w:spacing w:before="100" w:beforeAutospacing="1" w:after="100" w:afterAutospacing="1"/>
    </w:pPr>
  </w:style>
  <w:style w:type="character" w:customStyle="1" w:styleId="caption10">
    <w:name w:val="caption1"/>
    <w:basedOn w:val="DefaultParagraphFont"/>
    <w:rsid w:val="000C01F9"/>
  </w:style>
  <w:style w:type="paragraph" w:customStyle="1" w:styleId="column">
    <w:name w:val="column"/>
    <w:basedOn w:val="Normal"/>
    <w:uiPriority w:val="99"/>
    <w:qFormat/>
    <w:rsid w:val="000C01F9"/>
    <w:pPr>
      <w:spacing w:before="100" w:beforeAutospacing="1" w:after="100" w:afterAutospacing="1"/>
    </w:pPr>
  </w:style>
  <w:style w:type="paragraph" w:customStyle="1" w:styleId="recirc-container">
    <w:name w:val="recirc-container"/>
    <w:basedOn w:val="Normal"/>
    <w:uiPriority w:val="99"/>
    <w:qFormat/>
    <w:rsid w:val="000C01F9"/>
    <w:pPr>
      <w:spacing w:before="100" w:beforeAutospacing="1" w:after="100" w:afterAutospacing="1"/>
    </w:pPr>
    <w:rPr>
      <w:sz w:val="24"/>
    </w:rPr>
  </w:style>
  <w:style w:type="character" w:customStyle="1" w:styleId="recirc-text">
    <w:name w:val="&quot;recirc-text”"/>
    <w:basedOn w:val="DefaultParagraphFont"/>
    <w:rsid w:val="000C01F9"/>
  </w:style>
  <w:style w:type="character" w:customStyle="1" w:styleId="video-icon">
    <w:name w:val="video-icon"/>
    <w:basedOn w:val="DefaultParagraphFont"/>
    <w:rsid w:val="000C01F9"/>
  </w:style>
  <w:style w:type="paragraph" w:customStyle="1" w:styleId="selectionshareable">
    <w:name w:val="selectionshareable"/>
    <w:basedOn w:val="Normal"/>
    <w:uiPriority w:val="99"/>
    <w:qFormat/>
    <w:rsid w:val="000C01F9"/>
    <w:pPr>
      <w:spacing w:before="100" w:beforeAutospacing="1" w:after="100" w:afterAutospacing="1"/>
    </w:pPr>
    <w:rPr>
      <w:sz w:val="24"/>
    </w:rPr>
  </w:style>
  <w:style w:type="character" w:customStyle="1" w:styleId="powa-shot-play-btn-text">
    <w:name w:val="powa-shot-play-btn-text"/>
    <w:basedOn w:val="DefaultParagraphFont"/>
    <w:rsid w:val="000C01F9"/>
  </w:style>
  <w:style w:type="character" w:customStyle="1" w:styleId="powa-shot-click">
    <w:name w:val="powa-shot-click"/>
    <w:basedOn w:val="DefaultParagraphFont"/>
    <w:rsid w:val="000C01F9"/>
  </w:style>
  <w:style w:type="character" w:customStyle="1" w:styleId="wpv-blurb">
    <w:name w:val="wpv-blurb"/>
    <w:basedOn w:val="DefaultParagraphFont"/>
    <w:rsid w:val="000C01F9"/>
  </w:style>
  <w:style w:type="paragraph" w:customStyle="1" w:styleId="interstitial-link">
    <w:name w:val="interstitial-link"/>
    <w:basedOn w:val="Normal"/>
    <w:uiPriority w:val="99"/>
    <w:qFormat/>
    <w:rsid w:val="000C01F9"/>
    <w:pPr>
      <w:spacing w:before="100" w:beforeAutospacing="1" w:after="100" w:afterAutospacing="1"/>
    </w:pPr>
    <w:rPr>
      <w:sz w:val="24"/>
    </w:rPr>
  </w:style>
  <w:style w:type="character" w:customStyle="1" w:styleId="pb-caption">
    <w:name w:val="pb-caption"/>
    <w:basedOn w:val="DefaultParagraphFont"/>
    <w:rsid w:val="000C01F9"/>
  </w:style>
  <w:style w:type="paragraph" w:customStyle="1" w:styleId="see-also">
    <w:name w:val="see-also"/>
    <w:basedOn w:val="Normal"/>
    <w:uiPriority w:val="99"/>
    <w:qFormat/>
    <w:rsid w:val="000C01F9"/>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0C01F9"/>
  </w:style>
  <w:style w:type="character" w:customStyle="1" w:styleId="m-2745674872889869693gmail-styleunderline">
    <w:name w:val="m_-2745674872889869693gmail-styleunderline"/>
    <w:basedOn w:val="DefaultParagraphFont"/>
    <w:rsid w:val="000C01F9"/>
  </w:style>
  <w:style w:type="character" w:customStyle="1" w:styleId="UnresolvedMention3">
    <w:name w:val="Unresolved Mention3"/>
    <w:basedOn w:val="DefaultParagraphFont"/>
    <w:uiPriority w:val="99"/>
    <w:unhideWhenUsed/>
    <w:rsid w:val="000C01F9"/>
    <w:rPr>
      <w:color w:val="808080"/>
      <w:shd w:val="clear" w:color="auto" w:fill="E6E6E6"/>
    </w:rPr>
  </w:style>
  <w:style w:type="character" w:customStyle="1" w:styleId="UnresolvedMention4">
    <w:name w:val="Unresolved Mention4"/>
    <w:basedOn w:val="DefaultParagraphFont"/>
    <w:uiPriority w:val="99"/>
    <w:semiHidden/>
    <w:unhideWhenUsed/>
    <w:rsid w:val="000C01F9"/>
    <w:rPr>
      <w:color w:val="808080"/>
      <w:shd w:val="clear" w:color="auto" w:fill="E6E6E6"/>
    </w:rPr>
  </w:style>
  <w:style w:type="character" w:customStyle="1" w:styleId="m-8082899869479211226gmail-styleunderline">
    <w:name w:val="m_-8082899869479211226gmail-styleunderline"/>
    <w:basedOn w:val="DefaultParagraphFont"/>
    <w:rsid w:val="000C01F9"/>
  </w:style>
  <w:style w:type="character" w:customStyle="1" w:styleId="StyleUnderlineChar">
    <w:name w:val="Style Underline Char"/>
    <w:basedOn w:val="DefaultParagraphFont"/>
    <w:locked/>
    <w:rsid w:val="000C01F9"/>
    <w:rPr>
      <w:u w:val="single"/>
    </w:rPr>
  </w:style>
  <w:style w:type="paragraph" w:customStyle="1" w:styleId="NoteLevel23">
    <w:name w:val="Note Level 23"/>
    <w:basedOn w:val="Normal"/>
    <w:next w:val="Normal"/>
    <w:uiPriority w:val="99"/>
    <w:qFormat/>
    <w:rsid w:val="000C01F9"/>
    <w:pPr>
      <w:keepNext/>
      <w:ind w:left="288" w:right="288"/>
    </w:pPr>
    <w:rPr>
      <w:rFonts w:eastAsia="MS Gothic"/>
      <w:szCs w:val="20"/>
    </w:rPr>
  </w:style>
  <w:style w:type="character" w:customStyle="1" w:styleId="Heading5Char1">
    <w:name w:val="Heading 5 Char1"/>
    <w:aliases w:val="Text Char1"/>
    <w:basedOn w:val="DefaultParagraphFont"/>
    <w:semiHidden/>
    <w:rsid w:val="000C01F9"/>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0C01F9"/>
    <w:rPr>
      <w:rFonts w:ascii="Georgia" w:hAnsi="Georgia"/>
    </w:rPr>
  </w:style>
  <w:style w:type="paragraph" w:customStyle="1" w:styleId="NoteLevel24">
    <w:name w:val="Note Level 24"/>
    <w:basedOn w:val="Normal"/>
    <w:next w:val="Normal"/>
    <w:uiPriority w:val="99"/>
    <w:qFormat/>
    <w:rsid w:val="000C01F9"/>
    <w:pPr>
      <w:keepNext/>
      <w:ind w:left="288" w:right="288"/>
    </w:pPr>
    <w:rPr>
      <w:rFonts w:eastAsia="MS Gothic"/>
      <w:sz w:val="24"/>
      <w:szCs w:val="20"/>
    </w:rPr>
  </w:style>
  <w:style w:type="paragraph" w:customStyle="1" w:styleId="NoteLevel25">
    <w:name w:val="Note Level 25"/>
    <w:basedOn w:val="Normal"/>
    <w:next w:val="Normal"/>
    <w:uiPriority w:val="99"/>
    <w:qFormat/>
    <w:rsid w:val="000C01F9"/>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0C01F9"/>
  </w:style>
  <w:style w:type="character" w:customStyle="1" w:styleId="italics">
    <w:name w:val="italics"/>
    <w:basedOn w:val="DefaultParagraphFont"/>
    <w:rsid w:val="000C01F9"/>
  </w:style>
  <w:style w:type="paragraph" w:customStyle="1" w:styleId="analytics0">
    <w:name w:val="analytics"/>
    <w:basedOn w:val="Normal"/>
    <w:link w:val="analyticsChar0"/>
    <w:uiPriority w:val="4"/>
    <w:qFormat/>
    <w:rsid w:val="000C01F9"/>
    <w:rPr>
      <w:b/>
      <w:color w:val="C00000"/>
      <w:sz w:val="26"/>
    </w:rPr>
  </w:style>
  <w:style w:type="character" w:customStyle="1" w:styleId="analyticsChar0">
    <w:name w:val="analytics Char"/>
    <w:basedOn w:val="DefaultParagraphFont"/>
    <w:link w:val="analytics0"/>
    <w:uiPriority w:val="4"/>
    <w:rsid w:val="000C01F9"/>
    <w:rPr>
      <w:rFonts w:ascii="Calibri" w:hAnsi="Calibri" w:cs="Calibri"/>
      <w:b/>
      <w:color w:val="C00000"/>
      <w:sz w:val="26"/>
    </w:rPr>
  </w:style>
  <w:style w:type="character" w:customStyle="1" w:styleId="swauthor">
    <w:name w:val="sw_author"/>
    <w:rsid w:val="000C01F9"/>
  </w:style>
  <w:style w:type="character" w:customStyle="1" w:styleId="HotRouteChar">
    <w:name w:val="Hot Route! Char"/>
    <w:link w:val="HotRoute"/>
    <w:rsid w:val="000C01F9"/>
    <w:rPr>
      <w:rFonts w:ascii="Calibri" w:eastAsia="Times New Roman" w:hAnsi="Calibri" w:cs="Calibri"/>
      <w:sz w:val="22"/>
    </w:rPr>
  </w:style>
  <w:style w:type="paragraph" w:customStyle="1" w:styleId="PhoTag">
    <w:name w:val="PhoTag"/>
    <w:basedOn w:val="Normal"/>
    <w:next w:val="Normal"/>
    <w:autoRedefine/>
    <w:qFormat/>
    <w:rsid w:val="000C01F9"/>
    <w:rPr>
      <w:b/>
    </w:rPr>
  </w:style>
  <w:style w:type="character" w:customStyle="1" w:styleId="boldunderlineChar2">
    <w:name w:val="bold underline Char"/>
    <w:basedOn w:val="DefaultParagraphFont"/>
    <w:rsid w:val="000C01F9"/>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0C01F9"/>
    <w:rPr>
      <w:rFonts w:eastAsia="Times New Roman"/>
      <w:sz w:val="16"/>
      <w:szCs w:val="20"/>
    </w:rPr>
  </w:style>
  <w:style w:type="character" w:customStyle="1" w:styleId="ReallySmallChar">
    <w:name w:val="Really Small Char"/>
    <w:basedOn w:val="DefaultParagraphFont"/>
    <w:link w:val="ReallySmall"/>
    <w:rsid w:val="000C01F9"/>
    <w:rPr>
      <w:rFonts w:ascii="Calibri" w:eastAsia="Times New Roman" w:hAnsi="Calibri" w:cs="Calibri"/>
      <w:sz w:val="16"/>
      <w:szCs w:val="20"/>
    </w:rPr>
  </w:style>
  <w:style w:type="paragraph" w:customStyle="1" w:styleId="Heading4Cite">
    <w:name w:val="Heading 4 Cite"/>
    <w:basedOn w:val="Normal"/>
    <w:link w:val="Heading4CiteChar"/>
    <w:autoRedefine/>
    <w:qFormat/>
    <w:rsid w:val="000C01F9"/>
    <w:rPr>
      <w:rFonts w:eastAsia="Calibri"/>
      <w:color w:val="000000"/>
    </w:rPr>
  </w:style>
  <w:style w:type="character" w:customStyle="1" w:styleId="Heading4CiteChar">
    <w:name w:val="Heading 4 Cite Char"/>
    <w:link w:val="Heading4Cite"/>
    <w:rsid w:val="000C01F9"/>
    <w:rPr>
      <w:rFonts w:ascii="Calibri" w:eastAsia="Calibri" w:hAnsi="Calibri" w:cs="Calibri"/>
      <w:color w:val="000000"/>
      <w:sz w:val="22"/>
    </w:rPr>
  </w:style>
  <w:style w:type="paragraph" w:customStyle="1" w:styleId="PageTitle0">
    <w:name w:val="Page Title"/>
    <w:basedOn w:val="Normal"/>
    <w:next w:val="Normal"/>
    <w:qFormat/>
    <w:rsid w:val="000C01F9"/>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0C01F9"/>
    <w:rPr>
      <w:i/>
      <w:iCs/>
      <w:sz w:val="20"/>
      <w:u w:val="single"/>
    </w:rPr>
  </w:style>
  <w:style w:type="paragraph" w:customStyle="1" w:styleId="UnderlineEmphasis">
    <w:name w:val="Underline + Emphasis"/>
    <w:basedOn w:val="Normal"/>
    <w:next w:val="Normal"/>
    <w:link w:val="UnderlineEmphasisChar"/>
    <w:autoRedefine/>
    <w:qFormat/>
    <w:rsid w:val="000C01F9"/>
    <w:rPr>
      <w:rFonts w:eastAsia="Calibri"/>
      <w:b/>
      <w:color w:val="000000"/>
      <w:u w:val="single"/>
    </w:rPr>
  </w:style>
  <w:style w:type="character" w:customStyle="1" w:styleId="UnderlineEmphasisChar">
    <w:name w:val="Underline + Emphasis Char"/>
    <w:link w:val="UnderlineEmphasis"/>
    <w:rsid w:val="000C01F9"/>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0C01F9"/>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0C01F9"/>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0C01F9"/>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0C01F9"/>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0C01F9"/>
    <w:rPr>
      <w:rFonts w:eastAsia="Times New Roman"/>
      <w:color w:val="000000"/>
      <w:szCs w:val="20"/>
      <w:u w:val="single"/>
    </w:rPr>
  </w:style>
  <w:style w:type="character" w:customStyle="1" w:styleId="StyleUnderline9pt2Char">
    <w:name w:val="Style Underline + 9 pt2 Char"/>
    <w:link w:val="StyleUnderline9pt2"/>
    <w:rsid w:val="000C01F9"/>
    <w:rPr>
      <w:rFonts w:ascii="Calibri" w:eastAsia="Times New Roman" w:hAnsi="Calibri" w:cs="Calibri"/>
      <w:color w:val="000000"/>
      <w:sz w:val="22"/>
      <w:szCs w:val="20"/>
      <w:u w:val="single"/>
    </w:rPr>
  </w:style>
  <w:style w:type="paragraph" w:customStyle="1" w:styleId="TxBr5p1">
    <w:name w:val="TxBr_5p1"/>
    <w:basedOn w:val="Normal"/>
    <w:rsid w:val="000C01F9"/>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0C01F9"/>
    <w:pPr>
      <w:ind w:left="400"/>
    </w:pPr>
    <w:rPr>
      <w:rFonts w:eastAsia="Calibri"/>
      <w:color w:val="000000"/>
    </w:rPr>
  </w:style>
  <w:style w:type="numbering" w:customStyle="1" w:styleId="NoList12">
    <w:name w:val="No List12"/>
    <w:next w:val="NoList"/>
    <w:semiHidden/>
    <w:unhideWhenUsed/>
    <w:rsid w:val="000C01F9"/>
  </w:style>
  <w:style w:type="numbering" w:customStyle="1" w:styleId="NoList21">
    <w:name w:val="No List21"/>
    <w:next w:val="NoList"/>
    <w:uiPriority w:val="99"/>
    <w:semiHidden/>
    <w:unhideWhenUsed/>
    <w:rsid w:val="000C01F9"/>
  </w:style>
  <w:style w:type="numbering" w:customStyle="1" w:styleId="NoList211">
    <w:name w:val="No List211"/>
    <w:next w:val="NoList"/>
    <w:uiPriority w:val="99"/>
    <w:semiHidden/>
    <w:unhideWhenUsed/>
    <w:rsid w:val="000C01F9"/>
  </w:style>
  <w:style w:type="character" w:customStyle="1" w:styleId="flagicon">
    <w:name w:val="flagicon"/>
    <w:basedOn w:val="DefaultParagraphFont"/>
    <w:rsid w:val="000C01F9"/>
  </w:style>
  <w:style w:type="character" w:customStyle="1" w:styleId="A11">
    <w:name w:val="A11"/>
    <w:rsid w:val="000C01F9"/>
    <w:rPr>
      <w:rFonts w:ascii="Minion Pro" w:hAnsi="Minion Pro" w:cs="Minion Pro" w:hint="default"/>
      <w:color w:val="211D1E"/>
      <w:sz w:val="12"/>
      <w:szCs w:val="12"/>
    </w:rPr>
  </w:style>
  <w:style w:type="character" w:customStyle="1" w:styleId="A12">
    <w:name w:val="A12"/>
    <w:uiPriority w:val="99"/>
    <w:rsid w:val="000C01F9"/>
    <w:rPr>
      <w:rFonts w:ascii="Minion Pro" w:hAnsi="Minion Pro" w:cs="Minion Pro" w:hint="default"/>
      <w:color w:val="211D1E"/>
      <w:sz w:val="22"/>
      <w:szCs w:val="22"/>
    </w:rPr>
  </w:style>
  <w:style w:type="character" w:customStyle="1" w:styleId="CardsCharChar">
    <w:name w:val="Cards Char Char"/>
    <w:rsid w:val="000C01F9"/>
    <w:rPr>
      <w:szCs w:val="24"/>
      <w:lang w:val="en-US" w:eastAsia="en-US" w:bidi="ar-SA"/>
    </w:rPr>
  </w:style>
  <w:style w:type="character" w:customStyle="1" w:styleId="CitationChar1">
    <w:name w:val="Citation Char1"/>
    <w:basedOn w:val="DefaultParagraphFont"/>
    <w:rsid w:val="000C01F9"/>
    <w:rPr>
      <w:rFonts w:ascii="Times New Roman" w:eastAsia="Times New Roman" w:hAnsi="Times New Roman" w:cs="Arial"/>
      <w:b/>
      <w:sz w:val="20"/>
      <w:szCs w:val="36"/>
    </w:rPr>
  </w:style>
  <w:style w:type="character" w:customStyle="1" w:styleId="bold-italic-sub-c">
    <w:name w:val="bold-italic-sub-c"/>
    <w:basedOn w:val="DefaultParagraphFont"/>
    <w:rsid w:val="000C01F9"/>
  </w:style>
  <w:style w:type="character" w:customStyle="1" w:styleId="charoverride-4">
    <w:name w:val="charoverride-4"/>
    <w:basedOn w:val="DefaultParagraphFont"/>
    <w:rsid w:val="000C01F9"/>
  </w:style>
  <w:style w:type="character" w:customStyle="1" w:styleId="charoverride-3">
    <w:name w:val="charoverride-3"/>
    <w:basedOn w:val="DefaultParagraphFont"/>
    <w:rsid w:val="000C01F9"/>
  </w:style>
  <w:style w:type="character" w:customStyle="1" w:styleId="BlockTitle2Char">
    <w:name w:val="Block Title2 Char"/>
    <w:link w:val="BlockTitle2"/>
    <w:uiPriority w:val="99"/>
    <w:rsid w:val="000C01F9"/>
    <w:rPr>
      <w:rFonts w:ascii="Calibri" w:eastAsia="Times New Roman" w:hAnsi="Calibri" w:cs="Calibri"/>
      <w:b/>
      <w:sz w:val="32"/>
      <w:szCs w:val="20"/>
      <w:u w:val="single"/>
    </w:rPr>
  </w:style>
  <w:style w:type="paragraph" w:customStyle="1" w:styleId="tag1">
    <w:name w:val="tag1"/>
    <w:basedOn w:val="Normal"/>
    <w:qFormat/>
    <w:rsid w:val="000C01F9"/>
    <w:rPr>
      <w:rFonts w:eastAsia="Times New Roman"/>
      <w:b/>
      <w:szCs w:val="20"/>
    </w:rPr>
  </w:style>
  <w:style w:type="paragraph" w:customStyle="1" w:styleId="tagcite1">
    <w:name w:val="tagcite"/>
    <w:basedOn w:val="Normal"/>
    <w:qFormat/>
    <w:rsid w:val="000C01F9"/>
    <w:rPr>
      <w:rFonts w:eastAsia="Times New Roman"/>
      <w:b/>
    </w:rPr>
  </w:style>
  <w:style w:type="paragraph" w:customStyle="1" w:styleId="SmallFontCharCharChar">
    <w:name w:val="Small Font Char Char Char"/>
    <w:basedOn w:val="Normal"/>
    <w:uiPriority w:val="99"/>
    <w:qFormat/>
    <w:rsid w:val="000C01F9"/>
    <w:rPr>
      <w:rFonts w:eastAsia="Times New Roman"/>
      <w:sz w:val="12"/>
    </w:rPr>
  </w:style>
  <w:style w:type="paragraph" w:customStyle="1" w:styleId="Regular">
    <w:name w:val="Regular"/>
    <w:qFormat/>
    <w:rsid w:val="000C01F9"/>
    <w:rPr>
      <w:rFonts w:ascii="Garamond" w:eastAsia="Times New Roman" w:hAnsi="Garamond" w:cs="Arial"/>
      <w:bCs/>
      <w:kern w:val="20"/>
      <w:sz w:val="20"/>
      <w:szCs w:val="32"/>
    </w:rPr>
  </w:style>
  <w:style w:type="character" w:customStyle="1" w:styleId="UNDERLINECharChar">
    <w:name w:val="UNDERLINE Char Char"/>
    <w:rsid w:val="000C01F9"/>
    <w:rPr>
      <w:bCs/>
      <w:kern w:val="28"/>
      <w:szCs w:val="32"/>
      <w:u w:val="single"/>
    </w:rPr>
  </w:style>
  <w:style w:type="character" w:customStyle="1" w:styleId="tag1Char">
    <w:name w:val="tag1 Char"/>
    <w:rsid w:val="000C01F9"/>
    <w:rPr>
      <w:b/>
      <w:bCs w:val="0"/>
      <w:sz w:val="24"/>
    </w:rPr>
  </w:style>
  <w:style w:type="character" w:customStyle="1" w:styleId="SmallFontCharCharCharChar">
    <w:name w:val="Small Font Char Char Char Char"/>
    <w:rsid w:val="000C01F9"/>
    <w:rPr>
      <w:rFonts w:ascii="Arial" w:hAnsi="Arial" w:cs="Arial" w:hint="default"/>
      <w:sz w:val="12"/>
      <w:szCs w:val="24"/>
    </w:rPr>
  </w:style>
  <w:style w:type="character" w:customStyle="1" w:styleId="TagCiteChar2">
    <w:name w:val="TagCite Char"/>
    <w:rsid w:val="000C01F9"/>
    <w:rPr>
      <w:rFonts w:ascii="Garamond" w:hAnsi="Garamond" w:hint="default"/>
      <w:b/>
      <w:bCs w:val="0"/>
      <w:sz w:val="24"/>
      <w:szCs w:val="24"/>
    </w:rPr>
  </w:style>
  <w:style w:type="character" w:customStyle="1" w:styleId="heading2char2charchar1">
    <w:name w:val="heading2char2charchar1"/>
    <w:rsid w:val="000C01F9"/>
  </w:style>
  <w:style w:type="character" w:customStyle="1" w:styleId="charchar60">
    <w:name w:val="charchar6"/>
    <w:rsid w:val="000C01F9"/>
  </w:style>
  <w:style w:type="character" w:customStyle="1" w:styleId="searchtermbold">
    <w:name w:val="searchtermbold"/>
    <w:rsid w:val="000C01F9"/>
  </w:style>
  <w:style w:type="character" w:customStyle="1" w:styleId="regtext">
    <w:name w:val="regtext"/>
    <w:uiPriority w:val="99"/>
    <w:rsid w:val="000C01F9"/>
  </w:style>
  <w:style w:type="character" w:customStyle="1" w:styleId="bps-topic-ident">
    <w:name w:val="bps-topic-ident"/>
    <w:rsid w:val="000C01F9"/>
  </w:style>
  <w:style w:type="character" w:customStyle="1" w:styleId="RegularChar">
    <w:name w:val="Regular Char"/>
    <w:rsid w:val="000C01F9"/>
    <w:rPr>
      <w:rFonts w:ascii="Garamond" w:hAnsi="Garamond" w:cs="Arial" w:hint="default"/>
      <w:bCs/>
      <w:kern w:val="20"/>
      <w:szCs w:val="32"/>
      <w:lang w:val="en-US" w:eastAsia="en-US" w:bidi="ar-SA"/>
    </w:rPr>
  </w:style>
  <w:style w:type="character" w:customStyle="1" w:styleId="BoldunderlineChar3">
    <w:name w:val="Bold underline Char"/>
    <w:rsid w:val="000C01F9"/>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0C01F9"/>
    <w:rPr>
      <w:b/>
      <w:lang w:val="en-US" w:eastAsia="en-US"/>
    </w:rPr>
  </w:style>
  <w:style w:type="paragraph" w:customStyle="1" w:styleId="FreeForm">
    <w:name w:val="Free Form"/>
    <w:qFormat/>
    <w:rsid w:val="000C01F9"/>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0C01F9"/>
    <w:rPr>
      <w:rFonts w:cs="Calibri"/>
      <w:b/>
      <w:u w:val="single"/>
    </w:rPr>
  </w:style>
  <w:style w:type="paragraph" w:customStyle="1" w:styleId="AuthorDate2">
    <w:name w:val="Author/Date"/>
    <w:basedOn w:val="Normal"/>
    <w:link w:val="AuthorDateChar0"/>
    <w:qFormat/>
    <w:rsid w:val="000C01F9"/>
    <w:rPr>
      <w:rFonts w:asciiTheme="minorHAnsi" w:hAnsiTheme="minorHAnsi"/>
      <w:b/>
      <w:sz w:val="24"/>
      <w:u w:val="single"/>
    </w:rPr>
  </w:style>
  <w:style w:type="character" w:customStyle="1" w:styleId="HilightChar">
    <w:name w:val="Hilight Char"/>
    <w:rsid w:val="000C01F9"/>
    <w:rPr>
      <w:rFonts w:eastAsia="Calibri"/>
      <w:b/>
      <w:noProof w:val="0"/>
      <w:sz w:val="22"/>
      <w:szCs w:val="22"/>
      <w:u w:val="single"/>
      <w:lang w:val="en-US" w:eastAsia="ar-SA" w:bidi="ar-SA"/>
    </w:rPr>
  </w:style>
  <w:style w:type="paragraph" w:customStyle="1" w:styleId="TagCite2">
    <w:name w:val="Tag &amp; Cite"/>
    <w:basedOn w:val="Normal"/>
    <w:link w:val="TagCiteChar3"/>
    <w:qFormat/>
    <w:rsid w:val="000C01F9"/>
    <w:pPr>
      <w:jc w:val="both"/>
    </w:pPr>
    <w:rPr>
      <w:rFonts w:eastAsia="Times New Roman"/>
      <w:b/>
    </w:rPr>
  </w:style>
  <w:style w:type="character" w:customStyle="1" w:styleId="TagCiteChar3">
    <w:name w:val="Tag &amp; Cite Char"/>
    <w:link w:val="TagCite2"/>
    <w:rsid w:val="000C01F9"/>
    <w:rPr>
      <w:rFonts w:ascii="Calibri" w:eastAsia="Times New Roman" w:hAnsi="Calibri" w:cs="Calibri"/>
      <w:b/>
      <w:sz w:val="22"/>
    </w:rPr>
  </w:style>
  <w:style w:type="paragraph" w:customStyle="1" w:styleId="HighlightedText">
    <w:name w:val="Highlighted Text"/>
    <w:basedOn w:val="Normal"/>
    <w:link w:val="HighlightedTextChar"/>
    <w:qFormat/>
    <w:rsid w:val="000C01F9"/>
    <w:pPr>
      <w:jc w:val="both"/>
    </w:pPr>
    <w:rPr>
      <w:rFonts w:eastAsia="Times New Roman"/>
      <w:u w:val="thick"/>
    </w:rPr>
  </w:style>
  <w:style w:type="character" w:customStyle="1" w:styleId="HighlightedTextChar">
    <w:name w:val="Highlighted Text Char"/>
    <w:link w:val="HighlightedText"/>
    <w:rsid w:val="000C01F9"/>
    <w:rPr>
      <w:rFonts w:ascii="Calibri" w:eastAsia="Times New Roman" w:hAnsi="Calibri" w:cs="Calibri"/>
      <w:sz w:val="22"/>
      <w:u w:val="thick"/>
    </w:rPr>
  </w:style>
  <w:style w:type="character" w:customStyle="1" w:styleId="StyleUnderlineCharChar">
    <w:name w:val="Style Underline Char Char"/>
    <w:rsid w:val="000C01F9"/>
    <w:rPr>
      <w:rFonts w:ascii="Times New Roman" w:eastAsia="Times New Roman" w:hAnsi="Times New Roman" w:cs="Times New Roman"/>
      <w:sz w:val="20"/>
      <w:szCs w:val="20"/>
      <w:u w:val="single"/>
    </w:rPr>
  </w:style>
  <w:style w:type="character" w:customStyle="1" w:styleId="c1">
    <w:name w:val="c1"/>
    <w:rsid w:val="000C01F9"/>
  </w:style>
  <w:style w:type="paragraph" w:customStyle="1" w:styleId="TagStyle">
    <w:name w:val="Tag Style"/>
    <w:basedOn w:val="Normal"/>
    <w:qFormat/>
    <w:rsid w:val="000C01F9"/>
    <w:rPr>
      <w:rFonts w:eastAsia="Times New Roman"/>
      <w:b/>
    </w:rPr>
  </w:style>
  <w:style w:type="paragraph" w:customStyle="1" w:styleId="Hat2">
    <w:name w:val="Hat2"/>
    <w:basedOn w:val="Heading2"/>
    <w:next w:val="Heading2"/>
    <w:autoRedefine/>
    <w:uiPriority w:val="99"/>
    <w:qFormat/>
    <w:rsid w:val="000C01F9"/>
    <w:pPr>
      <w:keepNext w:val="0"/>
      <w:keepLines w:val="0"/>
      <w:pageBreakBefore w:val="0"/>
      <w:jc w:val="left"/>
    </w:pPr>
    <w:rPr>
      <w:rFonts w:eastAsia="Calibri" w:cs="Times New Roman"/>
      <w:caps/>
      <w:sz w:val="20"/>
      <w:u w:val="none"/>
    </w:rPr>
  </w:style>
  <w:style w:type="character" w:customStyle="1" w:styleId="Highlight0">
    <w:name w:val="Highlight"/>
    <w:uiPriority w:val="1"/>
    <w:qFormat/>
    <w:rsid w:val="000C01F9"/>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0C01F9"/>
    <w:rPr>
      <w:rFonts w:ascii="Calibri" w:eastAsia="Calibri" w:hAnsi="Calibri"/>
      <w:sz w:val="15"/>
    </w:rPr>
  </w:style>
  <w:style w:type="paragraph" w:customStyle="1" w:styleId="UnreadText">
    <w:name w:val="Unread Text"/>
    <w:basedOn w:val="Normal"/>
    <w:link w:val="UnreadTextChar"/>
    <w:autoRedefine/>
    <w:qFormat/>
    <w:rsid w:val="000C01F9"/>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0C01F9"/>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0C01F9"/>
    <w:pPr>
      <w:spacing w:after="200" w:line="276" w:lineRule="auto"/>
    </w:pPr>
    <w:rPr>
      <w:rFonts w:ascii="Cambria" w:eastAsia="Times New Roman" w:hAnsi="Cambria" w:cs="Times New Roman"/>
      <w:u w:val="thick"/>
      <w:lang w:eastAsia="ko-KR"/>
    </w:rPr>
  </w:style>
  <w:style w:type="character" w:customStyle="1" w:styleId="Underline4">
    <w:name w:val="*Underline*"/>
    <w:rsid w:val="000C01F9"/>
    <w:rPr>
      <w:rFonts w:ascii="Times New Roman" w:hAnsi="Times New Roman"/>
      <w:b/>
      <w:sz w:val="24"/>
      <w:u w:val="single"/>
    </w:rPr>
  </w:style>
  <w:style w:type="paragraph" w:customStyle="1" w:styleId="TxBr33p1">
    <w:name w:val="TxBr_33p1"/>
    <w:basedOn w:val="Normal"/>
    <w:uiPriority w:val="99"/>
    <w:qFormat/>
    <w:rsid w:val="000C01F9"/>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0C01F9"/>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0C01F9"/>
    <w:rPr>
      <w:rFonts w:eastAsia="SimSun"/>
      <w:lang w:eastAsia="zh-CN"/>
    </w:rPr>
  </w:style>
  <w:style w:type="character" w:customStyle="1" w:styleId="heading3char0">
    <w:name w:val="heading3char"/>
    <w:rsid w:val="000C01F9"/>
  </w:style>
  <w:style w:type="character" w:customStyle="1" w:styleId="Heading51">
    <w:name w:val="Heading 51"/>
    <w:aliases w:val="Heading 5 Char Char Char"/>
    <w:rsid w:val="000C01F9"/>
    <w:rPr>
      <w:b/>
      <w:bCs/>
      <w:iCs/>
      <w:szCs w:val="26"/>
      <w:lang w:val="en-US" w:eastAsia="en-US" w:bidi="ar-SA"/>
    </w:rPr>
  </w:style>
  <w:style w:type="character" w:customStyle="1" w:styleId="comments-post">
    <w:name w:val="comments-post"/>
    <w:rsid w:val="000C01F9"/>
  </w:style>
  <w:style w:type="paragraph" w:customStyle="1" w:styleId="boldcite">
    <w:name w:val="bold cite"/>
    <w:basedOn w:val="Normal"/>
    <w:link w:val="boldciteChar4"/>
    <w:qFormat/>
    <w:rsid w:val="000C01F9"/>
    <w:rPr>
      <w:rFonts w:eastAsia="Calibri"/>
      <w:b/>
      <w:color w:val="000000"/>
      <w:sz w:val="28"/>
      <w:u w:val="thick" w:color="000000"/>
    </w:rPr>
  </w:style>
  <w:style w:type="character" w:customStyle="1" w:styleId="boldciteChar4">
    <w:name w:val="bold cite Char4"/>
    <w:link w:val="boldcite"/>
    <w:locked/>
    <w:rsid w:val="000C01F9"/>
    <w:rPr>
      <w:rFonts w:ascii="Calibri" w:eastAsia="Calibri" w:hAnsi="Calibri" w:cs="Calibri"/>
      <w:b/>
      <w:color w:val="000000"/>
      <w:sz w:val="28"/>
      <w:u w:val="thick" w:color="000000"/>
    </w:rPr>
  </w:style>
  <w:style w:type="character" w:customStyle="1" w:styleId="underlinecardChar">
    <w:name w:val="underline card Char"/>
    <w:rsid w:val="000C01F9"/>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0C01F9"/>
    <w:pPr>
      <w:ind w:left="547" w:right="648"/>
      <w:jc w:val="both"/>
    </w:pPr>
    <w:rPr>
      <w:rFonts w:eastAsia="Calibri"/>
      <w:sz w:val="12"/>
      <w:szCs w:val="12"/>
    </w:rPr>
  </w:style>
  <w:style w:type="character" w:customStyle="1" w:styleId="Irrelevant5fontChar">
    <w:name w:val="Irrelevant (5 font) Char"/>
    <w:rsid w:val="000C01F9"/>
    <w:rPr>
      <w:sz w:val="10"/>
      <w:szCs w:val="10"/>
      <w:lang w:val="en-US" w:eastAsia="en-US" w:bidi="ar-SA"/>
    </w:rPr>
  </w:style>
  <w:style w:type="character" w:customStyle="1" w:styleId="CardsFont6ptChar1">
    <w:name w:val="Cards + Font: 6 pt Char1"/>
    <w:link w:val="CardsFont6pt"/>
    <w:uiPriority w:val="99"/>
    <w:rsid w:val="000C01F9"/>
    <w:rPr>
      <w:rFonts w:ascii="Times New Roman" w:eastAsia="Times New Roman" w:hAnsi="Times New Roman" w:cs="Times New Roman"/>
      <w:sz w:val="12"/>
    </w:rPr>
  </w:style>
  <w:style w:type="character" w:customStyle="1" w:styleId="Hyperlink13">
    <w:name w:val="Hyperlink13"/>
    <w:rsid w:val="000C01F9"/>
    <w:rPr>
      <w:b w:val="0"/>
      <w:bCs w:val="0"/>
      <w:strike w:val="0"/>
      <w:dstrike w:val="0"/>
      <w:color w:val="008000"/>
      <w:sz w:val="20"/>
      <w:szCs w:val="20"/>
      <w:u w:val="none"/>
      <w:effect w:val="none"/>
    </w:rPr>
  </w:style>
  <w:style w:type="character" w:customStyle="1" w:styleId="standardcontent1">
    <w:name w:val="standardcontent1"/>
    <w:rsid w:val="000C01F9"/>
    <w:rPr>
      <w:rFonts w:ascii="Arial" w:hAnsi="Arial" w:cs="Arial" w:hint="default"/>
      <w:strike w:val="0"/>
      <w:dstrike w:val="0"/>
      <w:sz w:val="24"/>
      <w:szCs w:val="24"/>
      <w:u w:val="none"/>
      <w:effect w:val="none"/>
    </w:rPr>
  </w:style>
  <w:style w:type="character" w:customStyle="1" w:styleId="Hyperlink4">
    <w:name w:val="Hyperlink4"/>
    <w:rsid w:val="000C01F9"/>
    <w:rPr>
      <w:color w:val="000066"/>
      <w:u w:val="single"/>
    </w:rPr>
  </w:style>
  <w:style w:type="paragraph" w:customStyle="1" w:styleId="rddateline">
    <w:name w:val="rddateline"/>
    <w:basedOn w:val="Normal"/>
    <w:uiPriority w:val="99"/>
    <w:qFormat/>
    <w:rsid w:val="000C01F9"/>
    <w:rPr>
      <w:rFonts w:eastAsia="Calibri"/>
      <w:szCs w:val="20"/>
    </w:rPr>
  </w:style>
  <w:style w:type="paragraph" w:customStyle="1" w:styleId="rdheadline">
    <w:name w:val="rdheadline"/>
    <w:basedOn w:val="Normal"/>
    <w:uiPriority w:val="99"/>
    <w:qFormat/>
    <w:rsid w:val="000C01F9"/>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0C01F9"/>
    <w:pPr>
      <w:spacing w:after="100" w:afterAutospacing="1"/>
    </w:pPr>
    <w:rPr>
      <w:rFonts w:ascii="Verdana" w:eastAsia="Calibri" w:hAnsi="Verdana"/>
      <w:szCs w:val="20"/>
    </w:rPr>
  </w:style>
  <w:style w:type="character" w:customStyle="1" w:styleId="rddeckline1">
    <w:name w:val="rddeckline1"/>
    <w:rsid w:val="000C01F9"/>
    <w:rPr>
      <w:rFonts w:ascii="Verdana" w:hAnsi="Verdana" w:hint="default"/>
      <w:b/>
      <w:bCs/>
      <w:sz w:val="22"/>
      <w:szCs w:val="22"/>
    </w:rPr>
  </w:style>
  <w:style w:type="character" w:customStyle="1" w:styleId="link-external">
    <w:name w:val="link-external"/>
    <w:rsid w:val="000C01F9"/>
  </w:style>
  <w:style w:type="character" w:customStyle="1" w:styleId="contact1">
    <w:name w:val="contact1"/>
    <w:rsid w:val="000C01F9"/>
    <w:rPr>
      <w:rFonts w:ascii="Tahoma" w:hAnsi="Tahoma" w:cs="Tahoma" w:hint="default"/>
      <w:color w:val="999999"/>
      <w:sz w:val="20"/>
      <w:szCs w:val="20"/>
    </w:rPr>
  </w:style>
  <w:style w:type="character" w:customStyle="1" w:styleId="credits1">
    <w:name w:val="credits1"/>
    <w:rsid w:val="000C01F9"/>
    <w:rPr>
      <w:rFonts w:ascii="Tahoma" w:hAnsi="Tahoma" w:cs="Tahoma" w:hint="default"/>
      <w:color w:val="999999"/>
      <w:sz w:val="16"/>
      <w:szCs w:val="16"/>
    </w:rPr>
  </w:style>
  <w:style w:type="paragraph" w:customStyle="1" w:styleId="Heading20">
    <w:name w:val="Heading2"/>
    <w:basedOn w:val="Normal"/>
    <w:link w:val="Heading2Char0"/>
    <w:qFormat/>
    <w:rsid w:val="000C01F9"/>
    <w:pPr>
      <w:jc w:val="center"/>
    </w:pPr>
    <w:rPr>
      <w:rFonts w:eastAsia="Times New Roman"/>
      <w:b/>
      <w:caps/>
    </w:rPr>
  </w:style>
  <w:style w:type="character" w:customStyle="1" w:styleId="Heading2Char0">
    <w:name w:val="Heading2 Char"/>
    <w:link w:val="Heading20"/>
    <w:rsid w:val="000C01F9"/>
    <w:rPr>
      <w:rFonts w:ascii="Calibri" w:eastAsia="Times New Roman" w:hAnsi="Calibri" w:cs="Calibri"/>
      <w:b/>
      <w:caps/>
      <w:sz w:val="22"/>
    </w:rPr>
  </w:style>
  <w:style w:type="paragraph" w:customStyle="1" w:styleId="Header2">
    <w:name w:val="Header2"/>
    <w:basedOn w:val="Heading20"/>
    <w:link w:val="Header2Char"/>
    <w:qFormat/>
    <w:rsid w:val="000C01F9"/>
  </w:style>
  <w:style w:type="character" w:customStyle="1" w:styleId="Header2Char">
    <w:name w:val="Header2 Char"/>
    <w:link w:val="Header2"/>
    <w:rsid w:val="000C01F9"/>
    <w:rPr>
      <w:rFonts w:ascii="Calibri" w:eastAsia="Times New Roman" w:hAnsi="Calibri" w:cs="Calibri"/>
      <w:b/>
      <w:caps/>
      <w:sz w:val="22"/>
    </w:rPr>
  </w:style>
  <w:style w:type="paragraph" w:customStyle="1" w:styleId="Underlinedcard1">
    <w:name w:val="Underlined card"/>
    <w:basedOn w:val="Normal"/>
    <w:link w:val="UnderlinedcardChar1"/>
    <w:autoRedefine/>
    <w:qFormat/>
    <w:rsid w:val="000C01F9"/>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0C01F9"/>
    <w:rPr>
      <w:rFonts w:ascii="Calibri" w:eastAsia="Times New Roman" w:hAnsi="Calibri" w:cs="Calibri"/>
      <w:sz w:val="22"/>
      <w:u w:val="thick"/>
    </w:rPr>
  </w:style>
  <w:style w:type="paragraph" w:customStyle="1" w:styleId="StyleHeading212pt">
    <w:name w:val="Style Heading2 + 12 pt"/>
    <w:basedOn w:val="Heading20"/>
    <w:link w:val="StyleHeading212ptChar"/>
    <w:qFormat/>
    <w:rsid w:val="000C01F9"/>
    <w:rPr>
      <w:bCs/>
    </w:rPr>
  </w:style>
  <w:style w:type="character" w:customStyle="1" w:styleId="StyleHeading212ptChar">
    <w:name w:val="Style Heading2 + 12 pt Char"/>
    <w:link w:val="StyleHeading212pt"/>
    <w:rsid w:val="000C01F9"/>
    <w:rPr>
      <w:rFonts w:ascii="Calibri" w:eastAsia="Times New Roman" w:hAnsi="Calibri" w:cs="Calibri"/>
      <w:b/>
      <w:bCs/>
      <w:caps/>
      <w:sz w:val="22"/>
    </w:rPr>
  </w:style>
  <w:style w:type="paragraph" w:customStyle="1" w:styleId="Heading212pt">
    <w:name w:val="Heading2 + 12 pt"/>
    <w:basedOn w:val="StyleHeading212pt"/>
    <w:link w:val="Heading212ptChar"/>
    <w:qFormat/>
    <w:rsid w:val="000C01F9"/>
  </w:style>
  <w:style w:type="character" w:customStyle="1" w:styleId="Heading212ptChar">
    <w:name w:val="Heading2 + 12 pt Char"/>
    <w:link w:val="Heading212pt"/>
    <w:rsid w:val="000C01F9"/>
    <w:rPr>
      <w:rFonts w:ascii="Calibri" w:eastAsia="Times New Roman" w:hAnsi="Calibri" w:cs="Calibri"/>
      <w:b/>
      <w:bCs/>
      <w:caps/>
      <w:sz w:val="22"/>
    </w:rPr>
  </w:style>
  <w:style w:type="character" w:customStyle="1" w:styleId="StyleBoldText12pt10ptNotBoldKernat16pt">
    <w:name w:val="Style Bold Text 12 pt + 10 pt Not Bold Kern at 16 pt"/>
    <w:rsid w:val="000C01F9"/>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0C01F9"/>
  </w:style>
  <w:style w:type="paragraph" w:customStyle="1" w:styleId="highlightcardtext">
    <w:name w:val="highlight card text"/>
    <w:basedOn w:val="evidencetext"/>
    <w:uiPriority w:val="99"/>
    <w:qFormat/>
    <w:rsid w:val="000C01F9"/>
    <w:pPr>
      <w:framePr w:hSpace="187" w:vSpace="187" w:wrap="around" w:vAnchor="text" w:hAnchor="text" w:y="1"/>
      <w:shd w:val="pct10" w:color="3366FF" w:fill="3366FF"/>
      <w:ind w:left="1440" w:right="2016"/>
    </w:pPr>
    <w:rPr>
      <w:rFonts w:eastAsia="Calibri"/>
      <w:sz w:val="18"/>
      <w:u w:val="single"/>
    </w:rPr>
  </w:style>
  <w:style w:type="paragraph" w:customStyle="1" w:styleId="underlineevidencetext">
    <w:name w:val="underline evidence text"/>
    <w:basedOn w:val="evidencetext"/>
    <w:uiPriority w:val="99"/>
    <w:qFormat/>
    <w:rsid w:val="000C01F9"/>
    <w:pPr>
      <w:ind w:left="1440" w:right="2016"/>
    </w:pPr>
    <w:rPr>
      <w:rFonts w:eastAsia="Calibri"/>
      <w:sz w:val="18"/>
      <w:u w:val="single"/>
    </w:rPr>
  </w:style>
  <w:style w:type="paragraph" w:customStyle="1" w:styleId="underlinecard">
    <w:name w:val="underline card"/>
    <w:basedOn w:val="Normal"/>
    <w:uiPriority w:val="99"/>
    <w:qFormat/>
    <w:rsid w:val="000C01F9"/>
    <w:pPr>
      <w:ind w:left="1728" w:right="1728"/>
    </w:pPr>
    <w:rPr>
      <w:rFonts w:eastAsia="Calibri"/>
      <w:sz w:val="18"/>
      <w:u w:val="single"/>
    </w:rPr>
  </w:style>
  <w:style w:type="paragraph" w:customStyle="1" w:styleId="CardsChar2">
    <w:name w:val="Cards Char2"/>
    <w:basedOn w:val="Normal"/>
    <w:uiPriority w:val="99"/>
    <w:qFormat/>
    <w:rsid w:val="000C01F9"/>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0C01F9"/>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0C01F9"/>
    <w:rPr>
      <w:rFonts w:ascii="Calibri" w:eastAsia="Times New Roman" w:hAnsi="Calibri" w:cs="Calibri"/>
      <w:b/>
      <w:bCs/>
      <w:sz w:val="22"/>
    </w:rPr>
  </w:style>
  <w:style w:type="character" w:customStyle="1" w:styleId="UnderlinedCards">
    <w:name w:val="Underlined Cards"/>
    <w:rsid w:val="000C01F9"/>
    <w:rPr>
      <w:sz w:val="24"/>
      <w:szCs w:val="24"/>
      <w:u w:val="thick"/>
      <w:lang w:val="en-US" w:eastAsia="en-US" w:bidi="ar-SA"/>
    </w:rPr>
  </w:style>
  <w:style w:type="character" w:customStyle="1" w:styleId="CardsFont12ptCharCharCharCharCharCharCharCharChar">
    <w:name w:val="Cards + Font: 12 pt Char Char Char Char Char Char Char Char Char"/>
    <w:rsid w:val="000C01F9"/>
    <w:rPr>
      <w:sz w:val="24"/>
      <w:szCs w:val="24"/>
      <w:u w:val="thick"/>
      <w:lang w:val="en-US" w:eastAsia="en-US" w:bidi="ar-SA"/>
    </w:rPr>
  </w:style>
  <w:style w:type="character" w:customStyle="1" w:styleId="highlightcardtextChar">
    <w:name w:val="highlight card text Char"/>
    <w:rsid w:val="000C01F9"/>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0C01F9"/>
    <w:pPr>
      <w:ind w:left="1728" w:right="1728"/>
    </w:pPr>
    <w:rPr>
      <w:rFonts w:eastAsia="Times New Roman"/>
      <w:sz w:val="18"/>
    </w:rPr>
  </w:style>
  <w:style w:type="character" w:customStyle="1" w:styleId="CardTextCharCharCharCharChar">
    <w:name w:val="Card Text Char Char Char Char Char"/>
    <w:link w:val="CardTextCharCharCharChar"/>
    <w:rsid w:val="000C01F9"/>
    <w:rPr>
      <w:rFonts w:ascii="Calibri" w:eastAsia="Times New Roman" w:hAnsi="Calibri" w:cs="Calibri"/>
      <w:sz w:val="18"/>
    </w:rPr>
  </w:style>
  <w:style w:type="character" w:customStyle="1" w:styleId="TagsChar4">
    <w:name w:val="Tags Char4"/>
    <w:rsid w:val="000C01F9"/>
    <w:rPr>
      <w:b/>
      <w:lang w:val="en-US" w:eastAsia="en-US" w:bidi="ar-SA"/>
    </w:rPr>
  </w:style>
  <w:style w:type="character" w:customStyle="1" w:styleId="hit1">
    <w:name w:val="hit1"/>
    <w:rsid w:val="000C01F9"/>
    <w:rPr>
      <w:rFonts w:ascii="Verdana" w:hAnsi="Verdana" w:hint="default"/>
      <w:b/>
      <w:bCs/>
      <w:vanish w:val="0"/>
      <w:webHidden w:val="0"/>
      <w:color w:val="CC0033"/>
      <w:sz w:val="20"/>
      <w:szCs w:val="20"/>
      <w:specVanish w:val="0"/>
    </w:rPr>
  </w:style>
  <w:style w:type="character" w:customStyle="1" w:styleId="tightinline1">
    <w:name w:val="tightinline1"/>
    <w:rsid w:val="000C01F9"/>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0C01F9"/>
    <w:pPr>
      <w:ind w:left="1728" w:right="1728"/>
    </w:pPr>
    <w:rPr>
      <w:rFonts w:eastAsia="Calibri"/>
      <w:sz w:val="18"/>
    </w:rPr>
  </w:style>
  <w:style w:type="paragraph" w:customStyle="1" w:styleId="boldciteChar">
    <w:name w:val="bold cite Char"/>
    <w:basedOn w:val="Heading1"/>
    <w:uiPriority w:val="99"/>
    <w:qFormat/>
    <w:rsid w:val="000C01F9"/>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0C01F9"/>
    <w:rPr>
      <w:rFonts w:eastAsia="Calibri"/>
      <w:b/>
    </w:rPr>
  </w:style>
  <w:style w:type="character" w:customStyle="1" w:styleId="blsp-spelling-corrected">
    <w:name w:val="blsp-spelling-corrected"/>
    <w:rsid w:val="000C01F9"/>
  </w:style>
  <w:style w:type="character" w:customStyle="1" w:styleId="blsp-spelling-error">
    <w:name w:val="blsp-spelling-error"/>
    <w:rsid w:val="000C01F9"/>
  </w:style>
  <w:style w:type="character" w:customStyle="1" w:styleId="sup">
    <w:name w:val="sup"/>
    <w:rsid w:val="000C01F9"/>
  </w:style>
  <w:style w:type="character" w:customStyle="1" w:styleId="pgnum">
    <w:name w:val="pgnum"/>
    <w:rsid w:val="000C01F9"/>
  </w:style>
  <w:style w:type="character" w:customStyle="1" w:styleId="SmallFontCharChar">
    <w:name w:val="Small Font Char Char"/>
    <w:rsid w:val="000C01F9"/>
    <w:rPr>
      <w:rFonts w:ascii="Arial" w:hAnsi="Arial"/>
      <w:sz w:val="12"/>
      <w:szCs w:val="24"/>
      <w:lang w:val="en-US" w:eastAsia="en-US" w:bidi="ar-SA"/>
    </w:rPr>
  </w:style>
  <w:style w:type="paragraph" w:customStyle="1" w:styleId="textmargin">
    <w:name w:val="textmargin"/>
    <w:basedOn w:val="Normal"/>
    <w:uiPriority w:val="99"/>
    <w:qFormat/>
    <w:rsid w:val="000C01F9"/>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0C01F9"/>
    <w:pPr>
      <w:spacing w:before="100" w:beforeAutospacing="1" w:after="100" w:afterAutospacing="1"/>
    </w:pPr>
    <w:rPr>
      <w:rFonts w:eastAsia="Calibri"/>
      <w:color w:val="000000"/>
    </w:rPr>
  </w:style>
  <w:style w:type="paragraph" w:customStyle="1" w:styleId="header10">
    <w:name w:val="header1"/>
    <w:basedOn w:val="Normal"/>
    <w:uiPriority w:val="99"/>
    <w:qFormat/>
    <w:rsid w:val="000C01F9"/>
    <w:pPr>
      <w:spacing w:before="100" w:beforeAutospacing="1" w:after="100" w:afterAutospacing="1"/>
    </w:pPr>
    <w:rPr>
      <w:rFonts w:eastAsia="Calibri"/>
      <w:color w:val="000000"/>
    </w:rPr>
  </w:style>
  <w:style w:type="paragraph" w:customStyle="1" w:styleId="style10">
    <w:name w:val="style1"/>
    <w:basedOn w:val="Normal"/>
    <w:uiPriority w:val="99"/>
    <w:qFormat/>
    <w:rsid w:val="000C01F9"/>
    <w:rPr>
      <w:rFonts w:ascii="Verdana" w:eastAsia="Calibri" w:hAnsi="Verdana"/>
      <w:szCs w:val="20"/>
    </w:rPr>
  </w:style>
  <w:style w:type="paragraph" w:customStyle="1" w:styleId="correctindex">
    <w:name w:val="correct index"/>
    <w:basedOn w:val="Normal"/>
    <w:uiPriority w:val="99"/>
    <w:qFormat/>
    <w:rsid w:val="000C01F9"/>
    <w:rPr>
      <w:rFonts w:eastAsia="Calibri"/>
      <w:color w:val="000000"/>
    </w:rPr>
  </w:style>
  <w:style w:type="paragraph" w:customStyle="1" w:styleId="bc2">
    <w:name w:val="bc_2"/>
    <w:basedOn w:val="Normal"/>
    <w:uiPriority w:val="99"/>
    <w:qFormat/>
    <w:rsid w:val="000C01F9"/>
    <w:pPr>
      <w:spacing w:before="100" w:beforeAutospacing="1" w:after="100" w:afterAutospacing="1"/>
    </w:pPr>
    <w:rPr>
      <w:rFonts w:eastAsia="Calibri"/>
      <w:color w:val="000000"/>
    </w:rPr>
  </w:style>
  <w:style w:type="character" w:customStyle="1" w:styleId="bc21">
    <w:name w:val="bc_21"/>
    <w:rsid w:val="000C01F9"/>
  </w:style>
  <w:style w:type="paragraph" w:customStyle="1" w:styleId="style21">
    <w:name w:val="style2"/>
    <w:basedOn w:val="Normal"/>
    <w:uiPriority w:val="99"/>
    <w:qFormat/>
    <w:rsid w:val="000C01F9"/>
    <w:rPr>
      <w:rFonts w:ascii="Verdana" w:eastAsia="Calibri" w:hAnsi="Verdana"/>
      <w:szCs w:val="20"/>
    </w:rPr>
  </w:style>
  <w:style w:type="paragraph" w:customStyle="1" w:styleId="quote2">
    <w:name w:val="quote2"/>
    <w:basedOn w:val="Normal"/>
    <w:uiPriority w:val="99"/>
    <w:qFormat/>
    <w:rsid w:val="000C01F9"/>
    <w:rPr>
      <w:rFonts w:ascii="Verdana" w:eastAsia="Calibri" w:hAnsi="Verdana"/>
      <w:szCs w:val="20"/>
    </w:rPr>
  </w:style>
  <w:style w:type="character" w:customStyle="1" w:styleId="copystyle">
    <w:name w:val="copystyle"/>
    <w:rsid w:val="000C01F9"/>
  </w:style>
  <w:style w:type="paragraph" w:customStyle="1" w:styleId="BlockTitle10">
    <w:name w:val="Block Title #1"/>
    <w:basedOn w:val="Heading1"/>
    <w:qFormat/>
    <w:rsid w:val="000C01F9"/>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0C01F9"/>
    <w:rPr>
      <w:rFonts w:ascii="Arial" w:hAnsi="Arial" w:cs="Arial"/>
      <w:b/>
      <w:bCs/>
      <w:kern w:val="32"/>
      <w:sz w:val="24"/>
      <w:szCs w:val="24"/>
      <w:lang w:val="en-US" w:eastAsia="en-US" w:bidi="ar-SA"/>
    </w:rPr>
  </w:style>
  <w:style w:type="character" w:customStyle="1" w:styleId="ReadUnderline">
    <w:name w:val="Read Underline"/>
    <w:rsid w:val="000C01F9"/>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0C01F9"/>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0C01F9"/>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0C01F9"/>
    <w:rPr>
      <w:rFonts w:eastAsia="Times New Roman"/>
      <w:sz w:val="18"/>
    </w:rPr>
  </w:style>
  <w:style w:type="paragraph" w:customStyle="1" w:styleId="F4">
    <w:name w:val="F4"/>
    <w:basedOn w:val="Normal"/>
    <w:link w:val="F4Char"/>
    <w:qFormat/>
    <w:rsid w:val="000C01F9"/>
    <w:pPr>
      <w:ind w:left="288" w:right="288"/>
    </w:pPr>
    <w:rPr>
      <w:rFonts w:eastAsia="Times New Roman"/>
      <w:szCs w:val="20"/>
      <w:u w:val="single"/>
    </w:rPr>
  </w:style>
  <w:style w:type="character" w:customStyle="1" w:styleId="F4Char">
    <w:name w:val="F4 Char"/>
    <w:link w:val="F4"/>
    <w:rsid w:val="000C01F9"/>
    <w:rPr>
      <w:rFonts w:ascii="Calibri" w:eastAsia="Times New Roman" w:hAnsi="Calibri" w:cs="Calibri"/>
      <w:sz w:val="22"/>
      <w:szCs w:val="20"/>
      <w:u w:val="single"/>
    </w:rPr>
  </w:style>
  <w:style w:type="paragraph" w:customStyle="1" w:styleId="StyleCARD">
    <w:name w:val="Style CARD +"/>
    <w:basedOn w:val="Normal"/>
    <w:link w:val="StyleCARDChar"/>
    <w:qFormat/>
    <w:rsid w:val="000C01F9"/>
    <w:pPr>
      <w:ind w:left="300" w:right="288"/>
    </w:pPr>
    <w:rPr>
      <w:rFonts w:eastAsia="Times New Roman"/>
      <w:szCs w:val="20"/>
    </w:rPr>
  </w:style>
  <w:style w:type="character" w:customStyle="1" w:styleId="StyleCARDChar">
    <w:name w:val="Style CARD + Char"/>
    <w:link w:val="StyleCARD"/>
    <w:rsid w:val="000C01F9"/>
    <w:rPr>
      <w:rFonts w:ascii="Calibri" w:eastAsia="Times New Roman" w:hAnsi="Calibri" w:cs="Calibri"/>
      <w:sz w:val="22"/>
      <w:szCs w:val="20"/>
    </w:rPr>
  </w:style>
  <w:style w:type="character" w:customStyle="1" w:styleId="noiconheadline">
    <w:name w:val="noicon_headline"/>
    <w:rsid w:val="000C01F9"/>
  </w:style>
  <w:style w:type="character" w:customStyle="1" w:styleId="BlockTitleCharChar">
    <w:name w:val="Block Title Char Char"/>
    <w:rsid w:val="000C01F9"/>
    <w:rPr>
      <w:rFonts w:ascii="Georgia" w:hAnsi="Georgia" w:cs="Arial"/>
      <w:b/>
      <w:bCs/>
      <w:kern w:val="32"/>
      <w:sz w:val="28"/>
      <w:szCs w:val="32"/>
      <w:lang w:val="en-US" w:eastAsia="en-US" w:bidi="ar-SA"/>
    </w:rPr>
  </w:style>
  <w:style w:type="paragraph" w:styleId="MacroText">
    <w:name w:val="macro"/>
    <w:link w:val="MacroTextChar"/>
    <w:rsid w:val="000C01F9"/>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0C01F9"/>
    <w:rPr>
      <w:rFonts w:ascii="Courier New" w:eastAsia="Times New Roman" w:hAnsi="Courier New" w:cs="Courier New"/>
      <w:sz w:val="20"/>
      <w:szCs w:val="20"/>
    </w:rPr>
  </w:style>
  <w:style w:type="character" w:customStyle="1" w:styleId="pp1">
    <w:name w:val="pp1"/>
    <w:rsid w:val="000C01F9"/>
    <w:rPr>
      <w:rFonts w:ascii="Times New Roman" w:hAnsi="Times New Roman" w:cs="Times New Roman" w:hint="default"/>
      <w:i w:val="0"/>
      <w:iCs w:val="0"/>
      <w:smallCaps w:val="0"/>
      <w:sz w:val="30"/>
      <w:szCs w:val="30"/>
    </w:rPr>
  </w:style>
  <w:style w:type="character" w:customStyle="1" w:styleId="prbodytext1">
    <w:name w:val="pr_bodytext1"/>
    <w:rsid w:val="000C01F9"/>
    <w:rPr>
      <w:rFonts w:ascii="Arial" w:hAnsi="Arial" w:cs="Arial" w:hint="default"/>
      <w:sz w:val="20"/>
      <w:szCs w:val="20"/>
    </w:rPr>
  </w:style>
  <w:style w:type="character" w:customStyle="1" w:styleId="marrontitulobig">
    <w:name w:val="marron_titulo_big"/>
    <w:rsid w:val="000C01F9"/>
  </w:style>
  <w:style w:type="character" w:customStyle="1" w:styleId="articlehead">
    <w:name w:val="articlehead"/>
    <w:rsid w:val="000C01F9"/>
  </w:style>
  <w:style w:type="character" w:customStyle="1" w:styleId="lead">
    <w:name w:val="lead"/>
    <w:rsid w:val="000C01F9"/>
  </w:style>
  <w:style w:type="character" w:customStyle="1" w:styleId="manchettebig2">
    <w:name w:val="manchettebig2"/>
    <w:rsid w:val="000C01F9"/>
  </w:style>
  <w:style w:type="character" w:customStyle="1" w:styleId="blue3">
    <w:name w:val="blue3"/>
    <w:rsid w:val="000C01F9"/>
  </w:style>
  <w:style w:type="paragraph" w:customStyle="1" w:styleId="issuedetails">
    <w:name w:val="issue_details"/>
    <w:basedOn w:val="Normal"/>
    <w:uiPriority w:val="99"/>
    <w:qFormat/>
    <w:rsid w:val="000C01F9"/>
    <w:pPr>
      <w:spacing w:before="100" w:beforeAutospacing="1" w:after="100" w:afterAutospacing="1"/>
    </w:pPr>
    <w:rPr>
      <w:rFonts w:eastAsia="Times New Roman"/>
    </w:rPr>
  </w:style>
  <w:style w:type="character" w:customStyle="1" w:styleId="over-title">
    <w:name w:val="over-title"/>
    <w:rsid w:val="000C01F9"/>
  </w:style>
  <w:style w:type="character" w:customStyle="1" w:styleId="contentheader">
    <w:name w:val="contentheader"/>
    <w:rsid w:val="000C01F9"/>
  </w:style>
  <w:style w:type="paragraph" w:customStyle="1" w:styleId="TxBrp2">
    <w:name w:val="TxBr_p2"/>
    <w:basedOn w:val="Normal"/>
    <w:qFormat/>
    <w:rsid w:val="000C01F9"/>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0C01F9"/>
    <w:rPr>
      <w:rFonts w:eastAsia="SimSun"/>
      <w:szCs w:val="24"/>
      <w:lang w:val="en-US" w:eastAsia="zh-CN" w:bidi="ar-SA"/>
    </w:rPr>
  </w:style>
  <w:style w:type="character" w:customStyle="1" w:styleId="tagscharchar0">
    <w:name w:val="tagscharchar"/>
    <w:rsid w:val="000C01F9"/>
  </w:style>
  <w:style w:type="character" w:customStyle="1" w:styleId="FontStyle13">
    <w:name w:val="Font Style13"/>
    <w:uiPriority w:val="99"/>
    <w:rsid w:val="000C01F9"/>
    <w:rPr>
      <w:rFonts w:ascii="Times New Roman" w:hAnsi="Times New Roman" w:cs="Times New Roman"/>
      <w:sz w:val="18"/>
      <w:szCs w:val="18"/>
    </w:rPr>
  </w:style>
  <w:style w:type="character" w:customStyle="1" w:styleId="FontStyle14">
    <w:name w:val="Font Style14"/>
    <w:uiPriority w:val="99"/>
    <w:rsid w:val="000C01F9"/>
    <w:rPr>
      <w:rFonts w:ascii="Times New Roman" w:hAnsi="Times New Roman" w:cs="Times New Roman"/>
      <w:i/>
      <w:iCs/>
      <w:sz w:val="18"/>
      <w:szCs w:val="18"/>
    </w:rPr>
  </w:style>
  <w:style w:type="character" w:customStyle="1" w:styleId="FontStyle15">
    <w:name w:val="Font Style15"/>
    <w:uiPriority w:val="99"/>
    <w:rsid w:val="000C01F9"/>
    <w:rPr>
      <w:rFonts w:ascii="Times New Roman" w:hAnsi="Times New Roman" w:cs="Times New Roman"/>
      <w:b/>
      <w:bCs/>
      <w:sz w:val="18"/>
      <w:szCs w:val="18"/>
    </w:rPr>
  </w:style>
  <w:style w:type="character" w:customStyle="1" w:styleId="FontStyle16">
    <w:name w:val="Font Style16"/>
    <w:uiPriority w:val="99"/>
    <w:rsid w:val="000C01F9"/>
    <w:rPr>
      <w:rFonts w:ascii="Times New Roman" w:hAnsi="Times New Roman" w:cs="Times New Roman"/>
      <w:b/>
      <w:bCs/>
      <w:spacing w:val="-20"/>
      <w:sz w:val="16"/>
      <w:szCs w:val="16"/>
    </w:rPr>
  </w:style>
  <w:style w:type="character" w:customStyle="1" w:styleId="FontStyle17">
    <w:name w:val="Font Style17"/>
    <w:uiPriority w:val="99"/>
    <w:rsid w:val="000C01F9"/>
    <w:rPr>
      <w:rFonts w:ascii="Times New Roman" w:hAnsi="Times New Roman" w:cs="Times New Roman"/>
      <w:b/>
      <w:bCs/>
      <w:sz w:val="10"/>
      <w:szCs w:val="10"/>
    </w:rPr>
  </w:style>
  <w:style w:type="character" w:customStyle="1" w:styleId="in-widget">
    <w:name w:val="in-widget"/>
    <w:rsid w:val="000C01F9"/>
  </w:style>
  <w:style w:type="paragraph" w:customStyle="1" w:styleId="bodycopyindent">
    <w:name w:val="bodycopyindent"/>
    <w:basedOn w:val="Normal"/>
    <w:uiPriority w:val="99"/>
    <w:qFormat/>
    <w:rsid w:val="000C01F9"/>
    <w:pPr>
      <w:spacing w:before="100" w:beforeAutospacing="1" w:after="100" w:afterAutospacing="1"/>
    </w:pPr>
    <w:rPr>
      <w:rFonts w:eastAsia="Times New Roman"/>
    </w:rPr>
  </w:style>
  <w:style w:type="character" w:customStyle="1" w:styleId="copyright">
    <w:name w:val="copyright"/>
    <w:rsid w:val="000C01F9"/>
  </w:style>
  <w:style w:type="character" w:customStyle="1" w:styleId="spanstyle">
    <w:name w:val="spanstyle"/>
    <w:rsid w:val="000C01F9"/>
  </w:style>
  <w:style w:type="paragraph" w:customStyle="1" w:styleId="tussenkop">
    <w:name w:val="tussenkop"/>
    <w:basedOn w:val="Normal"/>
    <w:uiPriority w:val="99"/>
    <w:qFormat/>
    <w:rsid w:val="000C01F9"/>
    <w:pPr>
      <w:spacing w:before="100" w:beforeAutospacing="1" w:after="100" w:afterAutospacing="1"/>
    </w:pPr>
    <w:rPr>
      <w:rFonts w:eastAsia="Times New Roman"/>
    </w:rPr>
  </w:style>
  <w:style w:type="character" w:customStyle="1" w:styleId="docnumbertitle">
    <w:name w:val="doc_number_title"/>
    <w:basedOn w:val="DefaultParagraphFont"/>
    <w:rsid w:val="000C01F9"/>
  </w:style>
  <w:style w:type="paragraph" w:customStyle="1" w:styleId="Style6">
    <w:name w:val="Style6"/>
    <w:basedOn w:val="Normal"/>
    <w:link w:val="Style6Char"/>
    <w:autoRedefine/>
    <w:qFormat/>
    <w:rsid w:val="000C01F9"/>
    <w:rPr>
      <w:b/>
    </w:rPr>
  </w:style>
  <w:style w:type="character" w:customStyle="1" w:styleId="Style6Char">
    <w:name w:val="Style6 Char"/>
    <w:basedOn w:val="DefaultParagraphFont"/>
    <w:link w:val="Style6"/>
    <w:rsid w:val="000C01F9"/>
    <w:rPr>
      <w:rFonts w:ascii="Calibri" w:hAnsi="Calibri" w:cs="Calibri"/>
      <w:b/>
      <w:sz w:val="22"/>
    </w:rPr>
  </w:style>
  <w:style w:type="paragraph" w:customStyle="1" w:styleId="Style11">
    <w:name w:val="Style11"/>
    <w:basedOn w:val="Normal"/>
    <w:link w:val="Style11Char"/>
    <w:qFormat/>
    <w:rsid w:val="000C01F9"/>
    <w:rPr>
      <w:rFonts w:asciiTheme="minorHAnsi" w:hAnsiTheme="minorHAnsi" w:cstheme="minorBidi"/>
      <w:b/>
      <w:sz w:val="24"/>
      <w:u w:val="thick"/>
    </w:rPr>
  </w:style>
  <w:style w:type="paragraph" w:customStyle="1" w:styleId="Style12">
    <w:name w:val="Style12"/>
    <w:basedOn w:val="Normal"/>
    <w:link w:val="Style12Char"/>
    <w:qFormat/>
    <w:rsid w:val="000C01F9"/>
    <w:rPr>
      <w:rFonts w:asciiTheme="minorHAnsi" w:hAnsiTheme="minorHAnsi" w:cstheme="minorBidi"/>
      <w:b/>
      <w:sz w:val="24"/>
      <w:u w:val="thick"/>
    </w:rPr>
  </w:style>
  <w:style w:type="character" w:customStyle="1" w:styleId="StyleUnderlineChar9ptBorderSinglesolidlineAuto0">
    <w:name w:val="Style Underline Char + 9 pt Border: : (Single solid line Auto  0..."/>
    <w:basedOn w:val="DefaultParagraphFont"/>
    <w:rsid w:val="000C01F9"/>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C01F9"/>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C01F9"/>
    <w:rPr>
      <w:rFonts w:asciiTheme="minorHAnsi" w:hAnsiTheme="minorHAnsi" w:cstheme="minorBidi"/>
      <w:b/>
      <w:sz w:val="24"/>
      <w:u w:val="single"/>
    </w:rPr>
  </w:style>
  <w:style w:type="character" w:customStyle="1" w:styleId="StyleStyleBoldUnderlineIntenseEmphasisUnderlineapple-style-s">
    <w:name w:val="Style Style Bold UnderlineIntense EmphasisUnderlineapple-style-s..."/>
    <w:basedOn w:val="DefaultParagraphFont"/>
    <w:rsid w:val="000C01F9"/>
    <w:rPr>
      <w:b w:val="0"/>
      <w:bCs w:val="0"/>
      <w:sz w:val="22"/>
      <w:u w:val="single"/>
      <w:bdr w:val="none" w:sz="0" w:space="0" w:color="auto"/>
    </w:rPr>
  </w:style>
  <w:style w:type="paragraph" w:customStyle="1" w:styleId="Cardd">
    <w:name w:val="Cardd"/>
    <w:basedOn w:val="Normal"/>
    <w:uiPriority w:val="4"/>
    <w:qFormat/>
    <w:rsid w:val="000C01F9"/>
    <w:pPr>
      <w:ind w:left="288" w:right="288"/>
    </w:pPr>
  </w:style>
  <w:style w:type="character" w:customStyle="1" w:styleId="erasure">
    <w:name w:val="erasure"/>
    <w:rsid w:val="000C01F9"/>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0C01F9"/>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0C01F9"/>
    <w:rPr>
      <w:rFonts w:ascii="Consolas" w:hAnsi="Consolas" w:cs="Consolas"/>
      <w:sz w:val="20"/>
      <w:szCs w:val="20"/>
    </w:rPr>
  </w:style>
  <w:style w:type="paragraph" w:customStyle="1" w:styleId="Tagline0">
    <w:name w:val="Tagline"/>
    <w:basedOn w:val="Normal"/>
    <w:link w:val="TaglineChar"/>
    <w:qFormat/>
    <w:rsid w:val="000C01F9"/>
    <w:pPr>
      <w:spacing w:line="256" w:lineRule="auto"/>
    </w:pPr>
    <w:rPr>
      <w:b/>
      <w:sz w:val="26"/>
    </w:rPr>
  </w:style>
  <w:style w:type="paragraph" w:customStyle="1" w:styleId="StyleHeading3BlockLatinBodyCalibri">
    <w:name w:val="Style Heading 3Block + (Latin) +Body (Calibri)"/>
    <w:basedOn w:val="Heading3"/>
    <w:rsid w:val="000C01F9"/>
    <w:rPr>
      <w:caps/>
    </w:rPr>
  </w:style>
  <w:style w:type="paragraph" w:customStyle="1" w:styleId="StyleHeading4Tagheading2Heading2Char2CharHeading2Char1">
    <w:name w:val="Style Heading 4Tagheading 2Heading 2 Char2 CharHeading 2 Char1 ..."/>
    <w:basedOn w:val="Heading4"/>
    <w:rsid w:val="000C01F9"/>
    <w:rPr>
      <w:iCs/>
    </w:rPr>
  </w:style>
  <w:style w:type="character" w:customStyle="1" w:styleId="StyleStyleBoldUnderlineIntenseEmphasisUnderlineStyleapple-s1">
    <w:name w:val="Style Style Bold UnderlineIntense EmphasisUnderlineStyleapple-s...1"/>
    <w:basedOn w:val="DefaultParagraphFont"/>
    <w:rsid w:val="000C01F9"/>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0C01F9"/>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0C01F9"/>
    <w:pPr>
      <w:ind w:left="720"/>
      <w:contextualSpacing/>
    </w:pPr>
  </w:style>
  <w:style w:type="character" w:customStyle="1" w:styleId="arial11">
    <w:name w:val="arial_11"/>
    <w:basedOn w:val="DefaultParagraphFont"/>
    <w:rsid w:val="000C01F9"/>
  </w:style>
  <w:style w:type="character" w:customStyle="1" w:styleId="articleauthor">
    <w:name w:val="articleauthor"/>
    <w:basedOn w:val="DefaultParagraphFont"/>
    <w:rsid w:val="000C01F9"/>
  </w:style>
  <w:style w:type="character" w:customStyle="1" w:styleId="article-date">
    <w:name w:val="article-date"/>
    <w:basedOn w:val="DefaultParagraphFont"/>
    <w:rsid w:val="000C01F9"/>
  </w:style>
  <w:style w:type="character" w:customStyle="1" w:styleId="bodysubtoc">
    <w:name w:val="bodysubtoc"/>
    <w:basedOn w:val="DefaultParagraphFont"/>
    <w:rsid w:val="000C01F9"/>
  </w:style>
  <w:style w:type="character" w:customStyle="1" w:styleId="lefttitlesmaller">
    <w:name w:val="lefttitlesmaller"/>
    <w:basedOn w:val="DefaultParagraphFont"/>
    <w:rsid w:val="000C01F9"/>
  </w:style>
  <w:style w:type="character" w:customStyle="1" w:styleId="mb">
    <w:name w:val="mb"/>
    <w:basedOn w:val="DefaultParagraphFont"/>
    <w:rsid w:val="000C01F9"/>
  </w:style>
  <w:style w:type="character" w:customStyle="1" w:styleId="field-content">
    <w:name w:val="field-content"/>
    <w:basedOn w:val="DefaultParagraphFont"/>
    <w:rsid w:val="000C01F9"/>
  </w:style>
  <w:style w:type="character" w:customStyle="1" w:styleId="submitted-date">
    <w:name w:val="submitted-date"/>
    <w:basedOn w:val="DefaultParagraphFont"/>
    <w:rsid w:val="000C01F9"/>
  </w:style>
  <w:style w:type="character" w:customStyle="1" w:styleId="submitted-time">
    <w:name w:val="submitted-time"/>
    <w:basedOn w:val="DefaultParagraphFont"/>
    <w:rsid w:val="000C01F9"/>
  </w:style>
  <w:style w:type="paragraph" w:customStyle="1" w:styleId="date-comments">
    <w:name w:val="date-comments"/>
    <w:basedOn w:val="Normal"/>
    <w:uiPriority w:val="99"/>
    <w:qFormat/>
    <w:rsid w:val="000C01F9"/>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0C01F9"/>
    <w:pPr>
      <w:spacing w:line="181" w:lineRule="atLeast"/>
    </w:pPr>
    <w:rPr>
      <w:rFonts w:ascii="Sabon LT Std" w:eastAsia="MS Mincho" w:hAnsi="Sabon LT Std"/>
      <w:color w:val="auto"/>
      <w:sz w:val="20"/>
    </w:rPr>
  </w:style>
  <w:style w:type="character" w:customStyle="1" w:styleId="A2">
    <w:name w:val="A2"/>
    <w:uiPriority w:val="99"/>
    <w:rsid w:val="000C01F9"/>
    <w:rPr>
      <w:rFonts w:cs="Sabon LT Std"/>
      <w:color w:val="000000"/>
      <w:sz w:val="15"/>
      <w:szCs w:val="15"/>
    </w:rPr>
  </w:style>
  <w:style w:type="paragraph" w:customStyle="1" w:styleId="Pa15">
    <w:name w:val="Pa15"/>
    <w:basedOn w:val="Default"/>
    <w:next w:val="Default"/>
    <w:uiPriority w:val="99"/>
    <w:qFormat/>
    <w:rsid w:val="000C01F9"/>
    <w:pPr>
      <w:spacing w:line="241" w:lineRule="atLeast"/>
    </w:pPr>
    <w:rPr>
      <w:rFonts w:ascii="Sabon LT Std" w:eastAsia="MS Mincho" w:hAnsi="Sabon LT Std"/>
      <w:color w:val="auto"/>
      <w:sz w:val="20"/>
    </w:rPr>
  </w:style>
  <w:style w:type="character" w:customStyle="1" w:styleId="searchword">
    <w:name w:val="searchword"/>
    <w:basedOn w:val="DefaultParagraphFont"/>
    <w:rsid w:val="000C01F9"/>
  </w:style>
  <w:style w:type="character" w:customStyle="1" w:styleId="meta-prep">
    <w:name w:val="meta-prep"/>
    <w:basedOn w:val="DefaultParagraphFont"/>
    <w:rsid w:val="000C01F9"/>
  </w:style>
  <w:style w:type="character" w:customStyle="1" w:styleId="entry-date">
    <w:name w:val="entry-date"/>
    <w:basedOn w:val="DefaultParagraphFont"/>
    <w:rsid w:val="000C01F9"/>
  </w:style>
  <w:style w:type="paragraph" w:customStyle="1" w:styleId="Shrink6">
    <w:name w:val="Shrink 6"/>
    <w:basedOn w:val="Normal"/>
    <w:uiPriority w:val="99"/>
    <w:qFormat/>
    <w:rsid w:val="000C01F9"/>
    <w:rPr>
      <w:rFonts w:eastAsia="Calibri"/>
      <w:sz w:val="12"/>
    </w:rPr>
  </w:style>
  <w:style w:type="paragraph" w:customStyle="1" w:styleId="HeaderCharCharCharCharCharCharCharCha">
    <w:name w:val="Header Char Char Char Char Char Char Char Cha"/>
    <w:aliases w:val="Char Char Char Cha"/>
    <w:basedOn w:val="Normal"/>
    <w:qFormat/>
    <w:rsid w:val="000C01F9"/>
    <w:pPr>
      <w:spacing w:before="100" w:beforeAutospacing="1" w:after="100" w:afterAutospacing="1"/>
    </w:pPr>
    <w:rPr>
      <w:rFonts w:eastAsia="Times New Roman"/>
    </w:rPr>
  </w:style>
  <w:style w:type="character" w:customStyle="1" w:styleId="CiteReal0">
    <w:name w:val="CiteReal"/>
    <w:uiPriority w:val="1"/>
    <w:qFormat/>
    <w:rsid w:val="000C01F9"/>
    <w:rPr>
      <w:rFonts w:ascii="Arial" w:hAnsi="Arial"/>
      <w:b/>
      <w:sz w:val="24"/>
      <w:u w:val="single"/>
    </w:rPr>
  </w:style>
  <w:style w:type="paragraph" w:customStyle="1" w:styleId="10ptfont">
    <w:name w:val="10pt font"/>
    <w:basedOn w:val="Normal"/>
    <w:link w:val="10ptfontChar"/>
    <w:autoRedefine/>
    <w:rsid w:val="000C01F9"/>
    <w:rPr>
      <w:rFonts w:eastAsia="Times New Roman"/>
    </w:rPr>
  </w:style>
  <w:style w:type="character" w:customStyle="1" w:styleId="10ptfontChar">
    <w:name w:val="10pt font Char"/>
    <w:link w:val="10ptfont"/>
    <w:rsid w:val="000C01F9"/>
    <w:rPr>
      <w:rFonts w:ascii="Calibri" w:eastAsia="Times New Roman" w:hAnsi="Calibri" w:cs="Calibri"/>
      <w:sz w:val="22"/>
    </w:rPr>
  </w:style>
  <w:style w:type="character" w:customStyle="1" w:styleId="HIGHLIGHT1">
    <w:name w:val="HIGHLIGHT"/>
    <w:uiPriority w:val="1"/>
    <w:qFormat/>
    <w:rsid w:val="000C01F9"/>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0C01F9"/>
    <w:rPr>
      <w:rFonts w:ascii="Times New Roman" w:hAnsi="Times New Roman" w:cs="Times New Roman" w:hint="default"/>
      <w:b/>
      <w:bCs/>
      <w:sz w:val="20"/>
      <w:szCs w:val="24"/>
      <w:u w:val="single"/>
      <w:lang w:val="en-US" w:eastAsia="en-US" w:bidi="ar-SA"/>
    </w:rPr>
  </w:style>
  <w:style w:type="paragraph" w:customStyle="1" w:styleId="western">
    <w:name w:val="western"/>
    <w:basedOn w:val="Normal"/>
    <w:uiPriority w:val="99"/>
    <w:qFormat/>
    <w:rsid w:val="000C01F9"/>
    <w:pPr>
      <w:suppressAutoHyphens/>
      <w:spacing w:before="280" w:after="280"/>
    </w:pPr>
    <w:rPr>
      <w:color w:val="000000"/>
    </w:rPr>
  </w:style>
  <w:style w:type="character" w:customStyle="1" w:styleId="StyleIntenseReferenceGaramond">
    <w:name w:val="Style Intense Reference + Garamond"/>
    <w:rsid w:val="000C01F9"/>
    <w:rPr>
      <w:rFonts w:ascii="Garamond" w:hAnsi="Garamond"/>
      <w:bCs/>
      <w:color w:val="auto"/>
      <w:spacing w:val="5"/>
      <w:sz w:val="20"/>
      <w:u w:val="single"/>
    </w:rPr>
  </w:style>
  <w:style w:type="character" w:customStyle="1" w:styleId="StyleIntenseReferenceGaramondBold">
    <w:name w:val="Style Intense Reference + Garamond Bold"/>
    <w:rsid w:val="000C01F9"/>
    <w:rPr>
      <w:rFonts w:ascii="Garamond" w:hAnsi="Garamond"/>
      <w:b/>
      <w:bCs/>
      <w:color w:val="auto"/>
      <w:spacing w:val="5"/>
      <w:sz w:val="20"/>
      <w:u w:val="single"/>
    </w:rPr>
  </w:style>
  <w:style w:type="character" w:customStyle="1" w:styleId="newstime">
    <w:name w:val="newstime"/>
    <w:basedOn w:val="DefaultParagraphFont"/>
    <w:rsid w:val="000C01F9"/>
  </w:style>
  <w:style w:type="character" w:customStyle="1" w:styleId="IntenseReference1">
    <w:name w:val="Intense Reference1"/>
    <w:qFormat/>
    <w:rsid w:val="000C01F9"/>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0C01F9"/>
    <w:rPr>
      <w:rFonts w:ascii="Garamond" w:hAnsi="Garamond"/>
      <w:b/>
      <w:sz w:val="24"/>
      <w:szCs w:val="26"/>
      <w:bdr w:val="none" w:sz="0" w:space="0" w:color="auto"/>
      <w:shd w:val="clear" w:color="auto" w:fill="FFFF00"/>
    </w:rPr>
  </w:style>
  <w:style w:type="character" w:customStyle="1" w:styleId="ilad1">
    <w:name w:val="il_ad1"/>
    <w:rsid w:val="000C01F9"/>
    <w:rPr>
      <w:vanish/>
      <w:webHidden w:val="0"/>
      <w:color w:val="000000"/>
      <w:u w:val="single"/>
      <w:specVanish/>
    </w:rPr>
  </w:style>
  <w:style w:type="character" w:customStyle="1" w:styleId="ThickUnderlineCharChar">
    <w:name w:val="Thick Underline Char Char"/>
    <w:aliases w:val="Cards + Font: 12 pt Char Char Char Char Char Char Char Char Char Char Char"/>
    <w:rsid w:val="000C01F9"/>
    <w:rPr>
      <w:sz w:val="24"/>
      <w:szCs w:val="24"/>
      <w:u w:val="thick"/>
      <w:lang w:val="en-US" w:eastAsia="en-US" w:bidi="ar-SA"/>
    </w:rPr>
  </w:style>
  <w:style w:type="character" w:customStyle="1" w:styleId="Underline21">
    <w:name w:val="Underline 2"/>
    <w:basedOn w:val="DefaultParagraphFont"/>
    <w:uiPriority w:val="1"/>
    <w:qFormat/>
    <w:rsid w:val="000C01F9"/>
    <w:rPr>
      <w:b/>
      <w:u w:val="single"/>
    </w:rPr>
  </w:style>
  <w:style w:type="paragraph" w:customStyle="1" w:styleId="first">
    <w:name w:val="first"/>
    <w:basedOn w:val="Normal"/>
    <w:uiPriority w:val="99"/>
    <w:qFormat/>
    <w:rsid w:val="000C01F9"/>
    <w:pPr>
      <w:spacing w:before="100" w:beforeAutospacing="1" w:after="100" w:afterAutospacing="1"/>
    </w:pPr>
    <w:rPr>
      <w:rFonts w:eastAsia="Times New Roman"/>
      <w:sz w:val="24"/>
    </w:rPr>
  </w:style>
  <w:style w:type="character" w:customStyle="1" w:styleId="tx">
    <w:name w:val="tx"/>
    <w:basedOn w:val="DefaultParagraphFont"/>
    <w:rsid w:val="000C01F9"/>
  </w:style>
  <w:style w:type="character" w:customStyle="1" w:styleId="oneclick-link">
    <w:name w:val="oneclick-link"/>
    <w:basedOn w:val="DefaultParagraphFont"/>
    <w:rsid w:val="000C01F9"/>
  </w:style>
  <w:style w:type="paragraph" w:customStyle="1" w:styleId="StyleHeading4TagsmalltextBigcardbodyNormalTagNotBold">
    <w:name w:val="Style Heading 4Tagsmall textBig cardbodyNormal Tag + Not Bold"/>
    <w:basedOn w:val="Heading4"/>
    <w:uiPriority w:val="99"/>
    <w:qFormat/>
    <w:rsid w:val="000C01F9"/>
    <w:rPr>
      <w:bCs w:val="0"/>
    </w:rPr>
  </w:style>
  <w:style w:type="character" w:customStyle="1" w:styleId="BlockHeadingsCharCharChar">
    <w:name w:val="Block Headings Char Char Char"/>
    <w:locked/>
    <w:rsid w:val="000C01F9"/>
  </w:style>
  <w:style w:type="paragraph" w:customStyle="1" w:styleId="BlockHeadingsCharChar">
    <w:name w:val="Block Headings Char Char"/>
    <w:basedOn w:val="Normal"/>
    <w:qFormat/>
    <w:rsid w:val="000C01F9"/>
  </w:style>
  <w:style w:type="character" w:customStyle="1" w:styleId="CitesCharCharCharChar">
    <w:name w:val="Cites Char Char Char Char"/>
    <w:locked/>
    <w:rsid w:val="000C01F9"/>
  </w:style>
  <w:style w:type="character" w:customStyle="1" w:styleId="TagsChar1CharChar">
    <w:name w:val="Tags Char1 Char Char"/>
    <w:locked/>
    <w:rsid w:val="000C01F9"/>
  </w:style>
  <w:style w:type="paragraph" w:customStyle="1" w:styleId="TagsChar1Char">
    <w:name w:val="Tags Char1 Char"/>
    <w:basedOn w:val="Normal"/>
    <w:qFormat/>
    <w:rsid w:val="000C01F9"/>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0C01F9"/>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0C01F9"/>
  </w:style>
  <w:style w:type="character" w:customStyle="1" w:styleId="CardsFont6ptCharCharChar">
    <w:name w:val="Cards + Font: 6 pt Char Char Char"/>
    <w:locked/>
    <w:rsid w:val="000C01F9"/>
  </w:style>
  <w:style w:type="character" w:customStyle="1" w:styleId="CardsUnderlineChar">
    <w:name w:val="Cards + Underline Char"/>
    <w:locked/>
    <w:rsid w:val="000C01F9"/>
  </w:style>
  <w:style w:type="paragraph" w:customStyle="1" w:styleId="CardsUnderline">
    <w:name w:val="Cards + Underline"/>
    <w:basedOn w:val="Normal"/>
    <w:next w:val="Style3"/>
    <w:qFormat/>
    <w:rsid w:val="000C01F9"/>
  </w:style>
  <w:style w:type="paragraph" w:customStyle="1" w:styleId="StyleNormalWebNormalWebChar1CharNormalWebCharCharC">
    <w:name w:val="Style Normal (Web)Normal (Web) Char1 CharNormal (Web) Char Char C..."/>
    <w:basedOn w:val="Title"/>
    <w:uiPriority w:val="99"/>
    <w:qFormat/>
    <w:rsid w:val="000C01F9"/>
    <w:pPr>
      <w:widowControl/>
      <w:autoSpaceDE/>
      <w:autoSpaceDN/>
      <w:adjustRightInd/>
      <w:spacing w:before="0" w:after="160"/>
      <w:jc w:val="left"/>
      <w:outlineLvl w:val="9"/>
    </w:pPr>
    <w:rPr>
      <w:rFonts w:ascii="Georgia" w:hAnsi="Georgia"/>
      <w:sz w:val="20"/>
      <w:u w:val="none"/>
    </w:rPr>
  </w:style>
  <w:style w:type="paragraph" w:customStyle="1" w:styleId="Reference">
    <w:name w:val="Reference"/>
    <w:uiPriority w:val="99"/>
    <w:qFormat/>
    <w:rsid w:val="000C01F9"/>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uiPriority w:val="99"/>
    <w:qFormat/>
    <w:rsid w:val="000C01F9"/>
    <w:rPr>
      <w:bCs w:val="0"/>
      <w:caps/>
    </w:rPr>
  </w:style>
  <w:style w:type="paragraph" w:customStyle="1" w:styleId="Blocktitle3">
    <w:name w:val="Block title"/>
    <w:basedOn w:val="Heading1"/>
    <w:next w:val="Debate-EmphasizedText-F5"/>
    <w:autoRedefine/>
    <w:uiPriority w:val="99"/>
    <w:qFormat/>
    <w:rsid w:val="000C01F9"/>
    <w:rPr>
      <w:bCs w:val="0"/>
      <w:caps/>
    </w:rPr>
  </w:style>
  <w:style w:type="paragraph" w:customStyle="1" w:styleId="SmallCite">
    <w:name w:val="Small Cite"/>
    <w:basedOn w:val="Normal"/>
    <w:next w:val="BlockHeading1"/>
    <w:uiPriority w:val="99"/>
    <w:qFormat/>
    <w:rsid w:val="000C01F9"/>
  </w:style>
  <w:style w:type="paragraph" w:customStyle="1" w:styleId="links1">
    <w:name w:val="links1"/>
    <w:basedOn w:val="Normal"/>
    <w:uiPriority w:val="99"/>
    <w:qFormat/>
    <w:rsid w:val="000C01F9"/>
  </w:style>
  <w:style w:type="paragraph" w:customStyle="1" w:styleId="endtext">
    <w:name w:val="endtext"/>
    <w:basedOn w:val="Normal"/>
    <w:next w:val="CardTag"/>
    <w:uiPriority w:val="99"/>
    <w:qFormat/>
    <w:rsid w:val="000C01F9"/>
  </w:style>
  <w:style w:type="paragraph" w:customStyle="1" w:styleId="g">
    <w:name w:val="g"/>
    <w:basedOn w:val="Normal"/>
    <w:next w:val="Paste"/>
    <w:uiPriority w:val="99"/>
    <w:qFormat/>
    <w:rsid w:val="000C01F9"/>
  </w:style>
  <w:style w:type="paragraph" w:customStyle="1" w:styleId="Repeatheader">
    <w:name w:val="Repeat header"/>
    <w:basedOn w:val="Normal"/>
    <w:next w:val="noindent"/>
    <w:autoRedefine/>
    <w:uiPriority w:val="99"/>
    <w:qFormat/>
    <w:rsid w:val="000C01F9"/>
  </w:style>
  <w:style w:type="paragraph" w:customStyle="1" w:styleId="StyleCardNotUnderlined8pt">
    <w:name w:val="Style Card Not Underlined + 8 pt"/>
    <w:basedOn w:val="Debate-CardTextUnderlined-F3"/>
    <w:next w:val="endtext"/>
    <w:uiPriority w:val="99"/>
    <w:qFormat/>
    <w:rsid w:val="000C01F9"/>
    <w:pPr>
      <w:spacing w:line="240" w:lineRule="auto"/>
      <w:contextualSpacing w:val="0"/>
    </w:pPr>
    <w:rPr>
      <w:sz w:val="22"/>
      <w:u w:val="none"/>
    </w:rPr>
  </w:style>
  <w:style w:type="paragraph" w:customStyle="1" w:styleId="CardNotUnderlined3">
    <w:name w:val="Card Not Underlined 3"/>
    <w:basedOn w:val="Debate-CardTextUnderlined-F3"/>
    <w:uiPriority w:val="99"/>
    <w:qFormat/>
    <w:rsid w:val="000C01F9"/>
    <w:pPr>
      <w:spacing w:line="240" w:lineRule="auto"/>
      <w:contextualSpacing w:val="0"/>
    </w:pPr>
    <w:rPr>
      <w:sz w:val="22"/>
      <w:u w:val="none"/>
    </w:rPr>
  </w:style>
  <w:style w:type="paragraph" w:customStyle="1" w:styleId="CardNotUnderlinedFinal">
    <w:name w:val="Card Not Underlined Final"/>
    <w:next w:val="g"/>
    <w:uiPriority w:val="99"/>
    <w:qFormat/>
    <w:rsid w:val="000C01F9"/>
    <w:pPr>
      <w:spacing w:after="160" w:line="259" w:lineRule="auto"/>
    </w:pPr>
    <w:rPr>
      <w:rFonts w:eastAsiaTheme="minorHAnsi"/>
      <w:sz w:val="22"/>
      <w:szCs w:val="22"/>
    </w:rPr>
  </w:style>
  <w:style w:type="paragraph" w:customStyle="1" w:styleId="Numbering">
    <w:name w:val="Numbering"/>
    <w:basedOn w:val="Normal"/>
    <w:next w:val="Normal"/>
    <w:uiPriority w:val="99"/>
    <w:qFormat/>
    <w:rsid w:val="000C01F9"/>
  </w:style>
  <w:style w:type="paragraph" w:customStyle="1" w:styleId="Un-IndexedHeading">
    <w:name w:val="Un-Indexed Heading"/>
    <w:basedOn w:val="Heading1"/>
    <w:next w:val="Normal"/>
    <w:uiPriority w:val="99"/>
    <w:qFormat/>
    <w:rsid w:val="000C01F9"/>
    <w:rPr>
      <w:bCs w:val="0"/>
      <w:caps/>
    </w:rPr>
  </w:style>
  <w:style w:type="paragraph" w:customStyle="1" w:styleId="Circle">
    <w:name w:val="Circle"/>
    <w:basedOn w:val="Normal"/>
    <w:next w:val="Normal"/>
    <w:uiPriority w:val="99"/>
    <w:qFormat/>
    <w:rsid w:val="000C01F9"/>
  </w:style>
  <w:style w:type="paragraph" w:customStyle="1" w:styleId="PageHeader">
    <w:name w:val="Page Header"/>
    <w:basedOn w:val="Normal"/>
    <w:next w:val="CardNotUnderlined3"/>
    <w:link w:val="PageHeaderChar"/>
    <w:uiPriority w:val="99"/>
    <w:qFormat/>
    <w:rsid w:val="000C01F9"/>
  </w:style>
  <w:style w:type="paragraph" w:customStyle="1" w:styleId="IndentedLettering">
    <w:name w:val="Indented Lettering"/>
    <w:basedOn w:val="Small"/>
    <w:next w:val="Normal"/>
    <w:uiPriority w:val="99"/>
    <w:qFormat/>
    <w:rsid w:val="000C01F9"/>
    <w:pPr>
      <w:spacing w:after="0" w:line="240" w:lineRule="auto"/>
    </w:pPr>
    <w:rPr>
      <w:rFonts w:eastAsiaTheme="minorHAnsi"/>
      <w:color w:val="auto"/>
      <w:sz w:val="22"/>
    </w:rPr>
  </w:style>
  <w:style w:type="paragraph" w:customStyle="1" w:styleId="Lettering">
    <w:name w:val="Lettering"/>
    <w:basedOn w:val="Small"/>
    <w:next w:val="Normal"/>
    <w:uiPriority w:val="99"/>
    <w:qFormat/>
    <w:rsid w:val="000C01F9"/>
    <w:pPr>
      <w:spacing w:after="0" w:line="240" w:lineRule="auto"/>
    </w:pPr>
    <w:rPr>
      <w:rFonts w:eastAsiaTheme="minorHAnsi"/>
      <w:color w:val="auto"/>
      <w:sz w:val="22"/>
    </w:rPr>
  </w:style>
  <w:style w:type="paragraph" w:customStyle="1" w:styleId="FileName">
    <w:name w:val="File Name"/>
    <w:basedOn w:val="Normal"/>
    <w:next w:val="Normal"/>
    <w:uiPriority w:val="99"/>
    <w:qFormat/>
    <w:rsid w:val="000C01F9"/>
  </w:style>
  <w:style w:type="paragraph" w:customStyle="1" w:styleId="Pagination">
    <w:name w:val="Pagination"/>
    <w:basedOn w:val="Normal"/>
    <w:next w:val="Normal"/>
    <w:uiPriority w:val="99"/>
    <w:qFormat/>
    <w:rsid w:val="000C01F9"/>
  </w:style>
  <w:style w:type="paragraph" w:customStyle="1" w:styleId="IndentedNumbering">
    <w:name w:val="Indented Numbering"/>
    <w:basedOn w:val="CardNotUnderlinedFinal"/>
    <w:next w:val="Normal"/>
    <w:uiPriority w:val="99"/>
    <w:qFormat/>
    <w:rsid w:val="000C01F9"/>
  </w:style>
  <w:style w:type="paragraph" w:customStyle="1" w:styleId="CardContinued1">
    <w:name w:val="Card Continued 1"/>
    <w:basedOn w:val="Normal"/>
    <w:next w:val="Normal"/>
    <w:uiPriority w:val="99"/>
    <w:qFormat/>
    <w:rsid w:val="000C01F9"/>
  </w:style>
  <w:style w:type="paragraph" w:customStyle="1" w:styleId="CardContinued2">
    <w:name w:val="Card Continued 2"/>
    <w:basedOn w:val="Circle"/>
    <w:next w:val="Normal"/>
    <w:uiPriority w:val="99"/>
    <w:qFormat/>
    <w:rsid w:val="000C01F9"/>
  </w:style>
  <w:style w:type="paragraph" w:customStyle="1" w:styleId="Clearformatting">
    <w:name w:val="Clear formatting"/>
    <w:basedOn w:val="Normal"/>
    <w:next w:val="IndentedLettering"/>
    <w:uiPriority w:val="99"/>
    <w:qFormat/>
    <w:rsid w:val="000C01F9"/>
  </w:style>
  <w:style w:type="paragraph" w:customStyle="1" w:styleId="SmallCardText">
    <w:name w:val="Small Card Text"/>
    <w:basedOn w:val="Lettering"/>
    <w:next w:val="FileName"/>
    <w:uiPriority w:val="99"/>
    <w:qFormat/>
    <w:rsid w:val="000C01F9"/>
  </w:style>
  <w:style w:type="paragraph" w:customStyle="1" w:styleId="TAGFONT">
    <w:name w:val="TAG FONT"/>
    <w:basedOn w:val="Normal"/>
    <w:next w:val="Pagination"/>
    <w:autoRedefine/>
    <w:uiPriority w:val="99"/>
    <w:qFormat/>
    <w:rsid w:val="000C01F9"/>
  </w:style>
  <w:style w:type="paragraph" w:customStyle="1" w:styleId="8point">
    <w:name w:val="8 point"/>
    <w:basedOn w:val="Normal"/>
    <w:next w:val="fullstory"/>
    <w:qFormat/>
    <w:rsid w:val="000C01F9"/>
  </w:style>
  <w:style w:type="paragraph" w:customStyle="1" w:styleId="citationunderline">
    <w:name w:val="citation/underline"/>
    <w:autoRedefine/>
    <w:qFormat/>
    <w:rsid w:val="000C01F9"/>
    <w:pPr>
      <w:spacing w:after="200" w:line="276" w:lineRule="auto"/>
    </w:pPr>
    <w:rPr>
      <w:rFonts w:eastAsiaTheme="minorHAnsi"/>
      <w:sz w:val="22"/>
      <w:szCs w:val="22"/>
    </w:rPr>
  </w:style>
  <w:style w:type="paragraph" w:customStyle="1" w:styleId="Style60">
    <w:name w:val="Style 6"/>
    <w:next w:val="8point"/>
    <w:uiPriority w:val="99"/>
    <w:qFormat/>
    <w:rsid w:val="000C01F9"/>
    <w:pPr>
      <w:spacing w:after="200" w:line="276" w:lineRule="auto"/>
    </w:pPr>
    <w:rPr>
      <w:rFonts w:eastAsiaTheme="minorHAnsi"/>
      <w:sz w:val="22"/>
      <w:szCs w:val="22"/>
    </w:rPr>
  </w:style>
  <w:style w:type="character" w:customStyle="1" w:styleId="DateCitesAuthorCharChar">
    <w:name w:val="DateCitesAuthor Char Char"/>
    <w:locked/>
    <w:rsid w:val="000C01F9"/>
  </w:style>
  <w:style w:type="paragraph" w:customStyle="1" w:styleId="DateCitesAuthorChar">
    <w:name w:val="DateCitesAuthor Char"/>
    <w:basedOn w:val="Normal"/>
    <w:next w:val="Minimize"/>
    <w:qFormat/>
    <w:rsid w:val="000C01F9"/>
  </w:style>
  <w:style w:type="paragraph" w:customStyle="1" w:styleId="articlebodynormaltext">
    <w:name w:val="articlebody_normaltext"/>
    <w:basedOn w:val="Normal"/>
    <w:next w:val="Citation-Complete"/>
    <w:uiPriority w:val="99"/>
    <w:qFormat/>
    <w:rsid w:val="000C01F9"/>
  </w:style>
  <w:style w:type="paragraph" w:customStyle="1" w:styleId="targetcaption">
    <w:name w:val="targetcaption"/>
    <w:basedOn w:val="Normal"/>
    <w:next w:val="2909F619802848F09E01365C32F34654"/>
    <w:uiPriority w:val="99"/>
    <w:qFormat/>
    <w:rsid w:val="000C01F9"/>
  </w:style>
  <w:style w:type="paragraph" w:customStyle="1" w:styleId="Index">
    <w:name w:val="Index"/>
    <w:basedOn w:val="Normal"/>
    <w:next w:val="western"/>
    <w:uiPriority w:val="99"/>
    <w:qFormat/>
    <w:rsid w:val="000C01F9"/>
  </w:style>
  <w:style w:type="paragraph" w:customStyle="1" w:styleId="boldness">
    <w:name w:val="boldness"/>
    <w:basedOn w:val="Normal"/>
    <w:next w:val="TagCite"/>
    <w:uiPriority w:val="99"/>
    <w:qFormat/>
    <w:rsid w:val="000C01F9"/>
  </w:style>
  <w:style w:type="character" w:customStyle="1" w:styleId="UnderlineCardChar0">
    <w:name w:val="UnderlineCard Char"/>
    <w:locked/>
    <w:rsid w:val="000C01F9"/>
  </w:style>
  <w:style w:type="paragraph" w:customStyle="1" w:styleId="UnderlineCard0">
    <w:name w:val="UnderlineCard"/>
    <w:basedOn w:val="Heading4"/>
    <w:next w:val="CM6"/>
    <w:qFormat/>
    <w:rsid w:val="000C01F9"/>
    <w:rPr>
      <w:bCs w:val="0"/>
    </w:rPr>
  </w:style>
  <w:style w:type="paragraph" w:customStyle="1" w:styleId="CM21">
    <w:name w:val="CM21"/>
    <w:basedOn w:val="Normal"/>
    <w:uiPriority w:val="99"/>
    <w:qFormat/>
    <w:rsid w:val="000C01F9"/>
  </w:style>
  <w:style w:type="paragraph" w:customStyle="1" w:styleId="Pa10">
    <w:name w:val="Pa10"/>
    <w:basedOn w:val="Normal"/>
    <w:uiPriority w:val="99"/>
    <w:qFormat/>
    <w:rsid w:val="000C01F9"/>
  </w:style>
  <w:style w:type="paragraph" w:customStyle="1" w:styleId="Pa31">
    <w:name w:val="Pa3+1"/>
    <w:basedOn w:val="Normal"/>
    <w:uiPriority w:val="99"/>
    <w:qFormat/>
    <w:rsid w:val="000C01F9"/>
  </w:style>
  <w:style w:type="paragraph" w:customStyle="1" w:styleId="Pa1">
    <w:name w:val="Pa1"/>
    <w:basedOn w:val="Normal"/>
    <w:uiPriority w:val="99"/>
    <w:qFormat/>
    <w:rsid w:val="000C01F9"/>
  </w:style>
  <w:style w:type="character" w:customStyle="1" w:styleId="CardUpSize-LightChar">
    <w:name w:val="CardUpSize - Light Char"/>
    <w:basedOn w:val="DefaultParagraphFont"/>
    <w:locked/>
    <w:rsid w:val="000C01F9"/>
  </w:style>
  <w:style w:type="paragraph" w:customStyle="1" w:styleId="CardUpSize-Light">
    <w:name w:val="CardUpSize - Light"/>
    <w:basedOn w:val="Normal"/>
    <w:next w:val="Pa2"/>
    <w:qFormat/>
    <w:rsid w:val="000C01F9"/>
  </w:style>
  <w:style w:type="character" w:customStyle="1" w:styleId="CiteCardUpSize-HeavyChar">
    <w:name w:val="Cite // CardUpSize - Heavy Char"/>
    <w:basedOn w:val="DefaultParagraphFont"/>
    <w:locked/>
    <w:rsid w:val="000C01F9"/>
  </w:style>
  <w:style w:type="paragraph" w:customStyle="1" w:styleId="CiteCardUpSize-Heavy">
    <w:name w:val="Cite // CardUpSize - Heavy"/>
    <w:basedOn w:val="Normal"/>
    <w:next w:val="H4Tag"/>
    <w:qFormat/>
    <w:rsid w:val="000C01F9"/>
  </w:style>
  <w:style w:type="character" w:customStyle="1" w:styleId="UnderlineCharCharCharCharCharCharCharChar">
    <w:name w:val="Underline Char Char Char Char Char Char Char Char"/>
    <w:basedOn w:val="DefaultParagraphFont"/>
    <w:locked/>
    <w:rsid w:val="000C01F9"/>
  </w:style>
  <w:style w:type="paragraph" w:customStyle="1" w:styleId="UnderlineCharCharCharCharCharCharChar">
    <w:name w:val="Underline Char Char Char Char Char Char Char"/>
    <w:basedOn w:val="Normal"/>
    <w:qFormat/>
    <w:rsid w:val="000C01F9"/>
  </w:style>
  <w:style w:type="character" w:customStyle="1" w:styleId="SmalltextCharCharCharChar0">
    <w:name w:val="Small text Char Char Char Char"/>
    <w:basedOn w:val="DefaultParagraphFont"/>
    <w:locked/>
    <w:rsid w:val="000C01F9"/>
  </w:style>
  <w:style w:type="paragraph" w:customStyle="1" w:styleId="SmalltextCharCharChar0">
    <w:name w:val="Small text Char Char Char"/>
    <w:basedOn w:val="Normal"/>
    <w:next w:val="Analytics"/>
    <w:qFormat/>
    <w:rsid w:val="000C01F9"/>
  </w:style>
  <w:style w:type="paragraph" w:customStyle="1" w:styleId="Textbody">
    <w:name w:val="Text body"/>
    <w:basedOn w:val="SmalltextCharCharChar0"/>
    <w:next w:val="WW-Default"/>
    <w:uiPriority w:val="99"/>
    <w:qFormat/>
    <w:rsid w:val="000C01F9"/>
  </w:style>
  <w:style w:type="paragraph" w:customStyle="1" w:styleId="Default1">
    <w:name w:val="Default1"/>
    <w:basedOn w:val="Normal"/>
    <w:uiPriority w:val="99"/>
    <w:qFormat/>
    <w:rsid w:val="000C01F9"/>
  </w:style>
  <w:style w:type="paragraph" w:customStyle="1" w:styleId="NFAPWPheader">
    <w:name w:val="NFAP WP header"/>
    <w:basedOn w:val="Normal"/>
    <w:uiPriority w:val="99"/>
    <w:qFormat/>
    <w:rsid w:val="000C01F9"/>
  </w:style>
  <w:style w:type="character" w:customStyle="1" w:styleId="CiteCharCharChar">
    <w:name w:val="Cite Char Char Char"/>
    <w:locked/>
    <w:rsid w:val="000C01F9"/>
  </w:style>
  <w:style w:type="paragraph" w:customStyle="1" w:styleId="CiteCharChar">
    <w:name w:val="Cite Char Char"/>
    <w:basedOn w:val="Normal"/>
    <w:next w:val="Normal"/>
    <w:qFormat/>
    <w:rsid w:val="000C01F9"/>
  </w:style>
  <w:style w:type="paragraph" w:customStyle="1" w:styleId="CiteCardCharChar">
    <w:name w:val="Cite_Card Char Char"/>
    <w:autoRedefine/>
    <w:uiPriority w:val="99"/>
    <w:qFormat/>
    <w:rsid w:val="000C01F9"/>
    <w:pPr>
      <w:spacing w:after="200" w:line="276" w:lineRule="auto"/>
    </w:pPr>
    <w:rPr>
      <w:rFonts w:eastAsiaTheme="minorHAnsi"/>
      <w:sz w:val="22"/>
      <w:szCs w:val="22"/>
    </w:rPr>
  </w:style>
  <w:style w:type="character" w:customStyle="1" w:styleId="CiteCardCharCharCharChar">
    <w:name w:val="Cite_Card Char Char Char Char"/>
    <w:locked/>
    <w:rsid w:val="000C01F9"/>
  </w:style>
  <w:style w:type="paragraph" w:customStyle="1" w:styleId="CiteCardCharCharChar">
    <w:name w:val="Cite_Card Char Char Char"/>
    <w:qFormat/>
    <w:rsid w:val="000C01F9"/>
    <w:pPr>
      <w:spacing w:after="200" w:line="276" w:lineRule="auto"/>
    </w:pPr>
    <w:rPr>
      <w:rFonts w:eastAsiaTheme="minorHAnsi"/>
      <w:sz w:val="22"/>
      <w:szCs w:val="22"/>
    </w:rPr>
  </w:style>
  <w:style w:type="paragraph" w:customStyle="1" w:styleId="heading">
    <w:name w:val="heading"/>
    <w:basedOn w:val="Normal"/>
    <w:qFormat/>
    <w:rsid w:val="000C01F9"/>
  </w:style>
  <w:style w:type="character" w:customStyle="1" w:styleId="LittleChar">
    <w:name w:val="Little Char"/>
    <w:locked/>
    <w:rsid w:val="000C01F9"/>
  </w:style>
  <w:style w:type="character" w:customStyle="1" w:styleId="DebateHeaderChar">
    <w:name w:val="Debate Header Char"/>
    <w:locked/>
    <w:rsid w:val="000C01F9"/>
  </w:style>
  <w:style w:type="character" w:customStyle="1" w:styleId="UnhighlightedChar">
    <w:name w:val="Unhighlighted Char"/>
    <w:locked/>
    <w:rsid w:val="000C01F9"/>
  </w:style>
  <w:style w:type="paragraph" w:customStyle="1" w:styleId="Unhighlighted">
    <w:name w:val="Unhighlighted"/>
    <w:basedOn w:val="Normal"/>
    <w:next w:val="TagCite2"/>
    <w:autoRedefine/>
    <w:qFormat/>
    <w:rsid w:val="000C01F9"/>
  </w:style>
  <w:style w:type="character" w:customStyle="1" w:styleId="StylecardUnderlineChar">
    <w:name w:val="Style card + Underline Char"/>
    <w:locked/>
    <w:rsid w:val="000C01F9"/>
  </w:style>
  <w:style w:type="paragraph" w:customStyle="1" w:styleId="StylecardUnderline">
    <w:name w:val="Style card + Underline"/>
    <w:basedOn w:val="CiteSpacing"/>
    <w:next w:val="Unhighlighted"/>
    <w:qFormat/>
    <w:rsid w:val="000C01F9"/>
  </w:style>
  <w:style w:type="paragraph" w:customStyle="1" w:styleId="TagF3">
    <w:name w:val="Tag (F3)"/>
    <w:uiPriority w:val="99"/>
    <w:qFormat/>
    <w:rsid w:val="000C01F9"/>
    <w:pPr>
      <w:spacing w:after="200" w:line="276" w:lineRule="auto"/>
    </w:pPr>
    <w:rPr>
      <w:rFonts w:eastAsiaTheme="minorHAnsi"/>
      <w:sz w:val="22"/>
      <w:szCs w:val="22"/>
    </w:rPr>
  </w:style>
  <w:style w:type="paragraph" w:customStyle="1" w:styleId="style14">
    <w:name w:val="style14"/>
    <w:basedOn w:val="Normal"/>
    <w:next w:val="cites"/>
    <w:uiPriority w:val="99"/>
    <w:qFormat/>
    <w:rsid w:val="000C01F9"/>
  </w:style>
  <w:style w:type="paragraph" w:customStyle="1" w:styleId="CardTagCite1Char">
    <w:name w:val="Card Tag + Cite #1 Char"/>
    <w:basedOn w:val="Normal"/>
    <w:uiPriority w:val="99"/>
    <w:qFormat/>
    <w:rsid w:val="000C01F9"/>
  </w:style>
  <w:style w:type="paragraph" w:customStyle="1" w:styleId="articlebody">
    <w:name w:val="articlebody"/>
    <w:basedOn w:val="Normal"/>
    <w:next w:val="i1"/>
    <w:uiPriority w:val="99"/>
    <w:qFormat/>
    <w:rsid w:val="000C01F9"/>
  </w:style>
  <w:style w:type="character" w:customStyle="1" w:styleId="CiteCardCharCharCharCharCharCharCharChar">
    <w:name w:val="Cite_Card Char Char Char Char Char Char Char Char"/>
    <w:locked/>
    <w:rsid w:val="000C01F9"/>
  </w:style>
  <w:style w:type="paragraph" w:customStyle="1" w:styleId="CiteCardCharCharCharCharCharCharChar">
    <w:name w:val="Cite_Card Char Char Char Char Char Char Char"/>
    <w:next w:val="CardTagCite1Char"/>
    <w:autoRedefine/>
    <w:qFormat/>
    <w:rsid w:val="000C01F9"/>
    <w:pPr>
      <w:spacing w:after="200" w:line="276" w:lineRule="auto"/>
    </w:pPr>
    <w:rPr>
      <w:rFonts w:eastAsiaTheme="minorHAnsi"/>
      <w:sz w:val="22"/>
      <w:szCs w:val="22"/>
    </w:rPr>
  </w:style>
  <w:style w:type="paragraph" w:customStyle="1" w:styleId="foldie">
    <w:name w:val="foldie"/>
    <w:next w:val="HotRoute0"/>
    <w:uiPriority w:val="99"/>
    <w:qFormat/>
    <w:rsid w:val="000C01F9"/>
    <w:pPr>
      <w:spacing w:after="160" w:line="259" w:lineRule="auto"/>
    </w:pPr>
    <w:rPr>
      <w:rFonts w:eastAsiaTheme="minorHAnsi"/>
      <w:sz w:val="22"/>
      <w:szCs w:val="22"/>
    </w:rPr>
  </w:style>
  <w:style w:type="paragraph" w:customStyle="1" w:styleId="billtextsection">
    <w:name w:val="bill_text_section"/>
    <w:basedOn w:val="Normal"/>
    <w:next w:val="articlebody"/>
    <w:uiPriority w:val="99"/>
    <w:qFormat/>
    <w:rsid w:val="000C01F9"/>
  </w:style>
  <w:style w:type="character" w:customStyle="1" w:styleId="CiteNormalChar">
    <w:name w:val="Cite Normal Char"/>
    <w:locked/>
    <w:rsid w:val="000C01F9"/>
  </w:style>
  <w:style w:type="paragraph" w:customStyle="1" w:styleId="StyleNormalWeb10pt">
    <w:name w:val="Style Normal (Web) + 10 pt"/>
    <w:basedOn w:val="Title"/>
    <w:next w:val="Boldunderline1"/>
    <w:uiPriority w:val="99"/>
    <w:qFormat/>
    <w:rsid w:val="000C01F9"/>
    <w:pPr>
      <w:widowControl/>
      <w:autoSpaceDE/>
      <w:autoSpaceDN/>
      <w:adjustRightInd/>
      <w:spacing w:before="0" w:after="160"/>
      <w:jc w:val="left"/>
      <w:outlineLvl w:val="9"/>
    </w:pPr>
    <w:rPr>
      <w:rFonts w:ascii="Georgia" w:hAnsi="Georgia"/>
      <w:sz w:val="20"/>
      <w:u w:val="none"/>
    </w:rPr>
  </w:style>
  <w:style w:type="character" w:customStyle="1" w:styleId="cardChar2">
    <w:name w:val="%card Char"/>
    <w:locked/>
    <w:rsid w:val="000C01F9"/>
  </w:style>
  <w:style w:type="paragraph" w:customStyle="1" w:styleId="card2">
    <w:name w:val="%card"/>
    <w:basedOn w:val="Normal"/>
    <w:next w:val="BLOCKTITLE0"/>
    <w:qFormat/>
    <w:rsid w:val="000C01F9"/>
  </w:style>
  <w:style w:type="paragraph" w:customStyle="1" w:styleId="p1">
    <w:name w:val="p1"/>
    <w:basedOn w:val="Normal"/>
    <w:next w:val="BlockHeadings"/>
    <w:uiPriority w:val="99"/>
    <w:qFormat/>
    <w:rsid w:val="000C01F9"/>
  </w:style>
  <w:style w:type="character" w:customStyle="1" w:styleId="UnunderlinedTextChar">
    <w:name w:val="Ununderlined Text Char"/>
    <w:locked/>
    <w:rsid w:val="000C01F9"/>
  </w:style>
  <w:style w:type="paragraph" w:customStyle="1" w:styleId="UnunderlinedText">
    <w:name w:val="Ununderlined Text"/>
    <w:basedOn w:val="Normal"/>
    <w:next w:val="card2"/>
    <w:autoRedefine/>
    <w:qFormat/>
    <w:rsid w:val="000C01F9"/>
  </w:style>
  <w:style w:type="character" w:customStyle="1" w:styleId="ReallyfuckingsmallCharCharCharChar">
    <w:name w:val="Really fucking small Char Char Char Char"/>
    <w:locked/>
    <w:rsid w:val="000C01F9"/>
  </w:style>
  <w:style w:type="paragraph" w:customStyle="1" w:styleId="ReallyfuckingsmallCharCharChar">
    <w:name w:val="Really fucking small Char Char Char"/>
    <w:basedOn w:val="Normal"/>
    <w:next w:val="NoSpacing"/>
    <w:qFormat/>
    <w:rsid w:val="000C01F9"/>
  </w:style>
  <w:style w:type="character" w:customStyle="1" w:styleId="CardDownx1Char">
    <w:name w:val="CardDown x1 Char"/>
    <w:locked/>
    <w:rsid w:val="000C01F9"/>
  </w:style>
  <w:style w:type="paragraph" w:customStyle="1" w:styleId="CardDownx1">
    <w:name w:val="CardDown x1"/>
    <w:basedOn w:val="Normal"/>
    <w:next w:val="Regular"/>
    <w:qFormat/>
    <w:rsid w:val="000C01F9"/>
  </w:style>
  <w:style w:type="paragraph" w:customStyle="1" w:styleId="CardDownx15">
    <w:name w:val="CardDown x1.5"/>
    <w:basedOn w:val="Normal"/>
    <w:uiPriority w:val="99"/>
    <w:qFormat/>
    <w:rsid w:val="000C01F9"/>
  </w:style>
  <w:style w:type="paragraph" w:customStyle="1" w:styleId="CiteTag">
    <w:name w:val="Cite/Tag"/>
    <w:basedOn w:val="Normal"/>
    <w:uiPriority w:val="99"/>
    <w:qFormat/>
    <w:rsid w:val="000C01F9"/>
  </w:style>
  <w:style w:type="paragraph" w:customStyle="1" w:styleId="Heading5SizeDown">
    <w:name w:val="Heading 5 Size Down"/>
    <w:basedOn w:val="Normal"/>
    <w:autoRedefine/>
    <w:uiPriority w:val="99"/>
    <w:qFormat/>
    <w:rsid w:val="000C01F9"/>
  </w:style>
  <w:style w:type="character" w:customStyle="1" w:styleId="StyleStyleArialNarrow9ptLeft-075ArialNarrowChar">
    <w:name w:val="Style Style Arial Narrow 9 pt Left:  -0.75&quot; + Arial Narrow Char"/>
    <w:locked/>
    <w:rsid w:val="000C01F9"/>
  </w:style>
  <w:style w:type="paragraph" w:customStyle="1" w:styleId="StyleStyleArialNarrow9ptLeft-075ArialNarrow">
    <w:name w:val="Style Style Arial Narrow 9 pt Left:  -0.75&quot; + Arial Narrow"/>
    <w:basedOn w:val="Normal"/>
    <w:next w:val="Heading5SizeDown"/>
    <w:qFormat/>
    <w:rsid w:val="000C01F9"/>
  </w:style>
  <w:style w:type="character" w:customStyle="1" w:styleId="StyleStyleCardTextLeft-075Right0Char">
    <w:name w:val="Style Style Card Text + Left:  -0.75&quot; + Right:  0&quot; Char"/>
    <w:locked/>
    <w:rsid w:val="000C01F9"/>
  </w:style>
  <w:style w:type="paragraph" w:customStyle="1" w:styleId="StyleStyleCardTextLeft-075Right0">
    <w:name w:val="Style Style Card Text + Left:  -0.75&quot; + Right:  0&quot;"/>
    <w:basedOn w:val="Normal"/>
    <w:next w:val="evidencetext"/>
    <w:autoRedefine/>
    <w:qFormat/>
    <w:rsid w:val="000C01F9"/>
  </w:style>
  <w:style w:type="paragraph" w:customStyle="1" w:styleId="ecxmsonormal">
    <w:name w:val="ecxmsonormal"/>
    <w:basedOn w:val="Normal"/>
    <w:uiPriority w:val="99"/>
    <w:qFormat/>
    <w:rsid w:val="000C01F9"/>
  </w:style>
  <w:style w:type="character" w:customStyle="1" w:styleId="DebateUnderlineBoldChar">
    <w:name w:val="Debate Underline Bold Char"/>
    <w:locked/>
    <w:rsid w:val="000C01F9"/>
  </w:style>
  <w:style w:type="paragraph" w:customStyle="1" w:styleId="DebateUnderlineBold">
    <w:name w:val="Debate Underline Bold"/>
    <w:basedOn w:val="Cardtext4"/>
    <w:uiPriority w:val="99"/>
    <w:qFormat/>
    <w:rsid w:val="000C01F9"/>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0C01F9"/>
  </w:style>
  <w:style w:type="paragraph" w:customStyle="1" w:styleId="StyleArialNarrow12ptBoldLeft-075">
    <w:name w:val="Style Arial Narrow 12 pt Bold Left:  -0.75&quot;"/>
    <w:basedOn w:val="Normal"/>
    <w:next w:val="ecxmsonormal"/>
    <w:qFormat/>
    <w:rsid w:val="000C01F9"/>
  </w:style>
  <w:style w:type="character" w:customStyle="1" w:styleId="StyleStyleevidencetextBorderSinglesolidlineAuto05Char">
    <w:name w:val="Style Style evidence text + Border: : (Single solid line Auto  0.5 ... Char"/>
    <w:locked/>
    <w:rsid w:val="000C01F9"/>
  </w:style>
  <w:style w:type="paragraph" w:customStyle="1" w:styleId="StyleStyleevidencetextBorderSinglesolidlineAuto05">
    <w:name w:val="Style Style evidence text + Border: : (Single solid line Auto  0.5 ..."/>
    <w:basedOn w:val="Normal"/>
    <w:next w:val="DebateUnderlineBold"/>
    <w:qFormat/>
    <w:rsid w:val="000C01F9"/>
  </w:style>
  <w:style w:type="paragraph" w:customStyle="1" w:styleId="CiteCharCharCharChar">
    <w:name w:val="Cite Char Char Char Char"/>
    <w:basedOn w:val="Normal"/>
    <w:next w:val="Normal"/>
    <w:uiPriority w:val="99"/>
    <w:qFormat/>
    <w:rsid w:val="000C01F9"/>
  </w:style>
  <w:style w:type="character" w:customStyle="1" w:styleId="UnderliningCharChar1CharCharChar">
    <w:name w:val="Underlining Char Char1 Char Char Char"/>
    <w:locked/>
    <w:rsid w:val="000C01F9"/>
  </w:style>
  <w:style w:type="paragraph" w:customStyle="1" w:styleId="UnderliningCharChar1CharChar">
    <w:name w:val="Underlining Char Char1 Char Char"/>
    <w:basedOn w:val="Normal"/>
    <w:next w:val="Normal"/>
    <w:qFormat/>
    <w:rsid w:val="000C01F9"/>
  </w:style>
  <w:style w:type="paragraph" w:customStyle="1" w:styleId="CiteCharCharCharCharChar">
    <w:name w:val="Cite Char Char Char Char Char"/>
    <w:basedOn w:val="Normal"/>
    <w:next w:val="Normal"/>
    <w:qFormat/>
    <w:rsid w:val="000C01F9"/>
  </w:style>
  <w:style w:type="character" w:customStyle="1" w:styleId="UnderliningCharCharChar">
    <w:name w:val="Underlining Char Char Char"/>
    <w:locked/>
    <w:rsid w:val="000C01F9"/>
  </w:style>
  <w:style w:type="paragraph" w:customStyle="1" w:styleId="Style120">
    <w:name w:val="Style 12"/>
    <w:uiPriority w:val="99"/>
    <w:qFormat/>
    <w:rsid w:val="000C01F9"/>
    <w:pPr>
      <w:spacing w:after="200" w:line="276" w:lineRule="auto"/>
    </w:pPr>
    <w:rPr>
      <w:rFonts w:eastAsiaTheme="minorHAnsi"/>
      <w:sz w:val="22"/>
      <w:szCs w:val="22"/>
    </w:rPr>
  </w:style>
  <w:style w:type="paragraph" w:customStyle="1" w:styleId="Style7">
    <w:name w:val="Style 7"/>
    <w:next w:val="CiteCharCharCharCharChar"/>
    <w:uiPriority w:val="99"/>
    <w:qFormat/>
    <w:rsid w:val="000C01F9"/>
    <w:pPr>
      <w:spacing w:after="200" w:line="276" w:lineRule="auto"/>
    </w:pPr>
    <w:rPr>
      <w:rFonts w:eastAsiaTheme="minorHAnsi"/>
      <w:sz w:val="22"/>
      <w:szCs w:val="22"/>
    </w:rPr>
  </w:style>
  <w:style w:type="paragraph" w:customStyle="1" w:styleId="Style9">
    <w:name w:val="Style 9"/>
    <w:uiPriority w:val="99"/>
    <w:qFormat/>
    <w:rsid w:val="000C01F9"/>
    <w:pPr>
      <w:spacing w:after="200" w:line="276" w:lineRule="auto"/>
    </w:pPr>
    <w:rPr>
      <w:rFonts w:eastAsiaTheme="minorHAnsi"/>
      <w:sz w:val="22"/>
      <w:szCs w:val="22"/>
    </w:rPr>
  </w:style>
  <w:style w:type="paragraph" w:customStyle="1" w:styleId="Emphasis3">
    <w:name w:val="Emphasis3"/>
    <w:uiPriority w:val="99"/>
    <w:qFormat/>
    <w:rsid w:val="000C01F9"/>
    <w:pPr>
      <w:spacing w:after="200" w:line="276" w:lineRule="auto"/>
    </w:pPr>
    <w:rPr>
      <w:rFonts w:eastAsiaTheme="minorHAnsi"/>
      <w:sz w:val="22"/>
      <w:szCs w:val="22"/>
    </w:rPr>
  </w:style>
  <w:style w:type="paragraph" w:customStyle="1" w:styleId="formfldssel">
    <w:name w:val="formfldssel"/>
    <w:basedOn w:val="Normal"/>
    <w:uiPriority w:val="99"/>
    <w:qFormat/>
    <w:rsid w:val="000C01F9"/>
  </w:style>
  <w:style w:type="paragraph" w:customStyle="1" w:styleId="hpleftlk">
    <w:name w:val="hpleftlk"/>
    <w:basedOn w:val="Normal"/>
    <w:next w:val="SmallCard"/>
    <w:uiPriority w:val="99"/>
    <w:qFormat/>
    <w:rsid w:val="000C01F9"/>
  </w:style>
  <w:style w:type="paragraph" w:customStyle="1" w:styleId="lblu">
    <w:name w:val="lblu"/>
    <w:basedOn w:val="Normal"/>
    <w:next w:val="BreifTitle"/>
    <w:uiPriority w:val="99"/>
    <w:qFormat/>
    <w:rsid w:val="000C01F9"/>
  </w:style>
  <w:style w:type="paragraph" w:customStyle="1" w:styleId="Underlinestyle1">
    <w:name w:val="Underlinestyle"/>
    <w:basedOn w:val="Normal"/>
    <w:next w:val="Normal10pt"/>
    <w:uiPriority w:val="99"/>
    <w:qFormat/>
    <w:rsid w:val="000C01F9"/>
  </w:style>
  <w:style w:type="paragraph" w:customStyle="1" w:styleId="OffensiveLanguage">
    <w:name w:val="Offensive Language"/>
    <w:basedOn w:val="Normal"/>
    <w:next w:val="Normal"/>
    <w:uiPriority w:val="99"/>
    <w:qFormat/>
    <w:rsid w:val="000C01F9"/>
  </w:style>
  <w:style w:type="paragraph" w:customStyle="1" w:styleId="clearformatting0">
    <w:name w:val="clear formatting"/>
    <w:basedOn w:val="Normal"/>
    <w:next w:val="Style40"/>
    <w:uiPriority w:val="99"/>
    <w:qFormat/>
    <w:rsid w:val="000C01F9"/>
  </w:style>
  <w:style w:type="paragraph" w:customStyle="1" w:styleId="Style18">
    <w:name w:val="Style 18"/>
    <w:next w:val="CM10"/>
    <w:uiPriority w:val="99"/>
    <w:qFormat/>
    <w:rsid w:val="000C01F9"/>
    <w:pPr>
      <w:spacing w:after="200" w:line="276" w:lineRule="auto"/>
    </w:pPr>
    <w:rPr>
      <w:rFonts w:eastAsiaTheme="minorHAnsi"/>
      <w:sz w:val="22"/>
      <w:szCs w:val="22"/>
    </w:rPr>
  </w:style>
  <w:style w:type="paragraph" w:customStyle="1" w:styleId="formfld">
    <w:name w:val="formfld"/>
    <w:basedOn w:val="Normal"/>
    <w:next w:val="OffensiveLanguage"/>
    <w:uiPriority w:val="99"/>
    <w:qFormat/>
    <w:rsid w:val="000C01F9"/>
  </w:style>
  <w:style w:type="character" w:styleId="BookTitle">
    <w:name w:val="Book Title"/>
    <w:basedOn w:val="DefaultParagraphFont"/>
    <w:qFormat/>
    <w:rsid w:val="000C01F9"/>
    <w:rPr>
      <w:b/>
      <w:bCs/>
      <w:i/>
      <w:iCs/>
      <w:spacing w:val="5"/>
    </w:rPr>
  </w:style>
  <w:style w:type="character" w:customStyle="1" w:styleId="sup1">
    <w:name w:val="sup1"/>
    <w:rsid w:val="000C01F9"/>
  </w:style>
  <w:style w:type="character" w:customStyle="1" w:styleId="pgnum1">
    <w:name w:val="pgnum1"/>
    <w:rsid w:val="000C01F9"/>
  </w:style>
  <w:style w:type="character" w:customStyle="1" w:styleId="apple">
    <w:name w:val="apple"/>
    <w:rsid w:val="000C01F9"/>
  </w:style>
  <w:style w:type="character" w:customStyle="1" w:styleId="inhoud">
    <w:name w:val="inhoud"/>
    <w:rsid w:val="000C01F9"/>
  </w:style>
  <w:style w:type="character" w:customStyle="1" w:styleId="Cites-AuthorDate">
    <w:name w:val="Cites-Author/Date"/>
    <w:qFormat/>
    <w:rsid w:val="000C01F9"/>
  </w:style>
  <w:style w:type="character" w:customStyle="1" w:styleId="StyleCardtextChar10pt">
    <w:name w:val="Style Card text Char + 10 pt"/>
    <w:rsid w:val="000C01F9"/>
  </w:style>
  <w:style w:type="character" w:customStyle="1" w:styleId="smcaps">
    <w:name w:val="smcaps"/>
    <w:rsid w:val="000C01F9"/>
  </w:style>
  <w:style w:type="character" w:customStyle="1" w:styleId="Style1Char2">
    <w:name w:val="Style1 Char2"/>
    <w:rsid w:val="000C01F9"/>
  </w:style>
  <w:style w:type="character" w:customStyle="1" w:styleId="inside-head1">
    <w:name w:val="inside-head1"/>
    <w:rsid w:val="000C01F9"/>
  </w:style>
  <w:style w:type="character" w:customStyle="1" w:styleId="datestamp1">
    <w:name w:val="datestamp1"/>
    <w:rsid w:val="000C01F9"/>
  </w:style>
  <w:style w:type="character" w:customStyle="1" w:styleId="pagetools1">
    <w:name w:val="pagetools1"/>
    <w:rsid w:val="000C01F9"/>
  </w:style>
  <w:style w:type="character" w:customStyle="1" w:styleId="smallredtext">
    <w:name w:val="smallredtext"/>
    <w:rsid w:val="000C01F9"/>
  </w:style>
  <w:style w:type="character" w:customStyle="1" w:styleId="storyheading31">
    <w:name w:val="storyheading31"/>
    <w:rsid w:val="000C01F9"/>
  </w:style>
  <w:style w:type="character" w:customStyle="1" w:styleId="storydeck31">
    <w:name w:val="storydeck31"/>
    <w:rsid w:val="000C01F9"/>
  </w:style>
  <w:style w:type="character" w:customStyle="1" w:styleId="subtitle10">
    <w:name w:val="subtitle1"/>
    <w:rsid w:val="000C01F9"/>
  </w:style>
  <w:style w:type="character" w:customStyle="1" w:styleId="clsbiolink">
    <w:name w:val="clsbiolink"/>
    <w:rsid w:val="000C01F9"/>
  </w:style>
  <w:style w:type="character" w:customStyle="1" w:styleId="clssmaller">
    <w:name w:val="clssmaller"/>
    <w:rsid w:val="000C01F9"/>
  </w:style>
  <w:style w:type="character" w:customStyle="1" w:styleId="sm1">
    <w:name w:val="sm1"/>
    <w:rsid w:val="000C01F9"/>
  </w:style>
  <w:style w:type="character" w:customStyle="1" w:styleId="noindentChar">
    <w:name w:val="noindent Char"/>
    <w:rsid w:val="000C01F9"/>
  </w:style>
  <w:style w:type="character" w:customStyle="1" w:styleId="SmallChar1">
    <w:name w:val="Small Char1"/>
    <w:rsid w:val="000C01F9"/>
  </w:style>
  <w:style w:type="character" w:customStyle="1" w:styleId="fullcite0">
    <w:name w:val="fullcite"/>
    <w:rsid w:val="000C01F9"/>
  </w:style>
  <w:style w:type="character" w:customStyle="1" w:styleId="Style9ptThickunderline">
    <w:name w:val="Style 9 pt Thick underline"/>
    <w:rsid w:val="000C01F9"/>
  </w:style>
  <w:style w:type="character" w:customStyle="1" w:styleId="CardNotUnderlinedChar">
    <w:name w:val="Card Not Underlined Char"/>
    <w:rsid w:val="000C01F9"/>
  </w:style>
  <w:style w:type="character" w:customStyle="1" w:styleId="IndexHeadersCharChar">
    <w:name w:val="Index Headers Char Char"/>
    <w:rsid w:val="000C01F9"/>
  </w:style>
  <w:style w:type="character" w:customStyle="1" w:styleId="CircleChar1">
    <w:name w:val="Circle Char1"/>
    <w:rsid w:val="000C01F9"/>
  </w:style>
  <w:style w:type="character" w:customStyle="1" w:styleId="justify">
    <w:name w:val="justify"/>
    <w:rsid w:val="000C01F9"/>
  </w:style>
  <w:style w:type="character" w:customStyle="1" w:styleId="SmallCardTextChar">
    <w:name w:val="Small Card Text Char"/>
    <w:rsid w:val="000C01F9"/>
  </w:style>
  <w:style w:type="character" w:customStyle="1" w:styleId="tagChar30">
    <w:name w:val="tag Char3"/>
    <w:rsid w:val="000C01F9"/>
  </w:style>
  <w:style w:type="character" w:customStyle="1" w:styleId="awtw">
    <w:name w:val="awtw"/>
    <w:rsid w:val="000C01F9"/>
  </w:style>
  <w:style w:type="character" w:customStyle="1" w:styleId="ld3">
    <w:name w:val="ld3"/>
    <w:rsid w:val="000C01F9"/>
  </w:style>
  <w:style w:type="character" w:customStyle="1" w:styleId="5Notunderlined">
    <w:name w:val="5 Not underlined"/>
    <w:rsid w:val="000C01F9"/>
  </w:style>
  <w:style w:type="character" w:customStyle="1" w:styleId="externaledithide">
    <w:name w:val="external_edit_hide"/>
    <w:rsid w:val="000C01F9"/>
  </w:style>
  <w:style w:type="character" w:customStyle="1" w:styleId="CharacterStyle20">
    <w:name w:val="Character Style 20"/>
    <w:rsid w:val="000C01F9"/>
  </w:style>
  <w:style w:type="character" w:customStyle="1" w:styleId="A9">
    <w:name w:val="A9"/>
    <w:uiPriority w:val="99"/>
    <w:rsid w:val="000C01F9"/>
  </w:style>
  <w:style w:type="character" w:customStyle="1" w:styleId="centerheadlines">
    <w:name w:val="centerheadlines"/>
    <w:rsid w:val="000C01F9"/>
  </w:style>
  <w:style w:type="character" w:customStyle="1" w:styleId="datetime">
    <w:name w:val="datetime"/>
    <w:rsid w:val="000C01F9"/>
  </w:style>
  <w:style w:type="character" w:customStyle="1" w:styleId="info">
    <w:name w:val="info"/>
    <w:rsid w:val="000C01F9"/>
  </w:style>
  <w:style w:type="character" w:customStyle="1" w:styleId="datestory">
    <w:name w:val="datestory"/>
    <w:rsid w:val="000C01F9"/>
  </w:style>
  <w:style w:type="character" w:customStyle="1" w:styleId="goohl1">
    <w:name w:val="goohl1"/>
    <w:rsid w:val="000C01F9"/>
  </w:style>
  <w:style w:type="character" w:customStyle="1" w:styleId="StyleUnderlineBorderSinglesolidlineAuto05ptLinew">
    <w:name w:val="Style Underline Border: : (Single solid line Auto  0.5 pt Line w..."/>
    <w:basedOn w:val="DefaultParagraphFont"/>
    <w:rsid w:val="000C01F9"/>
  </w:style>
  <w:style w:type="character" w:customStyle="1" w:styleId="citeschar10">
    <w:name w:val="citeschar1"/>
    <w:basedOn w:val="DefaultParagraphFont"/>
    <w:rsid w:val="000C01F9"/>
  </w:style>
  <w:style w:type="character" w:customStyle="1" w:styleId="cardunderlinedchar1">
    <w:name w:val="cardunderlinedchar"/>
    <w:basedOn w:val="DefaultParagraphFont"/>
    <w:rsid w:val="000C01F9"/>
  </w:style>
  <w:style w:type="character" w:customStyle="1" w:styleId="Style1CharCharChar">
    <w:name w:val="Style1 Char Char Char"/>
    <w:locked/>
    <w:rsid w:val="000C01F9"/>
  </w:style>
  <w:style w:type="character" w:customStyle="1" w:styleId="provider">
    <w:name w:val="provider"/>
    <w:basedOn w:val="DefaultParagraphFont"/>
    <w:rsid w:val="000C01F9"/>
  </w:style>
  <w:style w:type="character" w:customStyle="1" w:styleId="vitstorybyline">
    <w:name w:val="vitstorybyline"/>
    <w:rsid w:val="000C01F9"/>
  </w:style>
  <w:style w:type="character" w:customStyle="1" w:styleId="yahoobuzzbadge-form">
    <w:name w:val="yahoobuzzbadge-form"/>
    <w:rsid w:val="000C01F9"/>
  </w:style>
  <w:style w:type="character" w:customStyle="1" w:styleId="tickerlinx">
    <w:name w:val="tickerlinx"/>
    <w:rsid w:val="000C01F9"/>
  </w:style>
  <w:style w:type="character" w:customStyle="1" w:styleId="post-author">
    <w:name w:val="post-author"/>
    <w:rsid w:val="000C01F9"/>
  </w:style>
  <w:style w:type="character" w:customStyle="1" w:styleId="post-timestamp">
    <w:name w:val="post-timestamp"/>
    <w:rsid w:val="000C01F9"/>
  </w:style>
  <w:style w:type="character" w:customStyle="1" w:styleId="mw-headline">
    <w:name w:val="mw-headline"/>
    <w:rsid w:val="000C01F9"/>
  </w:style>
  <w:style w:type="character" w:customStyle="1" w:styleId="month">
    <w:name w:val="month"/>
    <w:rsid w:val="000C01F9"/>
  </w:style>
  <w:style w:type="character" w:customStyle="1" w:styleId="texttitlebigred">
    <w:name w:val="texttitlebigred"/>
    <w:rsid w:val="000C01F9"/>
  </w:style>
  <w:style w:type="character" w:customStyle="1" w:styleId="subtitles">
    <w:name w:val="subtitles"/>
    <w:rsid w:val="000C01F9"/>
  </w:style>
  <w:style w:type="character" w:customStyle="1" w:styleId="CiteCardChar1">
    <w:name w:val="Cite_Card Char1"/>
    <w:rsid w:val="000C01F9"/>
  </w:style>
  <w:style w:type="character" w:customStyle="1" w:styleId="ptitleinside">
    <w:name w:val="p_title_inside"/>
    <w:rsid w:val="000C01F9"/>
  </w:style>
  <w:style w:type="character" w:customStyle="1" w:styleId="paramv">
    <w:name w:val="paramv"/>
    <w:rsid w:val="000C01F9"/>
  </w:style>
  <w:style w:type="character" w:customStyle="1" w:styleId="symbol">
    <w:name w:val="symbol"/>
    <w:rsid w:val="000C01F9"/>
  </w:style>
  <w:style w:type="character" w:customStyle="1" w:styleId="data">
    <w:name w:val="data"/>
    <w:rsid w:val="000C01F9"/>
  </w:style>
  <w:style w:type="character" w:customStyle="1" w:styleId="pub-date">
    <w:name w:val="pub-date"/>
    <w:rsid w:val="000C01F9"/>
  </w:style>
  <w:style w:type="character" w:customStyle="1" w:styleId="AuthorDateF4">
    <w:name w:val="Author Date (F4)"/>
    <w:rsid w:val="000C01F9"/>
  </w:style>
  <w:style w:type="character" w:customStyle="1" w:styleId="BoldUnderlineF6">
    <w:name w:val="Bold Underline (F6)"/>
    <w:rsid w:val="000C01F9"/>
  </w:style>
  <w:style w:type="character" w:customStyle="1" w:styleId="grouptext">
    <w:name w:val="group_text"/>
    <w:rsid w:val="000C01F9"/>
  </w:style>
  <w:style w:type="character" w:customStyle="1" w:styleId="authors">
    <w:name w:val="authors"/>
    <w:rsid w:val="000C01F9"/>
  </w:style>
  <w:style w:type="character" w:customStyle="1" w:styleId="StyleArial12ptBoldItalic">
    <w:name w:val="Style Arial 12 pt Bold Italic"/>
    <w:rsid w:val="000C01F9"/>
  </w:style>
  <w:style w:type="character" w:customStyle="1" w:styleId="verdana12grey1">
    <w:name w:val="verdana12grey1"/>
    <w:rsid w:val="000C01F9"/>
  </w:style>
  <w:style w:type="character" w:customStyle="1" w:styleId="verdana9grey1a">
    <w:name w:val="verdana9grey1a"/>
    <w:rsid w:val="000C01F9"/>
  </w:style>
  <w:style w:type="character" w:customStyle="1" w:styleId="nn-twttr-share-btn">
    <w:name w:val="nn-twttr-share-btn"/>
    <w:rsid w:val="000C01F9"/>
  </w:style>
  <w:style w:type="character" w:customStyle="1" w:styleId="count">
    <w:name w:val="count"/>
    <w:rsid w:val="000C01F9"/>
  </w:style>
  <w:style w:type="character" w:customStyle="1" w:styleId="comment-count">
    <w:name w:val="comment-count"/>
    <w:rsid w:val="000C01F9"/>
  </w:style>
  <w:style w:type="character" w:customStyle="1" w:styleId="comment-count-text">
    <w:name w:val="comment-count-text"/>
    <w:rsid w:val="000C01F9"/>
  </w:style>
  <w:style w:type="character" w:customStyle="1" w:styleId="lightheader">
    <w:name w:val="lightheader"/>
    <w:rsid w:val="000C01F9"/>
  </w:style>
  <w:style w:type="character" w:customStyle="1" w:styleId="CiteCardCharCharCharCharChar">
    <w:name w:val="Cite_Card Char Char Char Char Char"/>
    <w:rsid w:val="000C01F9"/>
  </w:style>
  <w:style w:type="character" w:customStyle="1" w:styleId="CiteCardCharCharCharCharCharChar">
    <w:name w:val="Cite_Card Char Char Char Char Char Char"/>
    <w:rsid w:val="000C01F9"/>
  </w:style>
  <w:style w:type="character" w:customStyle="1" w:styleId="yahoobuzzbadge">
    <w:name w:val="yahoobuzzbadge"/>
    <w:rsid w:val="000C01F9"/>
  </w:style>
  <w:style w:type="character" w:customStyle="1" w:styleId="StrongEmphasis">
    <w:name w:val="Strong Emphasis"/>
    <w:rsid w:val="000C01F9"/>
  </w:style>
  <w:style w:type="character" w:customStyle="1" w:styleId="article-articlebody">
    <w:name w:val="article-articlebody"/>
    <w:basedOn w:val="DefaultParagraphFont"/>
    <w:rsid w:val="000C01F9"/>
  </w:style>
  <w:style w:type="character" w:customStyle="1" w:styleId="pageheader0">
    <w:name w:val="pageheader"/>
    <w:basedOn w:val="DefaultParagraphFont"/>
    <w:rsid w:val="000C01F9"/>
  </w:style>
  <w:style w:type="character" w:customStyle="1" w:styleId="AuthorCharChar">
    <w:name w:val="Author Char Char"/>
    <w:rsid w:val="000C01F9"/>
  </w:style>
  <w:style w:type="character" w:customStyle="1" w:styleId="smallchar0">
    <w:name w:val="smallchar"/>
    <w:basedOn w:val="DefaultParagraphFont"/>
    <w:rsid w:val="000C01F9"/>
  </w:style>
  <w:style w:type="character" w:customStyle="1" w:styleId="Shortcite">
    <w:name w:val="Shortcite"/>
    <w:rsid w:val="000C01F9"/>
  </w:style>
  <w:style w:type="character" w:customStyle="1" w:styleId="Longcite">
    <w:name w:val="Longcite"/>
    <w:rsid w:val="000C01F9"/>
  </w:style>
  <w:style w:type="character" w:customStyle="1" w:styleId="address">
    <w:name w:val="address"/>
    <w:rsid w:val="000C01F9"/>
  </w:style>
  <w:style w:type="character" w:customStyle="1" w:styleId="NormalizationChar">
    <w:name w:val="Normalization Char"/>
    <w:rsid w:val="000C01F9"/>
  </w:style>
  <w:style w:type="character" w:customStyle="1" w:styleId="Shrinker">
    <w:name w:val="Shrinker"/>
    <w:rsid w:val="000C01F9"/>
  </w:style>
  <w:style w:type="character" w:customStyle="1" w:styleId="heading2char1">
    <w:name w:val="heading2char"/>
    <w:basedOn w:val="DefaultParagraphFont"/>
    <w:rsid w:val="000C01F9"/>
  </w:style>
  <w:style w:type="character" w:customStyle="1" w:styleId="heading3char1">
    <w:name w:val="heading3char1"/>
    <w:basedOn w:val="DefaultParagraphFont"/>
    <w:rsid w:val="000C01F9"/>
  </w:style>
  <w:style w:type="character" w:customStyle="1" w:styleId="underlinea">
    <w:name w:val="underlinea"/>
    <w:basedOn w:val="DefaultParagraphFont"/>
    <w:rsid w:val="000C01F9"/>
  </w:style>
  <w:style w:type="character" w:customStyle="1" w:styleId="StyleUnderlineChar9pt2">
    <w:name w:val="Style Underline Char + 9 pt2"/>
    <w:rsid w:val="000C01F9"/>
  </w:style>
  <w:style w:type="character" w:customStyle="1" w:styleId="StyleUnderlineChar9ptBold1">
    <w:name w:val="Style Underline Char + 9 pt Bold1"/>
    <w:rsid w:val="000C01F9"/>
  </w:style>
  <w:style w:type="character" w:customStyle="1" w:styleId="FontStyle329">
    <w:name w:val="Font Style329"/>
    <w:uiPriority w:val="99"/>
    <w:rsid w:val="000C01F9"/>
  </w:style>
  <w:style w:type="character" w:customStyle="1" w:styleId="FontStyle232">
    <w:name w:val="Font Style232"/>
    <w:uiPriority w:val="99"/>
    <w:rsid w:val="000C01F9"/>
  </w:style>
  <w:style w:type="character" w:customStyle="1" w:styleId="MicroTextCharChar">
    <w:name w:val="MicroText Char Char"/>
    <w:rsid w:val="000C01F9"/>
  </w:style>
  <w:style w:type="character" w:customStyle="1" w:styleId="style61">
    <w:name w:val="style6"/>
    <w:rsid w:val="000C01F9"/>
  </w:style>
  <w:style w:type="character" w:customStyle="1" w:styleId="Title2">
    <w:name w:val="Title2"/>
    <w:basedOn w:val="DefaultParagraphFont"/>
    <w:rsid w:val="000C01F9"/>
  </w:style>
  <w:style w:type="character" w:customStyle="1" w:styleId="pmterms2">
    <w:name w:val="pmterms2"/>
    <w:basedOn w:val="DefaultParagraphFont"/>
    <w:rsid w:val="000C01F9"/>
  </w:style>
  <w:style w:type="character" w:customStyle="1" w:styleId="BoldandUnderlineChar1Char2CharChar">
    <w:name w:val="Bold and Underline Char1 Char2 Char Char"/>
    <w:basedOn w:val="DefaultParagraphFont"/>
    <w:rsid w:val="000C01F9"/>
  </w:style>
  <w:style w:type="character" w:customStyle="1" w:styleId="UnderlineChar1Char1">
    <w:name w:val="Underline Char1 Char1"/>
    <w:basedOn w:val="DefaultParagraphFont"/>
    <w:rsid w:val="000C01F9"/>
  </w:style>
  <w:style w:type="character" w:customStyle="1" w:styleId="featurecontentgray1">
    <w:name w:val="featurecontentgray1"/>
    <w:basedOn w:val="DefaultParagraphFont"/>
    <w:rsid w:val="000C01F9"/>
  </w:style>
  <w:style w:type="character" w:customStyle="1" w:styleId="CardCharCharChar0">
    <w:name w:val="Card Char Char Char"/>
    <w:basedOn w:val="DefaultParagraphFont"/>
    <w:rsid w:val="000C01F9"/>
  </w:style>
  <w:style w:type="character" w:customStyle="1" w:styleId="big1">
    <w:name w:val="big1"/>
    <w:basedOn w:val="DefaultParagraphFont"/>
    <w:rsid w:val="000C01F9"/>
  </w:style>
  <w:style w:type="character" w:customStyle="1" w:styleId="articletitle1">
    <w:name w:val="articletitle1"/>
    <w:basedOn w:val="DefaultParagraphFont"/>
    <w:rsid w:val="000C01F9"/>
  </w:style>
  <w:style w:type="character" w:customStyle="1" w:styleId="prodgeneral">
    <w:name w:val="prodgeneral"/>
    <w:basedOn w:val="DefaultParagraphFont"/>
    <w:rsid w:val="000C01F9"/>
  </w:style>
  <w:style w:type="character" w:customStyle="1" w:styleId="Style10pt">
    <w:name w:val="Style 10 pt"/>
    <w:basedOn w:val="DefaultParagraphFont"/>
    <w:rsid w:val="000C01F9"/>
  </w:style>
  <w:style w:type="character" w:customStyle="1" w:styleId="StyleUnderlineChar0">
    <w:name w:val="Style Underline + Char"/>
    <w:basedOn w:val="DefaultParagraphFont"/>
    <w:rsid w:val="000C01F9"/>
  </w:style>
  <w:style w:type="character" w:customStyle="1" w:styleId="highlightChar">
    <w:name w:val="highlight Char"/>
    <w:basedOn w:val="DefaultParagraphFont"/>
    <w:rsid w:val="000C01F9"/>
  </w:style>
  <w:style w:type="character" w:customStyle="1" w:styleId="citeChar1">
    <w:name w:val="cite Char"/>
    <w:basedOn w:val="DefaultParagraphFont"/>
    <w:rsid w:val="000C01F9"/>
  </w:style>
  <w:style w:type="character" w:customStyle="1" w:styleId="OffensiveLanguageChar">
    <w:name w:val="Offensive Language Char"/>
    <w:rsid w:val="000C01F9"/>
  </w:style>
  <w:style w:type="character" w:customStyle="1" w:styleId="yellowfadeinnerspan">
    <w:name w:val="yellowfadeinnerspan"/>
    <w:rsid w:val="000C01F9"/>
  </w:style>
  <w:style w:type="character" w:customStyle="1" w:styleId="ipa">
    <w:name w:val="ipa"/>
    <w:basedOn w:val="DefaultParagraphFont"/>
    <w:rsid w:val="000C01F9"/>
  </w:style>
  <w:style w:type="table" w:customStyle="1" w:styleId="TableGrid1">
    <w:name w:val="Table Grid1"/>
    <w:basedOn w:val="TableNormal"/>
    <w:rsid w:val="000C01F9"/>
    <w:pPr>
      <w:spacing w:after="200" w:line="276" w:lineRule="auto"/>
    </w:pPr>
    <w:rPr>
      <w:rFonts w:eastAsiaTheme="minorHAnsi"/>
      <w:sz w:val="22"/>
      <w:szCs w:val="22"/>
    </w:rPr>
    <w:tblPr>
      <w:tblInd w:w="0" w:type="dxa"/>
      <w:tblCellMar>
        <w:top w:w="0" w:type="dxa"/>
        <w:left w:w="108" w:type="dxa"/>
        <w:bottom w:w="0" w:type="dxa"/>
        <w:right w:w="108" w:type="dxa"/>
      </w:tblCellMar>
    </w:tblPr>
  </w:style>
  <w:style w:type="character" w:customStyle="1" w:styleId="StyleciteChar">
    <w:name w:val="Style cite + Char"/>
    <w:basedOn w:val="DefaultParagraphFont"/>
    <w:rsid w:val="000C01F9"/>
  </w:style>
  <w:style w:type="character" w:customStyle="1" w:styleId="DebateUnderlinedChar">
    <w:name w:val="Debate Underlined Char"/>
    <w:locked/>
    <w:rsid w:val="000C01F9"/>
  </w:style>
  <w:style w:type="paragraph" w:customStyle="1" w:styleId="DebateUnderlined">
    <w:name w:val="Debate Underlined"/>
    <w:basedOn w:val="Normal"/>
    <w:next w:val="about"/>
    <w:qFormat/>
    <w:rsid w:val="000C01F9"/>
  </w:style>
  <w:style w:type="character" w:customStyle="1" w:styleId="Card10f2Char">
    <w:name w:val="Card.10.f2 Char"/>
    <w:locked/>
    <w:rsid w:val="000C01F9"/>
  </w:style>
  <w:style w:type="paragraph" w:customStyle="1" w:styleId="Card10f2">
    <w:name w:val="Card.10.f2"/>
    <w:basedOn w:val="Normal"/>
    <w:next w:val="thumbnail"/>
    <w:autoRedefine/>
    <w:qFormat/>
    <w:rsid w:val="000C01F9"/>
  </w:style>
  <w:style w:type="character" w:customStyle="1" w:styleId="Bodytext5">
    <w:name w:val="Body text_"/>
    <w:basedOn w:val="DefaultParagraphFont"/>
    <w:locked/>
    <w:rsid w:val="000C01F9"/>
    <w:rPr>
      <w:shd w:val="clear" w:color="auto" w:fill="FFFFFF"/>
    </w:rPr>
  </w:style>
  <w:style w:type="paragraph" w:customStyle="1" w:styleId="BodyText50">
    <w:name w:val="Body Text5"/>
    <w:basedOn w:val="Normal"/>
    <w:next w:val="wallacepara"/>
    <w:qFormat/>
    <w:rsid w:val="000C01F9"/>
  </w:style>
  <w:style w:type="paragraph" w:customStyle="1" w:styleId="user">
    <w:name w:val="user"/>
    <w:basedOn w:val="Normal"/>
    <w:next w:val="morelink"/>
    <w:uiPriority w:val="99"/>
    <w:qFormat/>
    <w:rsid w:val="000C01F9"/>
  </w:style>
  <w:style w:type="paragraph" w:customStyle="1" w:styleId="about">
    <w:name w:val="about"/>
    <w:basedOn w:val="Normal"/>
    <w:next w:val="audiolink"/>
    <w:uiPriority w:val="99"/>
    <w:qFormat/>
    <w:rsid w:val="000C01F9"/>
  </w:style>
  <w:style w:type="paragraph" w:customStyle="1" w:styleId="t6">
    <w:name w:val="t6"/>
    <w:basedOn w:val="Normal"/>
    <w:next w:val="nav1"/>
    <w:uiPriority w:val="99"/>
    <w:qFormat/>
    <w:rsid w:val="000C01F9"/>
  </w:style>
  <w:style w:type="paragraph" w:customStyle="1" w:styleId="thumbnail">
    <w:name w:val="thumbnail"/>
    <w:basedOn w:val="Normal"/>
    <w:next w:val="nav2"/>
    <w:uiPriority w:val="99"/>
    <w:qFormat/>
    <w:rsid w:val="000C01F9"/>
  </w:style>
  <w:style w:type="paragraph" w:customStyle="1" w:styleId="stand-first-alone">
    <w:name w:val="stand-first-alone"/>
    <w:basedOn w:val="Normal"/>
    <w:next w:val="Pa0"/>
    <w:uiPriority w:val="99"/>
    <w:qFormat/>
    <w:rsid w:val="000C01F9"/>
  </w:style>
  <w:style w:type="paragraph" w:customStyle="1" w:styleId="wallacepara">
    <w:name w:val="wallacepara"/>
    <w:basedOn w:val="Normal"/>
    <w:next w:val="CM45"/>
    <w:uiPriority w:val="99"/>
    <w:qFormat/>
    <w:rsid w:val="000C01F9"/>
  </w:style>
  <w:style w:type="paragraph" w:customStyle="1" w:styleId="morelink">
    <w:name w:val="morelink"/>
    <w:basedOn w:val="Normal"/>
    <w:next w:val="CM46"/>
    <w:uiPriority w:val="99"/>
    <w:qFormat/>
    <w:rsid w:val="000C01F9"/>
  </w:style>
  <w:style w:type="paragraph" w:customStyle="1" w:styleId="audiolink">
    <w:name w:val="audiolink"/>
    <w:basedOn w:val="Normal"/>
    <w:next w:val="F4-NormalText"/>
    <w:uiPriority w:val="99"/>
    <w:qFormat/>
    <w:rsid w:val="000C01F9"/>
  </w:style>
  <w:style w:type="paragraph" w:customStyle="1" w:styleId="titlestyle1">
    <w:name w:val="titlestyle1"/>
    <w:basedOn w:val="Normal"/>
    <w:next w:val="FullText"/>
    <w:uiPriority w:val="99"/>
    <w:qFormat/>
    <w:rsid w:val="000C01F9"/>
  </w:style>
  <w:style w:type="paragraph" w:customStyle="1" w:styleId="nav1">
    <w:name w:val="nav1"/>
    <w:basedOn w:val="Normal"/>
    <w:next w:val="TagLine"/>
    <w:uiPriority w:val="99"/>
    <w:qFormat/>
    <w:rsid w:val="000C01F9"/>
  </w:style>
  <w:style w:type="paragraph" w:customStyle="1" w:styleId="nav2">
    <w:name w:val="nav2"/>
    <w:basedOn w:val="Normal"/>
    <w:uiPriority w:val="99"/>
    <w:qFormat/>
    <w:rsid w:val="000C01F9"/>
  </w:style>
  <w:style w:type="paragraph" w:customStyle="1" w:styleId="Pa0">
    <w:name w:val="Pa0"/>
    <w:basedOn w:val="Normal"/>
    <w:uiPriority w:val="99"/>
    <w:qFormat/>
    <w:rsid w:val="000C01F9"/>
  </w:style>
  <w:style w:type="paragraph" w:customStyle="1" w:styleId="CM45">
    <w:name w:val="CM45"/>
    <w:basedOn w:val="Normal"/>
    <w:uiPriority w:val="99"/>
    <w:qFormat/>
    <w:rsid w:val="000C01F9"/>
  </w:style>
  <w:style w:type="paragraph" w:customStyle="1" w:styleId="CM46">
    <w:name w:val="CM46"/>
    <w:basedOn w:val="Normal"/>
    <w:uiPriority w:val="99"/>
    <w:qFormat/>
    <w:rsid w:val="000C01F9"/>
  </w:style>
  <w:style w:type="character" w:customStyle="1" w:styleId="Heading18">
    <w:name w:val="Heading #18_"/>
    <w:basedOn w:val="DefaultParagraphFont"/>
    <w:locked/>
    <w:rsid w:val="000C01F9"/>
  </w:style>
  <w:style w:type="paragraph" w:customStyle="1" w:styleId="Heading180">
    <w:name w:val="Heading #18"/>
    <w:basedOn w:val="Normal"/>
    <w:qFormat/>
    <w:rsid w:val="000C01F9"/>
  </w:style>
  <w:style w:type="character" w:customStyle="1" w:styleId="Picturecaption2">
    <w:name w:val="Picture caption (2)_"/>
    <w:basedOn w:val="DefaultParagraphFont"/>
    <w:locked/>
    <w:rsid w:val="000C01F9"/>
  </w:style>
  <w:style w:type="paragraph" w:customStyle="1" w:styleId="Picturecaption20">
    <w:name w:val="Picture caption (2)"/>
    <w:basedOn w:val="Normal"/>
    <w:qFormat/>
    <w:rsid w:val="000C01F9"/>
  </w:style>
  <w:style w:type="character" w:customStyle="1" w:styleId="Picturecaption">
    <w:name w:val="Picture caption_"/>
    <w:basedOn w:val="DefaultParagraphFont"/>
    <w:locked/>
    <w:rsid w:val="000C01F9"/>
  </w:style>
  <w:style w:type="paragraph" w:customStyle="1" w:styleId="Picturecaption0">
    <w:name w:val="Picture caption"/>
    <w:basedOn w:val="Normal"/>
    <w:qFormat/>
    <w:rsid w:val="000C01F9"/>
  </w:style>
  <w:style w:type="character" w:customStyle="1" w:styleId="Bodytext31">
    <w:name w:val="Body text (31)_"/>
    <w:basedOn w:val="DefaultParagraphFont"/>
    <w:locked/>
    <w:rsid w:val="000C01F9"/>
  </w:style>
  <w:style w:type="paragraph" w:customStyle="1" w:styleId="Bodytext310">
    <w:name w:val="Body text (31)"/>
    <w:basedOn w:val="Normal"/>
    <w:qFormat/>
    <w:rsid w:val="000C01F9"/>
  </w:style>
  <w:style w:type="character" w:customStyle="1" w:styleId="Heading22">
    <w:name w:val="Heading #22_"/>
    <w:basedOn w:val="DefaultParagraphFont"/>
    <w:locked/>
    <w:rsid w:val="000C01F9"/>
  </w:style>
  <w:style w:type="paragraph" w:customStyle="1" w:styleId="Heading220">
    <w:name w:val="Heading #22"/>
    <w:basedOn w:val="Normal"/>
    <w:qFormat/>
    <w:rsid w:val="000C01F9"/>
  </w:style>
  <w:style w:type="character" w:customStyle="1" w:styleId="Bodytext131">
    <w:name w:val="Body text (131)_"/>
    <w:basedOn w:val="DefaultParagraphFont"/>
    <w:locked/>
    <w:rsid w:val="000C01F9"/>
  </w:style>
  <w:style w:type="paragraph" w:customStyle="1" w:styleId="Bodytext1310">
    <w:name w:val="Body text (131)"/>
    <w:basedOn w:val="Normal"/>
    <w:qFormat/>
    <w:rsid w:val="000C01F9"/>
  </w:style>
  <w:style w:type="character" w:customStyle="1" w:styleId="Bodytext140">
    <w:name w:val="Body text (140)_"/>
    <w:basedOn w:val="DefaultParagraphFont"/>
    <w:locked/>
    <w:rsid w:val="000C01F9"/>
  </w:style>
  <w:style w:type="paragraph" w:customStyle="1" w:styleId="Bodytext1400">
    <w:name w:val="Body text (140)"/>
    <w:basedOn w:val="Normal"/>
    <w:qFormat/>
    <w:rsid w:val="000C01F9"/>
  </w:style>
  <w:style w:type="character" w:customStyle="1" w:styleId="Bodytext141">
    <w:name w:val="Body text (141)_"/>
    <w:basedOn w:val="DefaultParagraphFont"/>
    <w:locked/>
    <w:rsid w:val="000C01F9"/>
  </w:style>
  <w:style w:type="paragraph" w:customStyle="1" w:styleId="Bodytext1410">
    <w:name w:val="Body text (141)"/>
    <w:basedOn w:val="Normal"/>
    <w:qFormat/>
    <w:rsid w:val="000C01F9"/>
  </w:style>
  <w:style w:type="character" w:customStyle="1" w:styleId="Tableofcontents20">
    <w:name w:val="Table of contents (20)_"/>
    <w:basedOn w:val="DefaultParagraphFont"/>
    <w:locked/>
    <w:rsid w:val="000C01F9"/>
  </w:style>
  <w:style w:type="paragraph" w:customStyle="1" w:styleId="Tableofcontents200">
    <w:name w:val="Table of contents (20)"/>
    <w:basedOn w:val="Normal"/>
    <w:qFormat/>
    <w:rsid w:val="000C01F9"/>
  </w:style>
  <w:style w:type="character" w:customStyle="1" w:styleId="Tableofcontents21">
    <w:name w:val="Table of contents (21)_"/>
    <w:basedOn w:val="DefaultParagraphFont"/>
    <w:locked/>
    <w:rsid w:val="000C01F9"/>
  </w:style>
  <w:style w:type="paragraph" w:customStyle="1" w:styleId="Tableofcontents210">
    <w:name w:val="Table of contents (21)"/>
    <w:basedOn w:val="Normal"/>
    <w:qFormat/>
    <w:rsid w:val="000C01F9"/>
  </w:style>
  <w:style w:type="character" w:customStyle="1" w:styleId="Tableofcontents22">
    <w:name w:val="Table of contents (22)_"/>
    <w:basedOn w:val="DefaultParagraphFont"/>
    <w:locked/>
    <w:rsid w:val="000C01F9"/>
  </w:style>
  <w:style w:type="paragraph" w:customStyle="1" w:styleId="Tableofcontents220">
    <w:name w:val="Table of contents (22)"/>
    <w:basedOn w:val="Normal"/>
    <w:qFormat/>
    <w:rsid w:val="000C01F9"/>
  </w:style>
  <w:style w:type="character" w:customStyle="1" w:styleId="Bodytext142">
    <w:name w:val="Body text (142)_"/>
    <w:basedOn w:val="DefaultParagraphFont"/>
    <w:locked/>
    <w:rsid w:val="000C01F9"/>
  </w:style>
  <w:style w:type="paragraph" w:customStyle="1" w:styleId="Bodytext1420">
    <w:name w:val="Body text (142)"/>
    <w:basedOn w:val="Normal"/>
    <w:qFormat/>
    <w:rsid w:val="000C01F9"/>
  </w:style>
  <w:style w:type="character" w:customStyle="1" w:styleId="Bodytext143">
    <w:name w:val="Body text (143)_"/>
    <w:basedOn w:val="DefaultParagraphFont"/>
    <w:locked/>
    <w:rsid w:val="000C01F9"/>
  </w:style>
  <w:style w:type="paragraph" w:customStyle="1" w:styleId="Bodytext1430">
    <w:name w:val="Body text (143)"/>
    <w:basedOn w:val="Normal"/>
    <w:qFormat/>
    <w:rsid w:val="000C01F9"/>
  </w:style>
  <w:style w:type="character" w:customStyle="1" w:styleId="Bodytext144Exact">
    <w:name w:val="Body text (144) Exact"/>
    <w:basedOn w:val="DefaultParagraphFont"/>
    <w:locked/>
    <w:rsid w:val="000C01F9"/>
  </w:style>
  <w:style w:type="paragraph" w:customStyle="1" w:styleId="Bodytext144">
    <w:name w:val="Body text (144)"/>
    <w:basedOn w:val="Normal"/>
    <w:qFormat/>
    <w:rsid w:val="000C01F9"/>
  </w:style>
  <w:style w:type="character" w:customStyle="1" w:styleId="Bodytext145Exact">
    <w:name w:val="Body text (145) Exact"/>
    <w:basedOn w:val="DefaultParagraphFont"/>
    <w:locked/>
    <w:rsid w:val="000C01F9"/>
  </w:style>
  <w:style w:type="paragraph" w:customStyle="1" w:styleId="Bodytext145">
    <w:name w:val="Body text (145)"/>
    <w:basedOn w:val="Normal"/>
    <w:qFormat/>
    <w:rsid w:val="000C01F9"/>
  </w:style>
  <w:style w:type="character" w:customStyle="1" w:styleId="Bodytext146">
    <w:name w:val="Body text (146)_"/>
    <w:basedOn w:val="DefaultParagraphFont"/>
    <w:locked/>
    <w:rsid w:val="000C01F9"/>
  </w:style>
  <w:style w:type="paragraph" w:customStyle="1" w:styleId="Bodytext1460">
    <w:name w:val="Body text (146)"/>
    <w:basedOn w:val="Normal"/>
    <w:qFormat/>
    <w:rsid w:val="000C01F9"/>
  </w:style>
  <w:style w:type="character" w:customStyle="1" w:styleId="Heading230">
    <w:name w:val="Heading #23_"/>
    <w:basedOn w:val="DefaultParagraphFont"/>
    <w:locked/>
    <w:rsid w:val="000C01F9"/>
  </w:style>
  <w:style w:type="paragraph" w:customStyle="1" w:styleId="Heading231">
    <w:name w:val="Heading #23"/>
    <w:basedOn w:val="Normal"/>
    <w:qFormat/>
    <w:rsid w:val="000C01F9"/>
  </w:style>
  <w:style w:type="character" w:customStyle="1" w:styleId="Picturecaption36">
    <w:name w:val="Picture caption (36)_"/>
    <w:basedOn w:val="DefaultParagraphFont"/>
    <w:locked/>
    <w:rsid w:val="000C01F9"/>
  </w:style>
  <w:style w:type="paragraph" w:customStyle="1" w:styleId="Picturecaption360">
    <w:name w:val="Picture caption (36)"/>
    <w:basedOn w:val="Normal"/>
    <w:qFormat/>
    <w:rsid w:val="000C01F9"/>
  </w:style>
  <w:style w:type="character" w:customStyle="1" w:styleId="Picturecaption42">
    <w:name w:val="Picture caption (42)_"/>
    <w:basedOn w:val="DefaultParagraphFont"/>
    <w:locked/>
    <w:rsid w:val="000C01F9"/>
  </w:style>
  <w:style w:type="paragraph" w:customStyle="1" w:styleId="Picturecaption420">
    <w:name w:val="Picture caption (42)"/>
    <w:basedOn w:val="Normal"/>
    <w:qFormat/>
    <w:rsid w:val="000C01F9"/>
  </w:style>
  <w:style w:type="character" w:customStyle="1" w:styleId="Bodytext154">
    <w:name w:val="Body text (154)_"/>
    <w:basedOn w:val="DefaultParagraphFont"/>
    <w:locked/>
    <w:rsid w:val="000C01F9"/>
  </w:style>
  <w:style w:type="paragraph" w:customStyle="1" w:styleId="Bodytext1540">
    <w:name w:val="Body text (154)"/>
    <w:basedOn w:val="Normal"/>
    <w:qFormat/>
    <w:rsid w:val="000C01F9"/>
  </w:style>
  <w:style w:type="character" w:customStyle="1" w:styleId="Bodytext155">
    <w:name w:val="Body text (155)_"/>
    <w:basedOn w:val="DefaultParagraphFont"/>
    <w:locked/>
    <w:rsid w:val="000C01F9"/>
  </w:style>
  <w:style w:type="paragraph" w:customStyle="1" w:styleId="Bodytext1550">
    <w:name w:val="Body text (155)"/>
    <w:basedOn w:val="Normal"/>
    <w:qFormat/>
    <w:rsid w:val="000C01F9"/>
  </w:style>
  <w:style w:type="character" w:customStyle="1" w:styleId="Bodytext156">
    <w:name w:val="Body text (156)_"/>
    <w:basedOn w:val="DefaultParagraphFont"/>
    <w:locked/>
    <w:rsid w:val="000C01F9"/>
  </w:style>
  <w:style w:type="paragraph" w:customStyle="1" w:styleId="Bodytext1560">
    <w:name w:val="Body text (156)"/>
    <w:basedOn w:val="Normal"/>
    <w:qFormat/>
    <w:rsid w:val="000C01F9"/>
  </w:style>
  <w:style w:type="character" w:customStyle="1" w:styleId="Bodytext60">
    <w:name w:val="Body text (60)_"/>
    <w:basedOn w:val="DefaultParagraphFont"/>
    <w:locked/>
    <w:rsid w:val="000C01F9"/>
  </w:style>
  <w:style w:type="paragraph" w:customStyle="1" w:styleId="Bodytext600">
    <w:name w:val="Body text (60)"/>
    <w:basedOn w:val="Normal"/>
    <w:qFormat/>
    <w:rsid w:val="000C01F9"/>
  </w:style>
  <w:style w:type="character" w:customStyle="1" w:styleId="Bodytext158">
    <w:name w:val="Body text (158)_"/>
    <w:basedOn w:val="DefaultParagraphFont"/>
    <w:locked/>
    <w:rsid w:val="000C01F9"/>
  </w:style>
  <w:style w:type="paragraph" w:customStyle="1" w:styleId="Bodytext1580">
    <w:name w:val="Body text (158)"/>
    <w:basedOn w:val="Normal"/>
    <w:qFormat/>
    <w:rsid w:val="000C01F9"/>
  </w:style>
  <w:style w:type="character" w:customStyle="1" w:styleId="Bodytext159">
    <w:name w:val="Body text (159)_"/>
    <w:basedOn w:val="DefaultParagraphFont"/>
    <w:locked/>
    <w:rsid w:val="000C01F9"/>
  </w:style>
  <w:style w:type="paragraph" w:customStyle="1" w:styleId="Bodytext1590">
    <w:name w:val="Body text (159)"/>
    <w:basedOn w:val="Normal"/>
    <w:qFormat/>
    <w:rsid w:val="000C01F9"/>
  </w:style>
  <w:style w:type="character" w:customStyle="1" w:styleId="Bodytext160">
    <w:name w:val="Body text (160)_"/>
    <w:basedOn w:val="DefaultParagraphFont"/>
    <w:locked/>
    <w:rsid w:val="000C01F9"/>
  </w:style>
  <w:style w:type="paragraph" w:customStyle="1" w:styleId="Bodytext1600">
    <w:name w:val="Body text (160)"/>
    <w:basedOn w:val="Normal"/>
    <w:qFormat/>
    <w:rsid w:val="000C01F9"/>
  </w:style>
  <w:style w:type="character" w:customStyle="1" w:styleId="Picturecaption4">
    <w:name w:val="Picture caption (4)_"/>
    <w:basedOn w:val="DefaultParagraphFont"/>
    <w:locked/>
    <w:rsid w:val="000C01F9"/>
  </w:style>
  <w:style w:type="paragraph" w:customStyle="1" w:styleId="Picturecaption40">
    <w:name w:val="Picture caption (4)"/>
    <w:basedOn w:val="Normal"/>
    <w:qFormat/>
    <w:rsid w:val="000C01F9"/>
  </w:style>
  <w:style w:type="character" w:customStyle="1" w:styleId="Heading10">
    <w:name w:val="Heading #10_"/>
    <w:basedOn w:val="DefaultParagraphFont"/>
    <w:locked/>
    <w:rsid w:val="000C01F9"/>
  </w:style>
  <w:style w:type="paragraph" w:customStyle="1" w:styleId="Heading100">
    <w:name w:val="Heading #10"/>
    <w:basedOn w:val="Normal"/>
    <w:qFormat/>
    <w:rsid w:val="000C01F9"/>
  </w:style>
  <w:style w:type="character" w:customStyle="1" w:styleId="Picturecaption3">
    <w:name w:val="Picture caption (3)_"/>
    <w:basedOn w:val="DefaultParagraphFont"/>
    <w:locked/>
    <w:rsid w:val="000C01F9"/>
  </w:style>
  <w:style w:type="paragraph" w:customStyle="1" w:styleId="Picturecaption30">
    <w:name w:val="Picture caption (3)"/>
    <w:basedOn w:val="Normal"/>
    <w:qFormat/>
    <w:rsid w:val="000C01F9"/>
  </w:style>
  <w:style w:type="character" w:customStyle="1" w:styleId="Heading13">
    <w:name w:val="Heading #13_"/>
    <w:basedOn w:val="DefaultParagraphFont"/>
    <w:locked/>
    <w:rsid w:val="000C01F9"/>
  </w:style>
  <w:style w:type="paragraph" w:customStyle="1" w:styleId="Heading130">
    <w:name w:val="Heading #13"/>
    <w:basedOn w:val="Normal"/>
    <w:qFormat/>
    <w:rsid w:val="000C01F9"/>
  </w:style>
  <w:style w:type="character" w:customStyle="1" w:styleId="Heading92">
    <w:name w:val="Heading #9 (2)_"/>
    <w:basedOn w:val="DefaultParagraphFont"/>
    <w:locked/>
    <w:rsid w:val="000C01F9"/>
  </w:style>
  <w:style w:type="paragraph" w:customStyle="1" w:styleId="Heading920">
    <w:name w:val="Heading #9 (2)"/>
    <w:basedOn w:val="Normal"/>
    <w:qFormat/>
    <w:rsid w:val="000C01F9"/>
  </w:style>
  <w:style w:type="character" w:customStyle="1" w:styleId="Heading15">
    <w:name w:val="Heading #15_"/>
    <w:basedOn w:val="DefaultParagraphFont"/>
    <w:locked/>
    <w:rsid w:val="000C01F9"/>
  </w:style>
  <w:style w:type="paragraph" w:customStyle="1" w:styleId="Heading150">
    <w:name w:val="Heading #15"/>
    <w:basedOn w:val="Normal"/>
    <w:qFormat/>
    <w:rsid w:val="000C01F9"/>
  </w:style>
  <w:style w:type="character" w:customStyle="1" w:styleId="Bodytext38">
    <w:name w:val="Body text (38)_"/>
    <w:basedOn w:val="DefaultParagraphFont"/>
    <w:locked/>
    <w:rsid w:val="000C01F9"/>
  </w:style>
  <w:style w:type="paragraph" w:customStyle="1" w:styleId="Bodytext380">
    <w:name w:val="Body text (38)"/>
    <w:basedOn w:val="Normal"/>
    <w:qFormat/>
    <w:rsid w:val="000C01F9"/>
  </w:style>
  <w:style w:type="character" w:customStyle="1" w:styleId="Heading17">
    <w:name w:val="Heading #17_"/>
    <w:basedOn w:val="DefaultParagraphFont"/>
    <w:locked/>
    <w:rsid w:val="000C01F9"/>
  </w:style>
  <w:style w:type="paragraph" w:customStyle="1" w:styleId="Heading170">
    <w:name w:val="Heading #17"/>
    <w:basedOn w:val="Normal"/>
    <w:qFormat/>
    <w:rsid w:val="000C01F9"/>
  </w:style>
  <w:style w:type="character" w:customStyle="1" w:styleId="Bodytext97Exact">
    <w:name w:val="Body text (97) Exact"/>
    <w:basedOn w:val="DefaultParagraphFont"/>
    <w:locked/>
    <w:rsid w:val="000C01F9"/>
  </w:style>
  <w:style w:type="paragraph" w:customStyle="1" w:styleId="Bodytext97">
    <w:name w:val="Body text (97)"/>
    <w:basedOn w:val="Normal"/>
    <w:qFormat/>
    <w:rsid w:val="000C01F9"/>
  </w:style>
  <w:style w:type="character" w:customStyle="1" w:styleId="Bodytext42">
    <w:name w:val="Body text (42)_"/>
    <w:basedOn w:val="DefaultParagraphFont"/>
    <w:locked/>
    <w:rsid w:val="000C01F9"/>
  </w:style>
  <w:style w:type="paragraph" w:customStyle="1" w:styleId="Bodytext420">
    <w:name w:val="Body text (42)"/>
    <w:basedOn w:val="Normal"/>
    <w:qFormat/>
    <w:rsid w:val="000C01F9"/>
  </w:style>
  <w:style w:type="character" w:customStyle="1" w:styleId="Picturecaption9">
    <w:name w:val="Picture caption (9)_"/>
    <w:basedOn w:val="DefaultParagraphFont"/>
    <w:locked/>
    <w:rsid w:val="000C01F9"/>
  </w:style>
  <w:style w:type="paragraph" w:customStyle="1" w:styleId="Picturecaption90">
    <w:name w:val="Picture caption (9)"/>
    <w:basedOn w:val="Normal"/>
    <w:qFormat/>
    <w:rsid w:val="000C01F9"/>
  </w:style>
  <w:style w:type="character" w:customStyle="1" w:styleId="Bodytext96Exact">
    <w:name w:val="Body text (96) Exact"/>
    <w:basedOn w:val="DefaultParagraphFont"/>
    <w:locked/>
    <w:rsid w:val="000C01F9"/>
  </w:style>
  <w:style w:type="paragraph" w:customStyle="1" w:styleId="Bodytext96">
    <w:name w:val="Body text (96)"/>
    <w:basedOn w:val="Normal"/>
    <w:qFormat/>
    <w:rsid w:val="000C01F9"/>
  </w:style>
  <w:style w:type="character" w:customStyle="1" w:styleId="Heading142">
    <w:name w:val="Heading #14 (2)_"/>
    <w:basedOn w:val="DefaultParagraphFont"/>
    <w:locked/>
    <w:rsid w:val="000C01F9"/>
  </w:style>
  <w:style w:type="paragraph" w:customStyle="1" w:styleId="Heading1420">
    <w:name w:val="Heading #14 (2)"/>
    <w:basedOn w:val="Normal"/>
    <w:qFormat/>
    <w:rsid w:val="000C01F9"/>
  </w:style>
  <w:style w:type="character" w:customStyle="1" w:styleId="Picturecaption31">
    <w:name w:val="Picture caption (31)_"/>
    <w:basedOn w:val="DefaultParagraphFont"/>
    <w:locked/>
    <w:rsid w:val="000C01F9"/>
  </w:style>
  <w:style w:type="paragraph" w:customStyle="1" w:styleId="Picturecaption310">
    <w:name w:val="Picture caption (31)"/>
    <w:basedOn w:val="Normal"/>
    <w:qFormat/>
    <w:rsid w:val="000C01F9"/>
  </w:style>
  <w:style w:type="character" w:customStyle="1" w:styleId="Picturecaption27">
    <w:name w:val="Picture caption (27)_"/>
    <w:basedOn w:val="DefaultParagraphFont"/>
    <w:locked/>
    <w:rsid w:val="000C01F9"/>
  </w:style>
  <w:style w:type="paragraph" w:customStyle="1" w:styleId="Picturecaption270">
    <w:name w:val="Picture caption (27)"/>
    <w:basedOn w:val="Normal"/>
    <w:qFormat/>
    <w:rsid w:val="000C01F9"/>
  </w:style>
  <w:style w:type="character" w:customStyle="1" w:styleId="Bodytext43Exact">
    <w:name w:val="Body text (43) Exact"/>
    <w:basedOn w:val="DefaultParagraphFont"/>
    <w:locked/>
    <w:rsid w:val="000C01F9"/>
  </w:style>
  <w:style w:type="paragraph" w:customStyle="1" w:styleId="Bodytext43">
    <w:name w:val="Body text (43)"/>
    <w:basedOn w:val="Normal"/>
    <w:qFormat/>
    <w:rsid w:val="000C01F9"/>
  </w:style>
  <w:style w:type="character" w:customStyle="1" w:styleId="Bodytext109">
    <w:name w:val="Body text (109)_"/>
    <w:basedOn w:val="DefaultParagraphFont"/>
    <w:locked/>
    <w:rsid w:val="000C01F9"/>
  </w:style>
  <w:style w:type="paragraph" w:customStyle="1" w:styleId="Bodytext1090">
    <w:name w:val="Body text (109)"/>
    <w:basedOn w:val="Normal"/>
    <w:qFormat/>
    <w:rsid w:val="000C01F9"/>
  </w:style>
  <w:style w:type="character" w:customStyle="1" w:styleId="Bodytext110">
    <w:name w:val="Body text (110)_"/>
    <w:basedOn w:val="DefaultParagraphFont"/>
    <w:locked/>
    <w:rsid w:val="000C01F9"/>
  </w:style>
  <w:style w:type="paragraph" w:customStyle="1" w:styleId="Bodytext1100">
    <w:name w:val="Body text (110)"/>
    <w:basedOn w:val="Normal"/>
    <w:qFormat/>
    <w:rsid w:val="000C01F9"/>
  </w:style>
  <w:style w:type="character" w:customStyle="1" w:styleId="Bodytext111">
    <w:name w:val="Body text (111)_"/>
    <w:basedOn w:val="DefaultParagraphFont"/>
    <w:locked/>
    <w:rsid w:val="000C01F9"/>
  </w:style>
  <w:style w:type="paragraph" w:customStyle="1" w:styleId="Bodytext1110">
    <w:name w:val="Body text (111)"/>
    <w:basedOn w:val="Normal"/>
    <w:qFormat/>
    <w:rsid w:val="000C01F9"/>
  </w:style>
  <w:style w:type="character" w:customStyle="1" w:styleId="Tablecaption7">
    <w:name w:val="Table caption (7)_"/>
    <w:basedOn w:val="DefaultParagraphFont"/>
    <w:locked/>
    <w:rsid w:val="000C01F9"/>
  </w:style>
  <w:style w:type="paragraph" w:customStyle="1" w:styleId="Tablecaption70">
    <w:name w:val="Table caption (7)"/>
    <w:basedOn w:val="Normal"/>
    <w:qFormat/>
    <w:rsid w:val="000C01F9"/>
  </w:style>
  <w:style w:type="character" w:customStyle="1" w:styleId="Bodytext112">
    <w:name w:val="Body text (112)_"/>
    <w:basedOn w:val="DefaultParagraphFont"/>
    <w:locked/>
    <w:rsid w:val="000C01F9"/>
  </w:style>
  <w:style w:type="paragraph" w:customStyle="1" w:styleId="Bodytext1120">
    <w:name w:val="Body text (112)"/>
    <w:basedOn w:val="Normal"/>
    <w:qFormat/>
    <w:rsid w:val="000C01F9"/>
  </w:style>
  <w:style w:type="character" w:customStyle="1" w:styleId="Bodytext113">
    <w:name w:val="Body text (113)_"/>
    <w:basedOn w:val="DefaultParagraphFont"/>
    <w:locked/>
    <w:rsid w:val="000C01F9"/>
  </w:style>
  <w:style w:type="paragraph" w:customStyle="1" w:styleId="Bodytext1130">
    <w:name w:val="Body text (113)"/>
    <w:basedOn w:val="Normal"/>
    <w:qFormat/>
    <w:rsid w:val="000C01F9"/>
  </w:style>
  <w:style w:type="character" w:customStyle="1" w:styleId="Tableofcontents10">
    <w:name w:val="Table of contents (10)_"/>
    <w:basedOn w:val="DefaultParagraphFont"/>
    <w:locked/>
    <w:rsid w:val="000C01F9"/>
  </w:style>
  <w:style w:type="paragraph" w:customStyle="1" w:styleId="Tableofcontents100">
    <w:name w:val="Table of contents (10)"/>
    <w:basedOn w:val="Normal"/>
    <w:qFormat/>
    <w:rsid w:val="000C01F9"/>
  </w:style>
  <w:style w:type="character" w:customStyle="1" w:styleId="Tableofcontents12">
    <w:name w:val="Table of contents (12)_"/>
    <w:basedOn w:val="DefaultParagraphFont"/>
    <w:locked/>
    <w:rsid w:val="000C01F9"/>
  </w:style>
  <w:style w:type="paragraph" w:customStyle="1" w:styleId="Tableofcontents120">
    <w:name w:val="Table of contents (12)"/>
    <w:basedOn w:val="Normal"/>
    <w:qFormat/>
    <w:rsid w:val="000C01F9"/>
  </w:style>
  <w:style w:type="character" w:customStyle="1" w:styleId="Tableofcontents14">
    <w:name w:val="Table of contents (14)_"/>
    <w:basedOn w:val="DefaultParagraphFont"/>
    <w:locked/>
    <w:rsid w:val="000C01F9"/>
  </w:style>
  <w:style w:type="paragraph" w:customStyle="1" w:styleId="Tableofcontents140">
    <w:name w:val="Table of contents (14)"/>
    <w:basedOn w:val="Normal"/>
    <w:qFormat/>
    <w:rsid w:val="000C01F9"/>
  </w:style>
  <w:style w:type="character" w:customStyle="1" w:styleId="Heading162">
    <w:name w:val="Heading #16 (2)_"/>
    <w:basedOn w:val="DefaultParagraphFont"/>
    <w:locked/>
    <w:rsid w:val="000C01F9"/>
  </w:style>
  <w:style w:type="paragraph" w:customStyle="1" w:styleId="Heading1620">
    <w:name w:val="Heading #16 (2)"/>
    <w:basedOn w:val="Normal"/>
    <w:qFormat/>
    <w:rsid w:val="000C01F9"/>
  </w:style>
  <w:style w:type="paragraph" w:customStyle="1" w:styleId="txgreen">
    <w:name w:val="txgreen"/>
    <w:basedOn w:val="Normal"/>
    <w:uiPriority w:val="99"/>
    <w:qFormat/>
    <w:rsid w:val="000C01F9"/>
  </w:style>
  <w:style w:type="paragraph" w:customStyle="1" w:styleId="rtecenter">
    <w:name w:val="rtecenter"/>
    <w:basedOn w:val="Normal"/>
    <w:uiPriority w:val="99"/>
    <w:qFormat/>
    <w:rsid w:val="000C01F9"/>
  </w:style>
  <w:style w:type="paragraph" w:customStyle="1" w:styleId="StyleHeading4TagBigcardNotBold">
    <w:name w:val="Style Heading 4TagBig card + Not Bold"/>
    <w:basedOn w:val="Heading4"/>
    <w:uiPriority w:val="99"/>
    <w:qFormat/>
    <w:rsid w:val="000C01F9"/>
    <w:rPr>
      <w:bCs w:val="0"/>
    </w:rPr>
  </w:style>
  <w:style w:type="paragraph" w:customStyle="1" w:styleId="Stylecardtext8pt">
    <w:name w:val="Style card text + 8 pt"/>
    <w:basedOn w:val="Normal"/>
    <w:uiPriority w:val="99"/>
    <w:qFormat/>
    <w:rsid w:val="000C01F9"/>
  </w:style>
  <w:style w:type="paragraph" w:customStyle="1" w:styleId="Stylecardtext5pt">
    <w:name w:val="Style card text + 5 pt"/>
    <w:basedOn w:val="Normal"/>
    <w:uiPriority w:val="99"/>
    <w:qFormat/>
    <w:rsid w:val="000C01F9"/>
  </w:style>
  <w:style w:type="character" w:customStyle="1" w:styleId="StyleLatinGaramond9ptUnderline">
    <w:name w:val="Style (Latin) Garamond 9 pt Underline"/>
    <w:rsid w:val="000C01F9"/>
  </w:style>
  <w:style w:type="character" w:customStyle="1" w:styleId="l9">
    <w:name w:val="l9"/>
    <w:basedOn w:val="DefaultParagraphFont"/>
    <w:rsid w:val="000C01F9"/>
  </w:style>
  <w:style w:type="character" w:customStyle="1" w:styleId="l8">
    <w:name w:val="l8"/>
    <w:basedOn w:val="DefaultParagraphFont"/>
    <w:rsid w:val="000C01F9"/>
  </w:style>
  <w:style w:type="character" w:customStyle="1" w:styleId="l6">
    <w:name w:val="l6"/>
    <w:basedOn w:val="DefaultParagraphFont"/>
    <w:rsid w:val="000C01F9"/>
  </w:style>
  <w:style w:type="character" w:customStyle="1" w:styleId="l7">
    <w:name w:val="l7"/>
    <w:basedOn w:val="DefaultParagraphFont"/>
    <w:rsid w:val="000C01F9"/>
  </w:style>
  <w:style w:type="character" w:customStyle="1" w:styleId="ellipsistext">
    <w:name w:val="ellipsis_text"/>
    <w:basedOn w:val="DefaultParagraphFont"/>
    <w:rsid w:val="000C01F9"/>
  </w:style>
  <w:style w:type="character" w:customStyle="1" w:styleId="referencediv">
    <w:name w:val="referencediv"/>
    <w:basedOn w:val="DefaultParagraphFont"/>
    <w:rsid w:val="000C01F9"/>
  </w:style>
  <w:style w:type="character" w:customStyle="1" w:styleId="cite0">
    <w:name w:val="cite0"/>
    <w:rsid w:val="000C01F9"/>
  </w:style>
  <w:style w:type="character" w:customStyle="1" w:styleId="Aunderline1">
    <w:name w:val="Aunderline"/>
    <w:uiPriority w:val="1"/>
    <w:qFormat/>
    <w:rsid w:val="000C01F9"/>
  </w:style>
  <w:style w:type="character" w:customStyle="1" w:styleId="desc">
    <w:name w:val="desc"/>
    <w:basedOn w:val="DefaultParagraphFont"/>
    <w:rsid w:val="000C01F9"/>
  </w:style>
  <w:style w:type="character" w:customStyle="1" w:styleId="in-top">
    <w:name w:val="in-top"/>
    <w:rsid w:val="000C01F9"/>
  </w:style>
  <w:style w:type="character" w:customStyle="1" w:styleId="nukeled">
    <w:name w:val="nukeled"/>
    <w:rsid w:val="000C01F9"/>
  </w:style>
  <w:style w:type="character" w:customStyle="1" w:styleId="contextlyrelated">
    <w:name w:val="contextly_related"/>
    <w:rsid w:val="000C01F9"/>
  </w:style>
  <w:style w:type="character" w:customStyle="1" w:styleId="in-right">
    <w:name w:val="in-right"/>
    <w:rsid w:val="000C01F9"/>
  </w:style>
  <w:style w:type="character" w:customStyle="1" w:styleId="adtext">
    <w:name w:val="ad_text"/>
    <w:rsid w:val="000C01F9"/>
  </w:style>
  <w:style w:type="character" w:customStyle="1" w:styleId="linkrow">
    <w:name w:val="link_row"/>
    <w:rsid w:val="000C01F9"/>
  </w:style>
  <w:style w:type="character" w:customStyle="1" w:styleId="revision-date">
    <w:name w:val="revision-date"/>
    <w:rsid w:val="000C01F9"/>
  </w:style>
  <w:style w:type="character" w:customStyle="1" w:styleId="facebook-share">
    <w:name w:val="facebook-share"/>
    <w:rsid w:val="000C01F9"/>
  </w:style>
  <w:style w:type="character" w:customStyle="1" w:styleId="facebook-share-label">
    <w:name w:val="facebook-share-label"/>
    <w:rsid w:val="000C01F9"/>
  </w:style>
  <w:style w:type="character" w:customStyle="1" w:styleId="ata11y">
    <w:name w:val="at_a11y"/>
    <w:rsid w:val="000C01F9"/>
  </w:style>
  <w:style w:type="character" w:customStyle="1" w:styleId="tpk">
    <w:name w:val="tpk"/>
    <w:rsid w:val="000C01F9"/>
  </w:style>
  <w:style w:type="character" w:customStyle="1" w:styleId="A24">
    <w:name w:val="A24"/>
    <w:uiPriority w:val="99"/>
    <w:rsid w:val="000C01F9"/>
  </w:style>
  <w:style w:type="character" w:customStyle="1" w:styleId="A25">
    <w:name w:val="A25"/>
    <w:uiPriority w:val="99"/>
    <w:rsid w:val="000C01F9"/>
  </w:style>
  <w:style w:type="character" w:customStyle="1" w:styleId="Headerorfooter">
    <w:name w:val="Header or footer_"/>
    <w:basedOn w:val="DefaultParagraphFont"/>
    <w:rsid w:val="000C01F9"/>
  </w:style>
  <w:style w:type="character" w:customStyle="1" w:styleId="Bodytext21">
    <w:name w:val="Body text (2)_"/>
    <w:basedOn w:val="DefaultParagraphFont"/>
    <w:rsid w:val="000C01F9"/>
  </w:style>
  <w:style w:type="character" w:customStyle="1" w:styleId="Bodytext22">
    <w:name w:val="Body text (2)"/>
    <w:basedOn w:val="Bodytext32"/>
    <w:rsid w:val="000C01F9"/>
  </w:style>
  <w:style w:type="character" w:customStyle="1" w:styleId="Headerorfooter0">
    <w:name w:val="Header or footer"/>
    <w:basedOn w:val="Bodytext100"/>
    <w:rsid w:val="000C01F9"/>
  </w:style>
  <w:style w:type="character" w:customStyle="1" w:styleId="Bodytext33">
    <w:name w:val="Body text (3)_"/>
    <w:basedOn w:val="DefaultParagraphFont"/>
    <w:rsid w:val="000C01F9"/>
  </w:style>
  <w:style w:type="character" w:customStyle="1" w:styleId="Bodytext31Exact">
    <w:name w:val="Body text (31) Exact"/>
    <w:basedOn w:val="DefaultParagraphFont"/>
    <w:rsid w:val="000C01F9"/>
  </w:style>
  <w:style w:type="character" w:customStyle="1" w:styleId="Bodytext100">
    <w:name w:val="Body text (10)_"/>
    <w:basedOn w:val="DefaultParagraphFont"/>
    <w:rsid w:val="000C01F9"/>
  </w:style>
  <w:style w:type="character" w:customStyle="1" w:styleId="Bodytext32">
    <w:name w:val="Body text (3)"/>
    <w:basedOn w:val="Bodytext3Spacing0ptExact"/>
    <w:rsid w:val="000C01F9"/>
  </w:style>
  <w:style w:type="character" w:customStyle="1" w:styleId="Bodytext46">
    <w:name w:val="Body text (46)_"/>
    <w:basedOn w:val="DefaultParagraphFont"/>
    <w:rsid w:val="000C01F9"/>
  </w:style>
  <w:style w:type="character" w:customStyle="1" w:styleId="Bodytext51">
    <w:name w:val="Body text (51)_"/>
    <w:basedOn w:val="DefaultParagraphFont"/>
    <w:rsid w:val="000C01F9"/>
  </w:style>
  <w:style w:type="character" w:customStyle="1" w:styleId="Bodytext34">
    <w:name w:val="Body text (34)_"/>
    <w:basedOn w:val="DefaultParagraphFont"/>
    <w:rsid w:val="000C01F9"/>
  </w:style>
  <w:style w:type="character" w:customStyle="1" w:styleId="Bodytext3Spacing0ptExact">
    <w:name w:val="Body text (3) + Spacing 0 pt Exact"/>
    <w:rsid w:val="000C01F9"/>
  </w:style>
  <w:style w:type="character" w:customStyle="1" w:styleId="Bodytext82">
    <w:name w:val="Body text (82)_"/>
    <w:basedOn w:val="DefaultParagraphFont"/>
    <w:rsid w:val="000C01F9"/>
  </w:style>
  <w:style w:type="character" w:customStyle="1" w:styleId="PicturecaptionSpacing0ptExact">
    <w:name w:val="Picture caption + Spacing 0 pt Exact"/>
    <w:basedOn w:val="DefaultParagraphFont"/>
    <w:rsid w:val="000C01F9"/>
  </w:style>
  <w:style w:type="character" w:customStyle="1" w:styleId="Tableofcontents13">
    <w:name w:val="Table of contents (13)_"/>
    <w:basedOn w:val="DefaultParagraphFont"/>
    <w:rsid w:val="000C01F9"/>
  </w:style>
  <w:style w:type="character" w:customStyle="1" w:styleId="Bodytext114">
    <w:name w:val="Body text (114)_"/>
    <w:basedOn w:val="DefaultParagraphFont"/>
    <w:rsid w:val="000C01F9"/>
  </w:style>
  <w:style w:type="character" w:customStyle="1" w:styleId="Bodytext115">
    <w:name w:val="Body text (115)_"/>
    <w:basedOn w:val="DefaultParagraphFont"/>
    <w:rsid w:val="000C01F9"/>
  </w:style>
  <w:style w:type="character" w:customStyle="1" w:styleId="Bodytext1150">
    <w:name w:val="Body text (115)"/>
    <w:basedOn w:val="Picturecaption2Spacing0ptExact"/>
    <w:rsid w:val="000C01F9"/>
  </w:style>
  <w:style w:type="character" w:customStyle="1" w:styleId="Bodytext820">
    <w:name w:val="Body text (82)"/>
    <w:rsid w:val="000C01F9"/>
  </w:style>
  <w:style w:type="character" w:customStyle="1" w:styleId="Bodytext101">
    <w:name w:val="Body text (10)"/>
    <w:basedOn w:val="PicturecaptionSpacing0ptExact"/>
    <w:rsid w:val="000C01F9"/>
  </w:style>
  <w:style w:type="character" w:customStyle="1" w:styleId="Bodytext82Spacing0ptExact">
    <w:name w:val="Body text (82) + Spacing 0 pt Exact"/>
    <w:basedOn w:val="Bodytext820"/>
    <w:rsid w:val="000C01F9"/>
  </w:style>
  <w:style w:type="character" w:customStyle="1" w:styleId="Bodytext131Exact">
    <w:name w:val="Body text (131) Exact"/>
    <w:basedOn w:val="DefaultParagraphFont"/>
    <w:rsid w:val="000C01F9"/>
  </w:style>
  <w:style w:type="character" w:customStyle="1" w:styleId="Picturecaption2Spacing0ptExact">
    <w:name w:val="Picture caption (2) + Spacing 0 pt Exact"/>
    <w:basedOn w:val="DefaultParagraphFont"/>
    <w:rsid w:val="000C01F9"/>
  </w:style>
  <w:style w:type="character" w:customStyle="1" w:styleId="Bodytext114Exact">
    <w:name w:val="Body text (114) Exact"/>
    <w:basedOn w:val="Bodytext131Exact"/>
    <w:rsid w:val="000C01F9"/>
  </w:style>
  <w:style w:type="character" w:customStyle="1" w:styleId="Bodytext340">
    <w:name w:val="Body text (34)"/>
    <w:basedOn w:val="BodyText4"/>
    <w:rsid w:val="000C01F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0C01F9"/>
  </w:style>
  <w:style w:type="character" w:customStyle="1" w:styleId="Bodytext510">
    <w:name w:val="Body text (51)"/>
    <w:basedOn w:val="Bodytext115"/>
    <w:rsid w:val="000C01F9"/>
  </w:style>
  <w:style w:type="character" w:customStyle="1" w:styleId="Bodytext1140">
    <w:name w:val="Body text (114)"/>
    <w:basedOn w:val="Bodytext131Exact"/>
    <w:rsid w:val="000C01F9"/>
  </w:style>
  <w:style w:type="character" w:customStyle="1" w:styleId="Tableofcontents130">
    <w:name w:val="Table of contents (13)"/>
    <w:basedOn w:val="Bodytext82Spacing0ptExact"/>
    <w:rsid w:val="000C01F9"/>
  </w:style>
  <w:style w:type="character" w:customStyle="1" w:styleId="Bodytext460">
    <w:name w:val="Body text (46)"/>
    <w:basedOn w:val="Bodytext114"/>
    <w:rsid w:val="000C01F9"/>
  </w:style>
  <w:style w:type="character" w:customStyle="1" w:styleId="Bodytext46NotBold">
    <w:name w:val="Body text (46) + Not Bold"/>
    <w:basedOn w:val="Bodytext114"/>
    <w:rsid w:val="000C01F9"/>
  </w:style>
  <w:style w:type="character" w:customStyle="1" w:styleId="Bodytext46SegoeUI">
    <w:name w:val="Body text (46) + Segoe UI"/>
    <w:basedOn w:val="Bodytext114"/>
    <w:rsid w:val="000C01F9"/>
  </w:style>
  <w:style w:type="character" w:customStyle="1" w:styleId="Bodytext115Spacing0ptExact">
    <w:name w:val="Body text (115) + Spacing 0 pt Exact"/>
    <w:basedOn w:val="Picturecaption2Spacing0ptExact"/>
    <w:rsid w:val="000C01F9"/>
  </w:style>
  <w:style w:type="character" w:customStyle="1" w:styleId="Picturecaption42SmallCaps">
    <w:name w:val="Picture caption (42) + Small Caps"/>
    <w:basedOn w:val="DefaultParagraphFont"/>
    <w:rsid w:val="000C01F9"/>
  </w:style>
  <w:style w:type="character" w:customStyle="1" w:styleId="Bodytext155Exact">
    <w:name w:val="Body text (155) Exact"/>
    <w:basedOn w:val="DefaultParagraphFont"/>
    <w:rsid w:val="000C01F9"/>
  </w:style>
  <w:style w:type="character" w:customStyle="1" w:styleId="Bodytext157">
    <w:name w:val="Body text (157)_"/>
    <w:basedOn w:val="DefaultParagraphFont"/>
    <w:rsid w:val="000C01F9"/>
  </w:style>
  <w:style w:type="character" w:customStyle="1" w:styleId="Bodytext157Spacing0pt">
    <w:name w:val="Body text (157) + Spacing 0 pt"/>
    <w:basedOn w:val="Bodytext39"/>
    <w:rsid w:val="000C01F9"/>
  </w:style>
  <w:style w:type="character" w:customStyle="1" w:styleId="Bodytext1570">
    <w:name w:val="Body text (157)"/>
    <w:basedOn w:val="Bodytext39"/>
    <w:rsid w:val="000C01F9"/>
  </w:style>
  <w:style w:type="character" w:customStyle="1" w:styleId="Heading2213pt">
    <w:name w:val="Heading #22 + 13 pt"/>
    <w:basedOn w:val="DefaultParagraphFont"/>
    <w:rsid w:val="000C01F9"/>
  </w:style>
  <w:style w:type="character" w:customStyle="1" w:styleId="Heading22125pt">
    <w:name w:val="Heading #22 + 12.5 pt"/>
    <w:basedOn w:val="DefaultParagraphFont"/>
    <w:rsid w:val="000C01F9"/>
  </w:style>
  <w:style w:type="character" w:customStyle="1" w:styleId="Bodytext300">
    <w:name w:val="Body text (30)_"/>
    <w:basedOn w:val="DefaultParagraphFont"/>
    <w:rsid w:val="000C01F9"/>
  </w:style>
  <w:style w:type="character" w:customStyle="1" w:styleId="Bodytext301">
    <w:name w:val="Body text (30)"/>
    <w:basedOn w:val="Bodytext3TimesNewRoman"/>
    <w:rsid w:val="000C01F9"/>
  </w:style>
  <w:style w:type="character" w:customStyle="1" w:styleId="Bodytext39">
    <w:name w:val="Body text (39)_"/>
    <w:basedOn w:val="DefaultParagraphFont"/>
    <w:rsid w:val="000C01F9"/>
  </w:style>
  <w:style w:type="character" w:customStyle="1" w:styleId="Bodytext390">
    <w:name w:val="Body text (39)"/>
    <w:basedOn w:val="BodytextExact"/>
    <w:rsid w:val="000C01F9"/>
  </w:style>
  <w:style w:type="character" w:customStyle="1" w:styleId="Bodytext159Exact">
    <w:name w:val="Body text (159) Exact"/>
    <w:basedOn w:val="DefaultParagraphFont"/>
    <w:rsid w:val="000C01F9"/>
  </w:style>
  <w:style w:type="character" w:customStyle="1" w:styleId="Bodytext60Spacing0pt">
    <w:name w:val="Body text (60) + Spacing 0 pt"/>
    <w:basedOn w:val="DefaultParagraphFont"/>
    <w:rsid w:val="000C01F9"/>
  </w:style>
  <w:style w:type="character" w:customStyle="1" w:styleId="Bodytext3Spacing-1pt">
    <w:name w:val="Body text (3) + Spacing -1 pt"/>
    <w:basedOn w:val="Bodytext3Spacing0ptExact"/>
    <w:rsid w:val="000C01F9"/>
  </w:style>
  <w:style w:type="character" w:customStyle="1" w:styleId="Bodytext3TimesNewRoman">
    <w:name w:val="Body text (3) + Times New Roman"/>
    <w:aliases w:val="11.5 pt"/>
    <w:basedOn w:val="Bodytext3Spacing0ptExact"/>
    <w:rsid w:val="000C01F9"/>
  </w:style>
  <w:style w:type="character" w:customStyle="1" w:styleId="Bodytext2NotBold">
    <w:name w:val="Body text (2) + Not Bold"/>
    <w:basedOn w:val="Bodytext32"/>
    <w:rsid w:val="000C01F9"/>
  </w:style>
  <w:style w:type="character" w:customStyle="1" w:styleId="BodytextExact">
    <w:name w:val="Body text Exact"/>
    <w:basedOn w:val="DefaultParagraphFont"/>
    <w:rsid w:val="000C01F9"/>
  </w:style>
  <w:style w:type="character" w:customStyle="1" w:styleId="Heading13Italic">
    <w:name w:val="Heading #13 + Italic"/>
    <w:basedOn w:val="DefaultParagraphFont"/>
    <w:rsid w:val="000C01F9"/>
  </w:style>
  <w:style w:type="character" w:customStyle="1" w:styleId="Heading92Spacing2pt">
    <w:name w:val="Heading #9 (2) + Spacing 2 pt"/>
    <w:basedOn w:val="DefaultParagraphFont"/>
    <w:rsid w:val="000C01F9"/>
  </w:style>
  <w:style w:type="character" w:customStyle="1" w:styleId="Bodytext38Spacing0pt">
    <w:name w:val="Body text (38) + Spacing 0 pt"/>
    <w:basedOn w:val="DefaultParagraphFont"/>
    <w:rsid w:val="000C01F9"/>
  </w:style>
  <w:style w:type="character" w:customStyle="1" w:styleId="Bodytext42Spacing-1pt">
    <w:name w:val="Body text (42) + Spacing -1 pt"/>
    <w:basedOn w:val="DefaultParagraphFont"/>
    <w:rsid w:val="000C01F9"/>
  </w:style>
  <w:style w:type="character" w:customStyle="1" w:styleId="Bodytext35">
    <w:name w:val="Body text (35)_"/>
    <w:basedOn w:val="DefaultParagraphFont"/>
    <w:rsid w:val="000C01F9"/>
  </w:style>
  <w:style w:type="character" w:customStyle="1" w:styleId="Picturecaption19">
    <w:name w:val="Picture caption (19)_"/>
    <w:basedOn w:val="DefaultParagraphFont"/>
    <w:rsid w:val="000C01F9"/>
  </w:style>
  <w:style w:type="character" w:customStyle="1" w:styleId="Picturecaption9Exact">
    <w:name w:val="Picture caption (9) Exact"/>
    <w:basedOn w:val="DefaultParagraphFont"/>
    <w:rsid w:val="000C01F9"/>
  </w:style>
  <w:style w:type="character" w:customStyle="1" w:styleId="Bodytext87">
    <w:name w:val="Body text (87)_"/>
    <w:basedOn w:val="DefaultParagraphFont"/>
    <w:rsid w:val="000C01F9"/>
  </w:style>
  <w:style w:type="character" w:customStyle="1" w:styleId="Bodytext6">
    <w:name w:val="Body text (6)_"/>
    <w:basedOn w:val="DefaultParagraphFont"/>
    <w:rsid w:val="000C01F9"/>
  </w:style>
  <w:style w:type="character" w:customStyle="1" w:styleId="Heading142SmallCaps">
    <w:name w:val="Heading #14 (2) + Small Caps"/>
    <w:basedOn w:val="DefaultParagraphFont"/>
    <w:rsid w:val="000C01F9"/>
  </w:style>
  <w:style w:type="character" w:customStyle="1" w:styleId="Bodytext350">
    <w:name w:val="Body text (35)"/>
    <w:basedOn w:val="Picturecaption190"/>
    <w:rsid w:val="000C01F9"/>
  </w:style>
  <w:style w:type="character" w:customStyle="1" w:styleId="Picturecaption190">
    <w:name w:val="Picture caption (19)"/>
    <w:basedOn w:val="Picturecaption27Spacing0pt"/>
    <w:rsid w:val="000C01F9"/>
  </w:style>
  <w:style w:type="character" w:customStyle="1" w:styleId="Picturecaption27Spacing0pt">
    <w:name w:val="Picture caption (27) + Spacing 0 pt"/>
    <w:basedOn w:val="DefaultParagraphFont"/>
    <w:rsid w:val="000C01F9"/>
  </w:style>
  <w:style w:type="character" w:customStyle="1" w:styleId="Bodytext43Spacing0ptExact">
    <w:name w:val="Body text (43) + Spacing 0 pt Exact"/>
    <w:basedOn w:val="DefaultParagraphFont"/>
    <w:rsid w:val="000C01F9"/>
  </w:style>
  <w:style w:type="character" w:customStyle="1" w:styleId="Bodytext61">
    <w:name w:val="Body text (6)"/>
    <w:basedOn w:val="Bodytext870"/>
    <w:rsid w:val="000C01F9"/>
  </w:style>
  <w:style w:type="character" w:customStyle="1" w:styleId="Bodytext870">
    <w:name w:val="Body text (87)"/>
    <w:basedOn w:val="DefaultParagraphFont"/>
    <w:rsid w:val="000C01F9"/>
  </w:style>
  <w:style w:type="character" w:customStyle="1" w:styleId="BodytextSegoeUI">
    <w:name w:val="Body text + Segoe UI"/>
    <w:aliases w:val="21.5 pt"/>
    <w:basedOn w:val="DefaultParagraphFont"/>
    <w:rsid w:val="000C01F9"/>
  </w:style>
  <w:style w:type="character" w:customStyle="1" w:styleId="Bodytext68">
    <w:name w:val="Body text (68)_"/>
    <w:basedOn w:val="DefaultParagraphFont"/>
    <w:rsid w:val="000C01F9"/>
  </w:style>
  <w:style w:type="character" w:customStyle="1" w:styleId="Bodytext112SmallCaps">
    <w:name w:val="Body text (112) + Small Caps"/>
    <w:basedOn w:val="DefaultParagraphFont"/>
    <w:rsid w:val="000C01F9"/>
  </w:style>
  <w:style w:type="character" w:customStyle="1" w:styleId="Bodytext680">
    <w:name w:val="Body text (68)"/>
    <w:basedOn w:val="Heading162SmallCaps"/>
    <w:rsid w:val="000C01F9"/>
  </w:style>
  <w:style w:type="character" w:customStyle="1" w:styleId="Tableofcontents11">
    <w:name w:val="Table of contents (11)_"/>
    <w:basedOn w:val="DefaultParagraphFont"/>
    <w:rsid w:val="000C01F9"/>
  </w:style>
  <w:style w:type="character" w:customStyle="1" w:styleId="Tableofcontents110">
    <w:name w:val="Table of contents (11)"/>
    <w:basedOn w:val="article-quote-right"/>
    <w:rsid w:val="000C01F9"/>
  </w:style>
  <w:style w:type="character" w:customStyle="1" w:styleId="Tableofcontents15">
    <w:name w:val="Table of contents (15)_"/>
    <w:basedOn w:val="DefaultParagraphFont"/>
    <w:rsid w:val="000C01F9"/>
  </w:style>
  <w:style w:type="character" w:customStyle="1" w:styleId="Tableofcontents150">
    <w:name w:val="Table of contents (15)"/>
    <w:basedOn w:val="StyleBox12pt"/>
    <w:rsid w:val="000C01F9"/>
  </w:style>
  <w:style w:type="character" w:customStyle="1" w:styleId="Heading162SmallCaps">
    <w:name w:val="Heading #16 (2) + Small Caps"/>
    <w:basedOn w:val="DefaultParagraphFont"/>
    <w:rsid w:val="000C01F9"/>
  </w:style>
  <w:style w:type="character" w:customStyle="1" w:styleId="amp">
    <w:name w:val="amp"/>
    <w:basedOn w:val="DefaultParagraphFont"/>
    <w:rsid w:val="000C01F9"/>
  </w:style>
  <w:style w:type="character" w:customStyle="1" w:styleId="article-quote-right">
    <w:name w:val="article-quote-right"/>
    <w:basedOn w:val="DefaultParagraphFont"/>
    <w:rsid w:val="000C01F9"/>
  </w:style>
  <w:style w:type="character" w:customStyle="1" w:styleId="StyleBox12ptBold">
    <w:name w:val="Style Box + 12 pt Bold"/>
    <w:basedOn w:val="DefaultParagraphFont"/>
    <w:rsid w:val="000C01F9"/>
  </w:style>
  <w:style w:type="character" w:customStyle="1" w:styleId="StyleBox12pt">
    <w:name w:val="Style Box + 12 pt"/>
    <w:basedOn w:val="DefaultParagraphFont"/>
    <w:rsid w:val="000C01F9"/>
  </w:style>
  <w:style w:type="character" w:customStyle="1" w:styleId="commentstext0">
    <w:name w:val="commentstext"/>
    <w:rsid w:val="000C01F9"/>
  </w:style>
  <w:style w:type="character" w:customStyle="1" w:styleId="wikicreatelink">
    <w:name w:val="wikicreatelink"/>
    <w:basedOn w:val="DefaultParagraphFont"/>
    <w:rsid w:val="000C01F9"/>
  </w:style>
  <w:style w:type="character" w:customStyle="1" w:styleId="facebook-share-count">
    <w:name w:val="facebook-share-count"/>
    <w:basedOn w:val="DefaultParagraphFont"/>
    <w:rsid w:val="000C01F9"/>
  </w:style>
  <w:style w:type="character" w:customStyle="1" w:styleId="tickerwrap">
    <w:name w:val="ticker_wrap"/>
    <w:basedOn w:val="DefaultParagraphFont"/>
    <w:rsid w:val="000C01F9"/>
  </w:style>
  <w:style w:type="character" w:customStyle="1" w:styleId="smallcaps0">
    <w:name w:val="small_caps"/>
    <w:basedOn w:val="DefaultParagraphFont"/>
    <w:rsid w:val="000C01F9"/>
  </w:style>
  <w:style w:type="character" w:customStyle="1" w:styleId="StyleGaramondText1">
    <w:name w:val="Style Garamond Text 1"/>
    <w:basedOn w:val="DefaultParagraphFont"/>
    <w:rsid w:val="000C01F9"/>
  </w:style>
  <w:style w:type="character" w:customStyle="1" w:styleId="StyleGaramondText1Underline">
    <w:name w:val="Style Garamond Text 1 Underline"/>
    <w:basedOn w:val="DefaultParagraphFont"/>
    <w:rsid w:val="000C01F9"/>
  </w:style>
  <w:style w:type="character" w:customStyle="1" w:styleId="StyleBoldUnderlineBorderSinglesolidlineAuto05pt">
    <w:name w:val="Style Bold Underline Border: : (Single solid line Auto  0.5 pt ..."/>
    <w:basedOn w:val="DefaultParagraphFont"/>
    <w:rsid w:val="000C01F9"/>
  </w:style>
  <w:style w:type="character" w:customStyle="1" w:styleId="StyleStyleBoldUnderlineUnderlineIntenseEmphasisIntenseEmpha">
    <w:name w:val="Style Style Bold UnderlineUnderlineIntense EmphasisIntense Empha..."/>
    <w:basedOn w:val="DefaultParagraphFont"/>
    <w:rsid w:val="000C01F9"/>
  </w:style>
  <w:style w:type="character" w:customStyle="1" w:styleId="Style7ptBold">
    <w:name w:val="Style 7 pt Bold"/>
    <w:basedOn w:val="DefaultParagraphFont"/>
    <w:rsid w:val="000C01F9"/>
  </w:style>
  <w:style w:type="character" w:styleId="HTMLAcronym">
    <w:name w:val="HTML Acronym"/>
    <w:basedOn w:val="DefaultParagraphFont"/>
    <w:uiPriority w:val="99"/>
    <w:semiHidden/>
    <w:unhideWhenUsed/>
    <w:rsid w:val="000C01F9"/>
  </w:style>
  <w:style w:type="paragraph" w:styleId="HTMLAddress">
    <w:name w:val="HTML Address"/>
    <w:basedOn w:val="Normal"/>
    <w:link w:val="HTMLAddressChar"/>
    <w:uiPriority w:val="99"/>
    <w:unhideWhenUsed/>
    <w:rsid w:val="000C01F9"/>
    <w:rPr>
      <w:i/>
      <w:iCs/>
    </w:rPr>
  </w:style>
  <w:style w:type="character" w:customStyle="1" w:styleId="HTMLAddressChar">
    <w:name w:val="HTML Address Char"/>
    <w:basedOn w:val="DefaultParagraphFont"/>
    <w:link w:val="HTMLAddress"/>
    <w:uiPriority w:val="99"/>
    <w:rsid w:val="000C01F9"/>
    <w:rPr>
      <w:rFonts w:ascii="Calibri" w:hAnsi="Calibri" w:cs="Calibri"/>
      <w:i/>
      <w:iCs/>
      <w:sz w:val="22"/>
    </w:rPr>
  </w:style>
  <w:style w:type="paragraph" w:styleId="Index1">
    <w:name w:val="index 1"/>
    <w:basedOn w:val="Normal"/>
    <w:next w:val="Normal"/>
    <w:autoRedefine/>
    <w:unhideWhenUsed/>
    <w:rsid w:val="000C01F9"/>
    <w:pPr>
      <w:ind w:left="220" w:hanging="220"/>
    </w:pPr>
  </w:style>
  <w:style w:type="character" w:customStyle="1" w:styleId="cardunderlineChar0">
    <w:name w:val="card underline Char"/>
    <w:locked/>
    <w:rsid w:val="000C01F9"/>
  </w:style>
  <w:style w:type="paragraph" w:customStyle="1" w:styleId="cardunderline">
    <w:name w:val="card underline"/>
    <w:basedOn w:val="Normal"/>
    <w:next w:val="GAUnderline"/>
    <w:qFormat/>
    <w:rsid w:val="000C01F9"/>
  </w:style>
  <w:style w:type="paragraph" w:customStyle="1" w:styleId="Hat1">
    <w:name w:val="Hat1"/>
    <w:basedOn w:val="Normal"/>
    <w:next w:val="Normal"/>
    <w:uiPriority w:val="2"/>
    <w:qFormat/>
    <w:rsid w:val="000C01F9"/>
  </w:style>
  <w:style w:type="paragraph" w:customStyle="1" w:styleId="post-subtitle">
    <w:name w:val="post-subtitle"/>
    <w:basedOn w:val="Normal"/>
    <w:qFormat/>
    <w:rsid w:val="000C01F9"/>
  </w:style>
  <w:style w:type="paragraph" w:customStyle="1" w:styleId="para">
    <w:name w:val="para"/>
    <w:basedOn w:val="Normal"/>
    <w:next w:val="ReallySamllText"/>
    <w:uiPriority w:val="99"/>
    <w:qFormat/>
    <w:rsid w:val="000C01F9"/>
  </w:style>
  <w:style w:type="paragraph" w:customStyle="1" w:styleId="noindent0">
    <w:name w:val="no_indent"/>
    <w:basedOn w:val="Normal"/>
    <w:next w:val="NormalWeb3"/>
    <w:uiPriority w:val="99"/>
    <w:qFormat/>
    <w:rsid w:val="000C01F9"/>
  </w:style>
  <w:style w:type="paragraph" w:customStyle="1" w:styleId="tagline1">
    <w:name w:val="tagline"/>
    <w:basedOn w:val="Normal"/>
    <w:next w:val="cardCharCharCharCharChar"/>
    <w:qFormat/>
    <w:rsid w:val="000C01F9"/>
  </w:style>
  <w:style w:type="paragraph" w:customStyle="1" w:styleId="Block1">
    <w:name w:val="Block1"/>
    <w:basedOn w:val="Normal"/>
    <w:next w:val="Normal"/>
    <w:uiPriority w:val="3"/>
    <w:qFormat/>
    <w:rsid w:val="000C01F9"/>
  </w:style>
  <w:style w:type="paragraph" w:customStyle="1" w:styleId="TOCHeading1">
    <w:name w:val="TOC Heading1"/>
    <w:basedOn w:val="Heading1"/>
    <w:next w:val="Normal"/>
    <w:uiPriority w:val="39"/>
    <w:qFormat/>
    <w:rsid w:val="000C01F9"/>
    <w:rPr>
      <w:bCs w:val="0"/>
      <w:caps/>
    </w:rPr>
  </w:style>
  <w:style w:type="paragraph" w:customStyle="1" w:styleId="NoteLevel11">
    <w:name w:val="Note Level 11"/>
    <w:basedOn w:val="Normal"/>
    <w:next w:val="HeaderFooter"/>
    <w:uiPriority w:val="99"/>
    <w:qFormat/>
    <w:rsid w:val="000C01F9"/>
  </w:style>
  <w:style w:type="character" w:customStyle="1" w:styleId="ReallySamllTextChar">
    <w:name w:val="ReallySamllText Char"/>
    <w:locked/>
    <w:rsid w:val="000C01F9"/>
  </w:style>
  <w:style w:type="paragraph" w:customStyle="1" w:styleId="ReallySamllText">
    <w:name w:val="ReallySamllText"/>
    <w:basedOn w:val="Normal"/>
    <w:next w:val="CardTextUnderlined"/>
    <w:autoRedefine/>
    <w:qFormat/>
    <w:rsid w:val="000C01F9"/>
  </w:style>
  <w:style w:type="paragraph" w:customStyle="1" w:styleId="NormalWeb3">
    <w:name w:val="Normal (Web)3"/>
    <w:basedOn w:val="Normal"/>
    <w:next w:val="CardTagCharChar"/>
    <w:qFormat/>
    <w:rsid w:val="000C01F9"/>
  </w:style>
  <w:style w:type="paragraph" w:customStyle="1" w:styleId="cardCharCharCharCharChar">
    <w:name w:val="card Char Char Char Char Char"/>
    <w:basedOn w:val="Normal"/>
    <w:next w:val="fixed"/>
    <w:qFormat/>
    <w:rsid w:val="000C01F9"/>
  </w:style>
  <w:style w:type="paragraph" w:customStyle="1" w:styleId="TagCiteChar4">
    <w:name w:val="Tag / Cite Char"/>
    <w:basedOn w:val="Normal"/>
    <w:next w:val="textonormal"/>
    <w:qFormat/>
    <w:rsid w:val="000C01F9"/>
  </w:style>
  <w:style w:type="paragraph" w:customStyle="1" w:styleId="PageNumber2">
    <w:name w:val="Page Number2"/>
    <w:basedOn w:val="Normal"/>
    <w:next w:val="Normal"/>
    <w:qFormat/>
    <w:rsid w:val="000C01F9"/>
  </w:style>
  <w:style w:type="paragraph" w:customStyle="1" w:styleId="HeaderFooter">
    <w:name w:val="Header &amp; Footer"/>
    <w:next w:val="ExecutiveSummarytext"/>
    <w:qFormat/>
    <w:rsid w:val="000C01F9"/>
    <w:pPr>
      <w:spacing w:after="200" w:line="276" w:lineRule="auto"/>
    </w:pPr>
    <w:rPr>
      <w:rFonts w:eastAsiaTheme="minorHAnsi"/>
      <w:sz w:val="22"/>
      <w:szCs w:val="22"/>
    </w:rPr>
  </w:style>
  <w:style w:type="paragraph" w:customStyle="1" w:styleId="CardTextSmall0">
    <w:name w:val="Card Text Small"/>
    <w:basedOn w:val="Normal"/>
    <w:qFormat/>
    <w:rsid w:val="000C01F9"/>
  </w:style>
  <w:style w:type="paragraph" w:customStyle="1" w:styleId="CardTextUnderlined">
    <w:name w:val="Card Text Underlined"/>
    <w:basedOn w:val="Normal"/>
    <w:next w:val="NormalUnderline"/>
    <w:uiPriority w:val="99"/>
    <w:qFormat/>
    <w:rsid w:val="000C01F9"/>
  </w:style>
  <w:style w:type="paragraph" w:customStyle="1" w:styleId="HeaderDebate">
    <w:name w:val="Header Debate"/>
    <w:basedOn w:val="Normal"/>
    <w:next w:val="byline1"/>
    <w:qFormat/>
    <w:rsid w:val="000C01F9"/>
  </w:style>
  <w:style w:type="paragraph" w:customStyle="1" w:styleId="NormalWeb1">
    <w:name w:val="Normal (Web)1"/>
    <w:basedOn w:val="Normal"/>
    <w:next w:val="PlaceholderText1"/>
    <w:qFormat/>
    <w:rsid w:val="000C01F9"/>
  </w:style>
  <w:style w:type="paragraph" w:customStyle="1" w:styleId="CardTagCharChar">
    <w:name w:val="Card Tag Char Char"/>
    <w:basedOn w:val="Normal"/>
    <w:next w:val="NoteLevel31"/>
    <w:qFormat/>
    <w:rsid w:val="000C01F9"/>
  </w:style>
  <w:style w:type="paragraph" w:customStyle="1" w:styleId="fixed">
    <w:name w:val="fixed"/>
    <w:basedOn w:val="Normal"/>
    <w:next w:val="NoteLevel41"/>
    <w:qFormat/>
    <w:rsid w:val="000C01F9"/>
  </w:style>
  <w:style w:type="paragraph" w:customStyle="1" w:styleId="textonormal">
    <w:name w:val="textonormal"/>
    <w:basedOn w:val="Normal"/>
    <w:next w:val="NoteLevel51"/>
    <w:qFormat/>
    <w:rsid w:val="000C01F9"/>
  </w:style>
  <w:style w:type="paragraph" w:customStyle="1" w:styleId="ExecutiveSummarytext">
    <w:name w:val="Executive Summary text"/>
    <w:basedOn w:val="Normal"/>
    <w:next w:val="Normal"/>
    <w:qFormat/>
    <w:rsid w:val="000C01F9"/>
  </w:style>
  <w:style w:type="character" w:customStyle="1" w:styleId="NormalUnderlineChar1">
    <w:name w:val="Normal Underline Char1"/>
    <w:locked/>
    <w:rsid w:val="000C01F9"/>
  </w:style>
  <w:style w:type="paragraph" w:customStyle="1" w:styleId="byline1">
    <w:name w:val="byline1"/>
    <w:basedOn w:val="Normal"/>
    <w:qFormat/>
    <w:rsid w:val="000C01F9"/>
  </w:style>
  <w:style w:type="paragraph" w:customStyle="1" w:styleId="PlaceholderText1">
    <w:name w:val="Placeholder Text1"/>
    <w:basedOn w:val="Normal"/>
    <w:next w:val="ImportantText"/>
    <w:qFormat/>
    <w:rsid w:val="000C01F9"/>
  </w:style>
  <w:style w:type="paragraph" w:customStyle="1" w:styleId="NoteLevel31">
    <w:name w:val="Note Level 31"/>
    <w:basedOn w:val="Normal"/>
    <w:qFormat/>
    <w:rsid w:val="000C01F9"/>
  </w:style>
  <w:style w:type="paragraph" w:customStyle="1" w:styleId="NoteLevel41">
    <w:name w:val="Note Level 41"/>
    <w:basedOn w:val="Normal"/>
    <w:next w:val="StyleBodyText11ptBlackUnderline"/>
    <w:qFormat/>
    <w:rsid w:val="000C01F9"/>
  </w:style>
  <w:style w:type="paragraph" w:customStyle="1" w:styleId="NoteLevel51">
    <w:name w:val="Note Level 51"/>
    <w:basedOn w:val="Normal"/>
    <w:qFormat/>
    <w:rsid w:val="000C01F9"/>
  </w:style>
  <w:style w:type="paragraph" w:customStyle="1" w:styleId="NoteLevel61">
    <w:name w:val="Note Level 61"/>
    <w:basedOn w:val="Normal"/>
    <w:next w:val="StyleBodyText11ptBoldBlack"/>
    <w:qFormat/>
    <w:rsid w:val="000C01F9"/>
  </w:style>
  <w:style w:type="paragraph" w:customStyle="1" w:styleId="NoteLevel71">
    <w:name w:val="Note Level 71"/>
    <w:basedOn w:val="Normal"/>
    <w:qFormat/>
    <w:rsid w:val="000C01F9"/>
  </w:style>
  <w:style w:type="paragraph" w:customStyle="1" w:styleId="NoteLevel81">
    <w:name w:val="Note Level 81"/>
    <w:basedOn w:val="Normal"/>
    <w:next w:val="StyletinyBold"/>
    <w:qFormat/>
    <w:rsid w:val="000C01F9"/>
  </w:style>
  <w:style w:type="paragraph" w:customStyle="1" w:styleId="NoteLevel91">
    <w:name w:val="Note Level 91"/>
    <w:basedOn w:val="Normal"/>
    <w:qFormat/>
    <w:rsid w:val="000C01F9"/>
  </w:style>
  <w:style w:type="character" w:customStyle="1" w:styleId="ImportantTextChar">
    <w:name w:val="Important Text Char"/>
    <w:locked/>
    <w:rsid w:val="000C01F9"/>
  </w:style>
  <w:style w:type="paragraph" w:customStyle="1" w:styleId="ImportantText">
    <w:name w:val="Important Text"/>
    <w:basedOn w:val="Normal"/>
    <w:next w:val="Normal"/>
    <w:qFormat/>
    <w:rsid w:val="000C01F9"/>
  </w:style>
  <w:style w:type="character" w:customStyle="1" w:styleId="StyleBodyText11ptBlackUnderlineChar">
    <w:name w:val="Style Body Text + 11 pt Black Underline Char"/>
    <w:locked/>
    <w:rsid w:val="000C01F9"/>
  </w:style>
  <w:style w:type="paragraph" w:customStyle="1" w:styleId="StyleBodyText11ptBlackUnderline">
    <w:name w:val="Style Body Text + 11 pt Black Underline"/>
    <w:basedOn w:val="Normal"/>
    <w:next w:val="ListContents"/>
    <w:qFormat/>
    <w:rsid w:val="000C01F9"/>
  </w:style>
  <w:style w:type="character" w:customStyle="1" w:styleId="StyleBodyText11ptBoldBlackChar">
    <w:name w:val="Style Body Text + 11 pt Bold Black Char"/>
    <w:locked/>
    <w:rsid w:val="000C01F9"/>
  </w:style>
  <w:style w:type="paragraph" w:customStyle="1" w:styleId="StyleBodyText11ptBoldBlack">
    <w:name w:val="Style Body Text + 11 pt Bold Black"/>
    <w:basedOn w:val="Normal"/>
    <w:next w:val="StyleListContents11ptCustomColorRGB353132Underline"/>
    <w:qFormat/>
    <w:rsid w:val="000C01F9"/>
  </w:style>
  <w:style w:type="character" w:customStyle="1" w:styleId="StyletinyBoldChar">
    <w:name w:val="Style tiny + Bold Char"/>
    <w:locked/>
    <w:rsid w:val="000C01F9"/>
  </w:style>
  <w:style w:type="paragraph" w:customStyle="1" w:styleId="StyletinyBold">
    <w:name w:val="Style tiny + Bold"/>
    <w:basedOn w:val="TagF3"/>
    <w:qFormat/>
    <w:rsid w:val="000C01F9"/>
  </w:style>
  <w:style w:type="character" w:customStyle="1" w:styleId="Heading5SizeDownChar">
    <w:name w:val="Heading 5 Size Down Char"/>
    <w:locked/>
    <w:rsid w:val="000C01F9"/>
  </w:style>
  <w:style w:type="character" w:customStyle="1" w:styleId="Normal2BoldChar">
    <w:name w:val="Normal2 + Bold Char"/>
    <w:locked/>
    <w:rsid w:val="000C01F9"/>
  </w:style>
  <w:style w:type="paragraph" w:customStyle="1" w:styleId="Normal2Bold">
    <w:name w:val="Normal2 + Bold"/>
    <w:basedOn w:val="Normal"/>
    <w:next w:val="Unimportant"/>
    <w:qFormat/>
    <w:rsid w:val="000C01F9"/>
  </w:style>
  <w:style w:type="character" w:customStyle="1" w:styleId="ListContentsChar">
    <w:name w:val="List Contents Char"/>
    <w:locked/>
    <w:rsid w:val="000C01F9"/>
  </w:style>
  <w:style w:type="paragraph" w:customStyle="1" w:styleId="ListContents">
    <w:name w:val="List Contents"/>
    <w:basedOn w:val="Normal"/>
    <w:next w:val="Ununderlined"/>
    <w:qFormat/>
    <w:rsid w:val="000C01F9"/>
  </w:style>
  <w:style w:type="character" w:customStyle="1" w:styleId="StyleListContents11ptCustomColorRGB353132UnderlineChar">
    <w:name w:val="Style List Contents + 11 pt Custom Color(RGB(353132)) Underline Char"/>
    <w:locked/>
    <w:rsid w:val="000C01F9"/>
  </w:style>
  <w:style w:type="paragraph" w:customStyle="1" w:styleId="StyleListContents11ptCustomColorRGB353132Underline">
    <w:name w:val="Style List Contents + 11 pt Custom Color(RGB(353132)) Underline"/>
    <w:basedOn w:val="Ununderlined"/>
    <w:qFormat/>
    <w:rsid w:val="000C01F9"/>
    <w:pPr>
      <w:jc w:val="left"/>
    </w:pPr>
    <w:rPr>
      <w:rFonts w:eastAsiaTheme="minorHAnsi"/>
      <w:sz w:val="20"/>
    </w:rPr>
  </w:style>
  <w:style w:type="character" w:customStyle="1" w:styleId="StyleCards12ptThickunderlineChar2">
    <w:name w:val="Style Cards + 12 pt Thick underline Char2"/>
    <w:locked/>
    <w:rsid w:val="000C01F9"/>
  </w:style>
  <w:style w:type="paragraph" w:customStyle="1" w:styleId="StyleCards12ptThickunderline">
    <w:name w:val="Style Cards + 12 pt Thick underline"/>
    <w:basedOn w:val="Normal"/>
    <w:qFormat/>
    <w:rsid w:val="000C01F9"/>
  </w:style>
  <w:style w:type="character" w:customStyle="1" w:styleId="UnimportantCharChar">
    <w:name w:val="Unimportant Char Char"/>
    <w:locked/>
    <w:rsid w:val="000C01F9"/>
  </w:style>
  <w:style w:type="paragraph" w:customStyle="1" w:styleId="Unimportant">
    <w:name w:val="Unimportant"/>
    <w:basedOn w:val="Normal"/>
    <w:next w:val="DebateCite"/>
    <w:qFormat/>
    <w:rsid w:val="000C01F9"/>
  </w:style>
  <w:style w:type="paragraph" w:customStyle="1" w:styleId="StyleHeading1Justified">
    <w:name w:val="Style Heading 1 + Justified"/>
    <w:basedOn w:val="Normal"/>
    <w:next w:val="Normal"/>
    <w:qFormat/>
    <w:rsid w:val="000C01F9"/>
  </w:style>
  <w:style w:type="paragraph" w:customStyle="1" w:styleId="textunderline0">
    <w:name w:val="text underline"/>
    <w:basedOn w:val="Normal"/>
    <w:next w:val="Heading4Cite"/>
    <w:autoRedefine/>
    <w:qFormat/>
    <w:rsid w:val="000C01F9"/>
  </w:style>
  <w:style w:type="character" w:customStyle="1" w:styleId="DebateTagChar">
    <w:name w:val="Debate Tag Char"/>
    <w:locked/>
    <w:rsid w:val="000C01F9"/>
  </w:style>
  <w:style w:type="paragraph" w:customStyle="1" w:styleId="DebateTag">
    <w:name w:val="Debate Tag"/>
    <w:basedOn w:val="Normal"/>
    <w:autoRedefine/>
    <w:uiPriority w:val="99"/>
    <w:qFormat/>
    <w:rsid w:val="000C01F9"/>
  </w:style>
  <w:style w:type="paragraph" w:customStyle="1" w:styleId="DebateCite">
    <w:name w:val="Debate Cite"/>
    <w:basedOn w:val="Normal"/>
    <w:next w:val="Normaltag"/>
    <w:autoRedefine/>
    <w:qFormat/>
    <w:rsid w:val="000C01F9"/>
  </w:style>
  <w:style w:type="paragraph" w:customStyle="1" w:styleId="PreformattedText">
    <w:name w:val="Preformatted Text"/>
    <w:basedOn w:val="Normal"/>
    <w:next w:val="Cardnon-underlined"/>
    <w:qFormat/>
    <w:rsid w:val="000C01F9"/>
  </w:style>
  <w:style w:type="paragraph" w:customStyle="1" w:styleId="MaggieTag">
    <w:name w:val="MaggieTag"/>
    <w:basedOn w:val="Heading2"/>
    <w:next w:val="BlockTitle4"/>
    <w:qFormat/>
    <w:rsid w:val="000C01F9"/>
    <w:rPr>
      <w:bCs w:val="0"/>
      <w:caps/>
    </w:rPr>
  </w:style>
  <w:style w:type="paragraph" w:customStyle="1" w:styleId="4">
    <w:name w:val="4"/>
    <w:basedOn w:val="Normal"/>
    <w:next w:val="DottedUnderline1"/>
    <w:qFormat/>
    <w:rsid w:val="000C01F9"/>
  </w:style>
  <w:style w:type="paragraph" w:customStyle="1" w:styleId="BlockTitle4">
    <w:name w:val="%Block Title"/>
    <w:basedOn w:val="Heading1"/>
    <w:next w:val="PageNumber4"/>
    <w:qFormat/>
    <w:rsid w:val="000C01F9"/>
    <w:rPr>
      <w:bCs w:val="0"/>
      <w:caps/>
    </w:rPr>
  </w:style>
  <w:style w:type="paragraph" w:customStyle="1" w:styleId="HiddenBlockHeader">
    <w:name w:val="Hidden Block Header"/>
    <w:basedOn w:val="Normal"/>
    <w:next w:val="Cardtext4"/>
    <w:link w:val="HiddenBlockHeaderChar"/>
    <w:qFormat/>
    <w:rsid w:val="000C01F9"/>
  </w:style>
  <w:style w:type="paragraph" w:customStyle="1" w:styleId="ThickUnderline">
    <w:name w:val="ThickUnderline"/>
    <w:qFormat/>
    <w:rsid w:val="000C01F9"/>
    <w:pPr>
      <w:spacing w:after="200" w:line="276" w:lineRule="auto"/>
    </w:pPr>
    <w:rPr>
      <w:rFonts w:eastAsiaTheme="minorHAnsi"/>
      <w:sz w:val="22"/>
      <w:szCs w:val="22"/>
    </w:rPr>
  </w:style>
  <w:style w:type="paragraph" w:customStyle="1" w:styleId="DottedUnderline1">
    <w:name w:val="DottedUnderline"/>
    <w:basedOn w:val="Normal"/>
    <w:qFormat/>
    <w:rsid w:val="000C01F9"/>
  </w:style>
  <w:style w:type="character" w:customStyle="1" w:styleId="Card-UnderlineChar">
    <w:name w:val="Card-Underline Char"/>
    <w:locked/>
    <w:rsid w:val="000C01F9"/>
  </w:style>
  <w:style w:type="paragraph" w:customStyle="1" w:styleId="Card-Underline0">
    <w:name w:val="Card-Underline"/>
    <w:basedOn w:val="Normal"/>
    <w:next w:val="read"/>
    <w:qFormat/>
    <w:rsid w:val="000C01F9"/>
  </w:style>
  <w:style w:type="paragraph" w:customStyle="1" w:styleId="PageNumber3">
    <w:name w:val="Page Number3"/>
    <w:basedOn w:val="Normal"/>
    <w:next w:val="Normal"/>
    <w:qFormat/>
    <w:rsid w:val="000C01F9"/>
  </w:style>
  <w:style w:type="paragraph" w:customStyle="1" w:styleId="PageNumber4">
    <w:name w:val="Page Number4"/>
    <w:basedOn w:val="Normal"/>
    <w:next w:val="Normal"/>
    <w:qFormat/>
    <w:rsid w:val="000C01F9"/>
  </w:style>
  <w:style w:type="paragraph" w:customStyle="1" w:styleId="PageNumber5">
    <w:name w:val="Page Number5"/>
    <w:basedOn w:val="Normal"/>
    <w:next w:val="Normal"/>
    <w:qFormat/>
    <w:rsid w:val="000C01F9"/>
  </w:style>
  <w:style w:type="paragraph" w:customStyle="1" w:styleId="smalltext1">
    <w:name w:val="small text1"/>
    <w:basedOn w:val="Normal"/>
    <w:next w:val="Normal"/>
    <w:uiPriority w:val="4"/>
    <w:qFormat/>
    <w:rsid w:val="000C01F9"/>
  </w:style>
  <w:style w:type="character" w:customStyle="1" w:styleId="CircleChar">
    <w:name w:val="Circle Char"/>
    <w:locked/>
    <w:rsid w:val="000C01F9"/>
  </w:style>
  <w:style w:type="paragraph" w:customStyle="1" w:styleId="PageNumber6">
    <w:name w:val="Page Number6"/>
    <w:basedOn w:val="Normal"/>
    <w:next w:val="Normal"/>
    <w:qFormat/>
    <w:rsid w:val="000C01F9"/>
  </w:style>
  <w:style w:type="paragraph" w:customStyle="1" w:styleId="lastupdated">
    <w:name w:val="lastupdated"/>
    <w:basedOn w:val="Normal"/>
    <w:uiPriority w:val="99"/>
    <w:qFormat/>
    <w:rsid w:val="000C01F9"/>
  </w:style>
  <w:style w:type="paragraph" w:customStyle="1" w:styleId="hn-byline">
    <w:name w:val="hn-byline"/>
    <w:basedOn w:val="Normal"/>
    <w:next w:val="bodyintro"/>
    <w:qFormat/>
    <w:rsid w:val="000C01F9"/>
  </w:style>
  <w:style w:type="paragraph" w:customStyle="1" w:styleId="articleinfo">
    <w:name w:val="articleinfo"/>
    <w:basedOn w:val="Normal"/>
    <w:next w:val="indent"/>
    <w:qFormat/>
    <w:rsid w:val="000C01F9"/>
  </w:style>
  <w:style w:type="character" w:customStyle="1" w:styleId="StyleStyle16ptChar">
    <w:name w:val="Style Style1 + 6 pt Char"/>
    <w:locked/>
    <w:rsid w:val="000C01F9"/>
  </w:style>
  <w:style w:type="paragraph" w:customStyle="1" w:styleId="StyleStyle16pt">
    <w:name w:val="Style Style1 + 6 pt"/>
    <w:basedOn w:val="Normal"/>
    <w:qFormat/>
    <w:rsid w:val="000C01F9"/>
  </w:style>
  <w:style w:type="paragraph" w:customStyle="1" w:styleId="PageNumber7">
    <w:name w:val="Page Number7"/>
    <w:basedOn w:val="Normal"/>
    <w:next w:val="Normal"/>
    <w:qFormat/>
    <w:rsid w:val="000C01F9"/>
  </w:style>
  <w:style w:type="paragraph" w:customStyle="1" w:styleId="OmniPage4">
    <w:name w:val="OmniPage #4"/>
    <w:basedOn w:val="Normal"/>
    <w:uiPriority w:val="99"/>
    <w:qFormat/>
    <w:rsid w:val="000C01F9"/>
  </w:style>
  <w:style w:type="paragraph" w:customStyle="1" w:styleId="OmniPage10">
    <w:name w:val="OmniPage #10"/>
    <w:basedOn w:val="Normal"/>
    <w:uiPriority w:val="99"/>
    <w:qFormat/>
    <w:rsid w:val="000C01F9"/>
  </w:style>
  <w:style w:type="paragraph" w:customStyle="1" w:styleId="PageNumber8">
    <w:name w:val="Page Number8"/>
    <w:basedOn w:val="Normal"/>
    <w:next w:val="Normal"/>
    <w:qFormat/>
    <w:rsid w:val="000C01F9"/>
  </w:style>
  <w:style w:type="paragraph" w:customStyle="1" w:styleId="bodyintro">
    <w:name w:val="bodyintro"/>
    <w:basedOn w:val="Normal"/>
    <w:uiPriority w:val="99"/>
    <w:qFormat/>
    <w:rsid w:val="000C01F9"/>
  </w:style>
  <w:style w:type="paragraph" w:customStyle="1" w:styleId="indent">
    <w:name w:val="indent"/>
    <w:basedOn w:val="Normal"/>
    <w:uiPriority w:val="99"/>
    <w:qFormat/>
    <w:rsid w:val="000C01F9"/>
  </w:style>
  <w:style w:type="paragraph" w:customStyle="1" w:styleId="center">
    <w:name w:val="center"/>
    <w:basedOn w:val="Normal"/>
    <w:uiPriority w:val="99"/>
    <w:qFormat/>
    <w:rsid w:val="000C01F9"/>
  </w:style>
  <w:style w:type="character" w:customStyle="1" w:styleId="Style8ptChar">
    <w:name w:val="Style 8 pt Char"/>
    <w:rsid w:val="000C01F9"/>
  </w:style>
  <w:style w:type="character" w:customStyle="1" w:styleId="message-item">
    <w:name w:val="message-item"/>
    <w:rsid w:val="000C01F9"/>
  </w:style>
  <w:style w:type="character" w:customStyle="1" w:styleId="datestamp">
    <w:name w:val="datestamp"/>
    <w:rsid w:val="000C01F9"/>
  </w:style>
  <w:style w:type="character" w:customStyle="1" w:styleId="i">
    <w:name w:val="i"/>
    <w:uiPriority w:val="99"/>
    <w:rsid w:val="000C01F9"/>
  </w:style>
  <w:style w:type="character" w:customStyle="1" w:styleId="forenames">
    <w:name w:val="forenames"/>
    <w:rsid w:val="000C01F9"/>
  </w:style>
  <w:style w:type="character" w:customStyle="1" w:styleId="surname">
    <w:name w:val="surname"/>
    <w:rsid w:val="000C01F9"/>
  </w:style>
  <w:style w:type="character" w:customStyle="1" w:styleId="medium-font">
    <w:name w:val="medium-font"/>
    <w:rsid w:val="000C01F9"/>
  </w:style>
  <w:style w:type="character" w:customStyle="1" w:styleId="title-link-wrapper">
    <w:name w:val="title-link-wrapper"/>
    <w:rsid w:val="000C01F9"/>
  </w:style>
  <w:style w:type="character" w:customStyle="1" w:styleId="refpreview">
    <w:name w:val="refpreview"/>
    <w:rsid w:val="000C01F9"/>
  </w:style>
  <w:style w:type="character" w:customStyle="1" w:styleId="loose1">
    <w:name w:val="loose1"/>
    <w:rsid w:val="000C01F9"/>
  </w:style>
  <w:style w:type="character" w:customStyle="1" w:styleId="email">
    <w:name w:val="email"/>
    <w:rsid w:val="000C01F9"/>
  </w:style>
  <w:style w:type="character" w:customStyle="1" w:styleId="gsa">
    <w:name w:val="gs_a"/>
    <w:rsid w:val="000C01F9"/>
  </w:style>
  <w:style w:type="character" w:customStyle="1" w:styleId="mainarttitle">
    <w:name w:val="mainarttitle"/>
    <w:rsid w:val="000C01F9"/>
  </w:style>
  <w:style w:type="character" w:customStyle="1" w:styleId="mainartauthor">
    <w:name w:val="mainartauthor"/>
    <w:rsid w:val="000C01F9"/>
  </w:style>
  <w:style w:type="character" w:customStyle="1" w:styleId="mainartdate">
    <w:name w:val="mainartdate"/>
    <w:rsid w:val="000C01F9"/>
  </w:style>
  <w:style w:type="character" w:customStyle="1" w:styleId="gsggs">
    <w:name w:val="gs_ggs"/>
    <w:rsid w:val="000C01F9"/>
  </w:style>
  <w:style w:type="character" w:customStyle="1" w:styleId="ahead">
    <w:name w:val="a_head"/>
    <w:rsid w:val="000C01F9"/>
  </w:style>
  <w:style w:type="character" w:customStyle="1" w:styleId="footnote">
    <w:name w:val="footnote"/>
    <w:rsid w:val="000C01F9"/>
  </w:style>
  <w:style w:type="character" w:customStyle="1" w:styleId="docbody">
    <w:name w:val="docbody"/>
    <w:rsid w:val="000C01F9"/>
  </w:style>
  <w:style w:type="character" w:customStyle="1" w:styleId="superscript">
    <w:name w:val="superscript"/>
    <w:rsid w:val="000C01F9"/>
  </w:style>
  <w:style w:type="character" w:customStyle="1" w:styleId="bwxsm">
    <w:name w:val="b w xsm"/>
    <w:rsid w:val="000C01F9"/>
  </w:style>
  <w:style w:type="character" w:customStyle="1" w:styleId="fstd">
    <w:name w:val="f std"/>
    <w:rsid w:val="000C01F9"/>
  </w:style>
  <w:style w:type="character" w:customStyle="1" w:styleId="gl">
    <w:name w:val="gl"/>
    <w:rsid w:val="000C01F9"/>
  </w:style>
  <w:style w:type="character" w:customStyle="1" w:styleId="bio1">
    <w:name w:val="bio1"/>
    <w:rsid w:val="000C01F9"/>
  </w:style>
  <w:style w:type="character" w:customStyle="1" w:styleId="cardCharCharCharCharCharChar">
    <w:name w:val="card Char Char Char Char Char Char"/>
    <w:rsid w:val="000C01F9"/>
  </w:style>
  <w:style w:type="character" w:customStyle="1" w:styleId="Style24ptBoldUnderlineCenteredCharChar">
    <w:name w:val="Style 24 pt Bold Underline Centered Char Char"/>
    <w:rsid w:val="000C01F9"/>
  </w:style>
  <w:style w:type="character" w:customStyle="1" w:styleId="TagCiteCharChar0">
    <w:name w:val="Tag / Cite Char Char"/>
    <w:rsid w:val="000C01F9"/>
  </w:style>
  <w:style w:type="character" w:customStyle="1" w:styleId="CardTextUnderlinedCharChar">
    <w:name w:val="Card Text Underlined Char Char"/>
    <w:rsid w:val="000C01F9"/>
  </w:style>
  <w:style w:type="character" w:customStyle="1" w:styleId="CardTagCharCharChar">
    <w:name w:val="Card Tag Char Char Char"/>
    <w:rsid w:val="000C01F9"/>
  </w:style>
  <w:style w:type="character" w:customStyle="1" w:styleId="mainbody">
    <w:name w:val="mainbody"/>
    <w:basedOn w:val="DefaultParagraphFont"/>
    <w:rsid w:val="000C01F9"/>
  </w:style>
  <w:style w:type="character" w:customStyle="1" w:styleId="UnderlineStyleChar2">
    <w:name w:val="Underline Style Char2"/>
    <w:rsid w:val="000C01F9"/>
  </w:style>
  <w:style w:type="character" w:customStyle="1" w:styleId="t13">
    <w:name w:val="t13"/>
    <w:basedOn w:val="DefaultParagraphFont"/>
    <w:rsid w:val="000C01F9"/>
  </w:style>
  <w:style w:type="character" w:customStyle="1" w:styleId="SmallFont7pt">
    <w:name w:val="Small Font (7 pt)"/>
    <w:qFormat/>
    <w:rsid w:val="000C01F9"/>
  </w:style>
  <w:style w:type="character" w:customStyle="1" w:styleId="CharChar17">
    <w:name w:val="Char Char17"/>
    <w:locked/>
    <w:rsid w:val="000C01F9"/>
  </w:style>
  <w:style w:type="character" w:customStyle="1" w:styleId="ilspan">
    <w:name w:val="il_span"/>
    <w:basedOn w:val="DefaultParagraphFont"/>
    <w:rsid w:val="000C01F9"/>
  </w:style>
  <w:style w:type="character" w:customStyle="1" w:styleId="leftidx1">
    <w:name w:val="leftidx1"/>
    <w:rsid w:val="000C01F9"/>
  </w:style>
  <w:style w:type="character" w:customStyle="1" w:styleId="blue1">
    <w:name w:val="blue1"/>
    <w:rsid w:val="000C01F9"/>
  </w:style>
  <w:style w:type="character" w:customStyle="1" w:styleId="author-link1">
    <w:name w:val="author-link1"/>
    <w:rsid w:val="000C01F9"/>
  </w:style>
  <w:style w:type="character" w:customStyle="1" w:styleId="black1">
    <w:name w:val="black1"/>
    <w:rsid w:val="000C01F9"/>
  </w:style>
  <w:style w:type="character" w:customStyle="1" w:styleId="StyleunderlinedCharBold">
    <w:name w:val="Style underlined Char + Bold"/>
    <w:rsid w:val="000C01F9"/>
  </w:style>
  <w:style w:type="character" w:customStyle="1" w:styleId="CardUnderline0">
    <w:name w:val="Card Underline"/>
    <w:rsid w:val="000C01F9"/>
  </w:style>
  <w:style w:type="character" w:customStyle="1" w:styleId="lingoregion">
    <w:name w:val="lingo_region"/>
    <w:basedOn w:val="DefaultParagraphFont"/>
    <w:rsid w:val="000C01F9"/>
  </w:style>
  <w:style w:type="character" w:customStyle="1" w:styleId="cite3">
    <w:name w:val="%cite"/>
    <w:rsid w:val="000C01F9"/>
  </w:style>
  <w:style w:type="character" w:customStyle="1" w:styleId="Emphasis21">
    <w:name w:val="%Emphasis2"/>
    <w:rsid w:val="000C01F9"/>
  </w:style>
  <w:style w:type="character" w:customStyle="1" w:styleId="bodycontentlink">
    <w:name w:val="bodycontentlink"/>
    <w:basedOn w:val="DefaultParagraphFont"/>
    <w:rsid w:val="000C01F9"/>
  </w:style>
  <w:style w:type="character" w:customStyle="1" w:styleId="AAAcite">
    <w:name w:val="AAAcite"/>
    <w:rsid w:val="000C01F9"/>
  </w:style>
  <w:style w:type="character" w:customStyle="1" w:styleId="tmplheaderlink">
    <w:name w:val="tmplheaderlink"/>
    <w:rsid w:val="000C01F9"/>
  </w:style>
  <w:style w:type="character" w:customStyle="1" w:styleId="StyleStyleUnderlineUnderlineStyleBoldUnderlineIntenseEmphas">
    <w:name w:val="Style Style UnderlineUnderlineStyle Bold UnderlineIntense Emphas..."/>
    <w:basedOn w:val="DefaultParagraphFont"/>
    <w:rsid w:val="000C01F9"/>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C01F9"/>
    <w:rPr>
      <w:b w:val="0"/>
      <w:sz w:val="24"/>
      <w:u w:val="single"/>
      <w:bdr w:val="none" w:sz="0" w:space="0" w:color="auto"/>
    </w:rPr>
  </w:style>
  <w:style w:type="character" w:customStyle="1" w:styleId="Bodytext11">
    <w:name w:val="Body text (11)"/>
    <w:rsid w:val="000C01F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C01F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C01F9"/>
  </w:style>
  <w:style w:type="paragraph" w:customStyle="1" w:styleId="StyleJustified">
    <w:name w:val="Style Justified"/>
    <w:basedOn w:val="Normal"/>
    <w:qFormat/>
    <w:rsid w:val="000C01F9"/>
    <w:rPr>
      <w:rFonts w:eastAsia="Times New Roman"/>
      <w:szCs w:val="20"/>
    </w:rPr>
  </w:style>
  <w:style w:type="paragraph" w:customStyle="1" w:styleId="Style5">
    <w:name w:val="Style5"/>
    <w:basedOn w:val="Normal"/>
    <w:link w:val="Style5Char"/>
    <w:uiPriority w:val="99"/>
    <w:qFormat/>
    <w:rsid w:val="000C01F9"/>
    <w:pPr>
      <w:ind w:left="432" w:right="432"/>
      <w:jc w:val="both"/>
    </w:pPr>
    <w:rPr>
      <w:rFonts w:eastAsia="Times New Roman"/>
    </w:rPr>
  </w:style>
  <w:style w:type="character" w:customStyle="1" w:styleId="Style5Char">
    <w:name w:val="Style5 Char"/>
    <w:link w:val="Style5"/>
    <w:uiPriority w:val="99"/>
    <w:rsid w:val="000C01F9"/>
    <w:rPr>
      <w:rFonts w:ascii="Calibri" w:eastAsia="Times New Roman" w:hAnsi="Calibri" w:cs="Calibri"/>
      <w:sz w:val="22"/>
    </w:rPr>
  </w:style>
  <w:style w:type="paragraph" w:customStyle="1" w:styleId="Style100">
    <w:name w:val="Style10"/>
    <w:basedOn w:val="Normal"/>
    <w:link w:val="Style10Char"/>
    <w:uiPriority w:val="99"/>
    <w:qFormat/>
    <w:rsid w:val="000C01F9"/>
    <w:pPr>
      <w:ind w:right="432"/>
    </w:pPr>
    <w:rPr>
      <w:rFonts w:eastAsia="Times New Roman"/>
      <w:b/>
      <w:sz w:val="24"/>
    </w:rPr>
  </w:style>
  <w:style w:type="character" w:customStyle="1" w:styleId="Style10Char">
    <w:name w:val="Style10 Char"/>
    <w:link w:val="Style100"/>
    <w:uiPriority w:val="99"/>
    <w:rsid w:val="000C01F9"/>
    <w:rPr>
      <w:rFonts w:ascii="Calibri" w:eastAsia="Times New Roman" w:hAnsi="Calibri" w:cs="Calibri"/>
      <w:b/>
    </w:rPr>
  </w:style>
  <w:style w:type="character" w:customStyle="1" w:styleId="StyleStyleBoldUnderlineUnderlineapple-style-span6ptBoldK">
    <w:name w:val="Style Style Bold UnderlineUnderlineapple-style-span + 6 ptBoldK..."/>
    <w:basedOn w:val="DefaultParagraphFont"/>
    <w:rsid w:val="000C01F9"/>
    <w:rPr>
      <w:b w:val="0"/>
      <w:bCs w:val="0"/>
      <w:sz w:val="22"/>
      <w:u w:val="single"/>
      <w:bdr w:val="none" w:sz="0" w:space="0" w:color="auto"/>
    </w:rPr>
  </w:style>
  <w:style w:type="paragraph" w:customStyle="1" w:styleId="UnderlinedEv">
    <w:name w:val="Underlined Ev"/>
    <w:basedOn w:val="Normal"/>
    <w:next w:val="Normal"/>
    <w:link w:val="UnderlinedEvChar"/>
    <w:qFormat/>
    <w:rsid w:val="000C01F9"/>
    <w:rPr>
      <w:rFonts w:ascii="Times New Roman" w:eastAsia="Times New Roman" w:hAnsi="Times New Roman" w:cstheme="minorBidi"/>
      <w:sz w:val="24"/>
      <w:u w:val="single"/>
    </w:rPr>
  </w:style>
  <w:style w:type="character" w:customStyle="1" w:styleId="StyleUnderlineBorderSinglesolidlineAuto225ptLine">
    <w:name w:val="Style Underline Border: : (Single solid line Auto  2.25 pt Line ..."/>
    <w:basedOn w:val="DefaultParagraphFont"/>
    <w:rsid w:val="000C01F9"/>
    <w:rPr>
      <w:u w:val="single"/>
      <w:bdr w:val="none" w:sz="0" w:space="0" w:color="auto"/>
    </w:rPr>
  </w:style>
  <w:style w:type="character" w:customStyle="1" w:styleId="UnderlinedEvidenceCharChar">
    <w:name w:val="Underlined Evidence Char Char"/>
    <w:rsid w:val="000C01F9"/>
    <w:rPr>
      <w:rFonts w:ascii="Verdana" w:hAnsi="Verdana" w:hint="default"/>
      <w:sz w:val="21"/>
      <w:szCs w:val="21"/>
      <w:u w:val="thick"/>
      <w:lang w:val="en-US" w:eastAsia="en-US" w:bidi="ar-SA"/>
    </w:rPr>
  </w:style>
  <w:style w:type="character" w:customStyle="1" w:styleId="role">
    <w:name w:val="role"/>
    <w:rsid w:val="000C01F9"/>
  </w:style>
  <w:style w:type="character" w:customStyle="1" w:styleId="pagination0">
    <w:name w:val="pagination"/>
    <w:basedOn w:val="DefaultParagraphFont"/>
    <w:rsid w:val="000C01F9"/>
  </w:style>
  <w:style w:type="character" w:customStyle="1" w:styleId="doi">
    <w:name w:val="doi"/>
    <w:basedOn w:val="DefaultParagraphFont"/>
    <w:rsid w:val="000C01F9"/>
  </w:style>
  <w:style w:type="character" w:customStyle="1" w:styleId="bodycontents">
    <w:name w:val="bodycontents"/>
    <w:basedOn w:val="DefaultParagraphFont"/>
    <w:rsid w:val="000C01F9"/>
  </w:style>
  <w:style w:type="character" w:customStyle="1" w:styleId="comma">
    <w:name w:val="comma"/>
    <w:basedOn w:val="DefaultParagraphFont"/>
    <w:rsid w:val="000C01F9"/>
  </w:style>
  <w:style w:type="character" w:customStyle="1" w:styleId="pad5right">
    <w:name w:val="pad5right"/>
    <w:basedOn w:val="DefaultParagraphFont"/>
    <w:rsid w:val="000C01F9"/>
  </w:style>
  <w:style w:type="character" w:customStyle="1" w:styleId="divider">
    <w:name w:val="divider"/>
    <w:basedOn w:val="DefaultParagraphFont"/>
    <w:rsid w:val="000C01F9"/>
  </w:style>
  <w:style w:type="character" w:customStyle="1" w:styleId="blogdate">
    <w:name w:val="blogdate"/>
    <w:basedOn w:val="DefaultParagraphFont"/>
    <w:rsid w:val="000C01F9"/>
  </w:style>
  <w:style w:type="character" w:customStyle="1" w:styleId="ticker">
    <w:name w:val="ticker"/>
    <w:basedOn w:val="DefaultParagraphFont"/>
    <w:rsid w:val="000C01F9"/>
  </w:style>
  <w:style w:type="character" w:customStyle="1" w:styleId="posted">
    <w:name w:val="posted"/>
    <w:basedOn w:val="DefaultParagraphFont"/>
    <w:rsid w:val="000C01F9"/>
  </w:style>
  <w:style w:type="character" w:customStyle="1" w:styleId="time">
    <w:name w:val="time"/>
    <w:basedOn w:val="DefaultParagraphFont"/>
    <w:rsid w:val="000C01F9"/>
  </w:style>
  <w:style w:type="character" w:customStyle="1" w:styleId="dot">
    <w:name w:val="dot"/>
    <w:basedOn w:val="DefaultParagraphFont"/>
    <w:rsid w:val="000C01F9"/>
  </w:style>
  <w:style w:type="character" w:customStyle="1" w:styleId="hn-date">
    <w:name w:val="hn-date"/>
    <w:basedOn w:val="DefaultParagraphFont"/>
    <w:rsid w:val="000C01F9"/>
  </w:style>
  <w:style w:type="character" w:customStyle="1" w:styleId="location">
    <w:name w:val="location"/>
    <w:basedOn w:val="DefaultParagraphFont"/>
    <w:rsid w:val="000C01F9"/>
  </w:style>
  <w:style w:type="character" w:customStyle="1" w:styleId="dropcap-letter">
    <w:name w:val="dropcap-letter"/>
    <w:basedOn w:val="DefaultParagraphFont"/>
    <w:rsid w:val="000C01F9"/>
  </w:style>
  <w:style w:type="character" w:customStyle="1" w:styleId="offscreen">
    <w:name w:val="offscreen"/>
    <w:basedOn w:val="DefaultParagraphFont"/>
    <w:rsid w:val="000C01F9"/>
  </w:style>
  <w:style w:type="character" w:customStyle="1" w:styleId="linked-in">
    <w:name w:val="linked-in"/>
    <w:basedOn w:val="DefaultParagraphFont"/>
    <w:rsid w:val="000C01F9"/>
  </w:style>
  <w:style w:type="character" w:customStyle="1" w:styleId="divs">
    <w:name w:val="divs"/>
    <w:basedOn w:val="DefaultParagraphFont"/>
    <w:rsid w:val="000C01F9"/>
  </w:style>
  <w:style w:type="character" w:customStyle="1" w:styleId="h4">
    <w:name w:val="h4"/>
    <w:rsid w:val="000C01F9"/>
  </w:style>
  <w:style w:type="character" w:customStyle="1" w:styleId="postheader">
    <w:name w:val="postheader"/>
    <w:basedOn w:val="DefaultParagraphFont"/>
    <w:rsid w:val="000C01F9"/>
  </w:style>
  <w:style w:type="numbering" w:customStyle="1" w:styleId="1ai1">
    <w:name w:val="1 / a / i1"/>
    <w:rsid w:val="000C01F9"/>
    <w:pPr>
      <w:numPr>
        <w:numId w:val="23"/>
      </w:numPr>
    </w:pPr>
  </w:style>
  <w:style w:type="numbering" w:styleId="1ai">
    <w:name w:val="Outline List 1"/>
    <w:basedOn w:val="NoList"/>
    <w:unhideWhenUsed/>
    <w:rsid w:val="000C01F9"/>
    <w:pPr>
      <w:numPr>
        <w:numId w:val="24"/>
      </w:numPr>
    </w:pPr>
  </w:style>
  <w:style w:type="paragraph" w:styleId="Index2">
    <w:name w:val="index 2"/>
    <w:basedOn w:val="Normal"/>
    <w:next w:val="Normal"/>
    <w:autoRedefine/>
    <w:rsid w:val="000C01F9"/>
    <w:pPr>
      <w:spacing w:after="200" w:line="276" w:lineRule="auto"/>
      <w:ind w:left="400" w:hanging="200"/>
    </w:pPr>
    <w:rPr>
      <w:bCs/>
    </w:rPr>
  </w:style>
  <w:style w:type="paragraph" w:styleId="Index3">
    <w:name w:val="index 3"/>
    <w:basedOn w:val="Normal"/>
    <w:next w:val="Normal"/>
    <w:autoRedefine/>
    <w:rsid w:val="000C01F9"/>
    <w:pPr>
      <w:spacing w:after="200" w:line="276" w:lineRule="auto"/>
      <w:ind w:left="600" w:hanging="200"/>
    </w:pPr>
    <w:rPr>
      <w:bCs/>
    </w:rPr>
  </w:style>
  <w:style w:type="paragraph" w:styleId="Index4">
    <w:name w:val="index 4"/>
    <w:basedOn w:val="Normal"/>
    <w:next w:val="Normal"/>
    <w:autoRedefine/>
    <w:rsid w:val="000C01F9"/>
    <w:pPr>
      <w:spacing w:after="200" w:line="276" w:lineRule="auto"/>
      <w:ind w:left="800" w:hanging="200"/>
    </w:pPr>
    <w:rPr>
      <w:bCs/>
    </w:rPr>
  </w:style>
  <w:style w:type="paragraph" w:styleId="Index5">
    <w:name w:val="index 5"/>
    <w:basedOn w:val="Normal"/>
    <w:next w:val="Normal"/>
    <w:autoRedefine/>
    <w:rsid w:val="000C01F9"/>
    <w:pPr>
      <w:spacing w:after="200" w:line="276" w:lineRule="auto"/>
      <w:ind w:left="1000" w:hanging="200"/>
    </w:pPr>
    <w:rPr>
      <w:bCs/>
    </w:rPr>
  </w:style>
  <w:style w:type="paragraph" w:styleId="Index6">
    <w:name w:val="index 6"/>
    <w:basedOn w:val="Normal"/>
    <w:next w:val="Normal"/>
    <w:autoRedefine/>
    <w:rsid w:val="000C01F9"/>
    <w:pPr>
      <w:spacing w:after="200" w:line="276" w:lineRule="auto"/>
      <w:ind w:left="1200" w:hanging="200"/>
    </w:pPr>
    <w:rPr>
      <w:bCs/>
    </w:rPr>
  </w:style>
  <w:style w:type="paragraph" w:styleId="Index7">
    <w:name w:val="index 7"/>
    <w:basedOn w:val="Normal"/>
    <w:next w:val="Normal"/>
    <w:autoRedefine/>
    <w:rsid w:val="000C01F9"/>
    <w:pPr>
      <w:spacing w:after="200" w:line="276" w:lineRule="auto"/>
      <w:ind w:left="1400" w:hanging="200"/>
    </w:pPr>
    <w:rPr>
      <w:bCs/>
    </w:rPr>
  </w:style>
  <w:style w:type="paragraph" w:styleId="Index8">
    <w:name w:val="index 8"/>
    <w:basedOn w:val="Normal"/>
    <w:next w:val="Normal"/>
    <w:autoRedefine/>
    <w:rsid w:val="000C01F9"/>
    <w:pPr>
      <w:spacing w:after="200" w:line="276" w:lineRule="auto"/>
      <w:ind w:left="1600" w:hanging="200"/>
    </w:pPr>
    <w:rPr>
      <w:bCs/>
    </w:rPr>
  </w:style>
  <w:style w:type="paragraph" w:styleId="Index9">
    <w:name w:val="index 9"/>
    <w:basedOn w:val="Normal"/>
    <w:next w:val="Normal"/>
    <w:autoRedefine/>
    <w:rsid w:val="000C01F9"/>
    <w:pPr>
      <w:spacing w:after="200" w:line="276" w:lineRule="auto"/>
      <w:ind w:left="1800" w:hanging="200"/>
    </w:pPr>
    <w:rPr>
      <w:bCs/>
    </w:rPr>
  </w:style>
  <w:style w:type="paragraph" w:styleId="IndexHeading">
    <w:name w:val="index heading"/>
    <w:basedOn w:val="Normal"/>
    <w:next w:val="Index1"/>
    <w:rsid w:val="000C01F9"/>
    <w:pPr>
      <w:spacing w:after="200" w:line="276" w:lineRule="auto"/>
    </w:pPr>
    <w:rPr>
      <w:bCs/>
    </w:rPr>
  </w:style>
  <w:style w:type="numbering" w:customStyle="1" w:styleId="NoList8">
    <w:name w:val="No List8"/>
    <w:next w:val="NoList"/>
    <w:semiHidden/>
    <w:unhideWhenUsed/>
    <w:rsid w:val="000C01F9"/>
  </w:style>
  <w:style w:type="numbering" w:customStyle="1" w:styleId="NoList9">
    <w:name w:val="No List9"/>
    <w:next w:val="NoList"/>
    <w:semiHidden/>
    <w:unhideWhenUsed/>
    <w:rsid w:val="000C01F9"/>
  </w:style>
  <w:style w:type="numbering" w:customStyle="1" w:styleId="NoList10">
    <w:name w:val="No List10"/>
    <w:next w:val="NoList"/>
    <w:semiHidden/>
    <w:unhideWhenUsed/>
    <w:rsid w:val="000C01F9"/>
  </w:style>
  <w:style w:type="numbering" w:customStyle="1" w:styleId="NoList13">
    <w:name w:val="No List13"/>
    <w:next w:val="NoList"/>
    <w:semiHidden/>
    <w:unhideWhenUsed/>
    <w:rsid w:val="000C01F9"/>
  </w:style>
  <w:style w:type="numbering" w:customStyle="1" w:styleId="NoList14">
    <w:name w:val="No List14"/>
    <w:next w:val="NoList"/>
    <w:semiHidden/>
    <w:unhideWhenUsed/>
    <w:rsid w:val="000C01F9"/>
  </w:style>
  <w:style w:type="numbering" w:customStyle="1" w:styleId="NoList15">
    <w:name w:val="No List15"/>
    <w:next w:val="NoList"/>
    <w:uiPriority w:val="99"/>
    <w:semiHidden/>
    <w:unhideWhenUsed/>
    <w:rsid w:val="000C01F9"/>
  </w:style>
  <w:style w:type="numbering" w:customStyle="1" w:styleId="NoList16">
    <w:name w:val="No List16"/>
    <w:next w:val="NoList"/>
    <w:uiPriority w:val="99"/>
    <w:semiHidden/>
    <w:unhideWhenUsed/>
    <w:rsid w:val="000C01F9"/>
  </w:style>
  <w:style w:type="numbering" w:customStyle="1" w:styleId="NoList17">
    <w:name w:val="No List17"/>
    <w:next w:val="NoList"/>
    <w:semiHidden/>
    <w:unhideWhenUsed/>
    <w:rsid w:val="000C01F9"/>
  </w:style>
  <w:style w:type="numbering" w:customStyle="1" w:styleId="NoList18">
    <w:name w:val="No List18"/>
    <w:next w:val="NoList"/>
    <w:uiPriority w:val="99"/>
    <w:semiHidden/>
    <w:unhideWhenUsed/>
    <w:rsid w:val="000C01F9"/>
  </w:style>
  <w:style w:type="numbering" w:customStyle="1" w:styleId="NoList19">
    <w:name w:val="No List19"/>
    <w:next w:val="NoList"/>
    <w:uiPriority w:val="99"/>
    <w:semiHidden/>
    <w:unhideWhenUsed/>
    <w:rsid w:val="000C01F9"/>
  </w:style>
  <w:style w:type="numbering" w:customStyle="1" w:styleId="NoList20">
    <w:name w:val="No List20"/>
    <w:next w:val="NoList"/>
    <w:semiHidden/>
    <w:unhideWhenUsed/>
    <w:rsid w:val="000C01F9"/>
  </w:style>
  <w:style w:type="numbering" w:customStyle="1" w:styleId="NoList31">
    <w:name w:val="No List31"/>
    <w:next w:val="NoList"/>
    <w:semiHidden/>
    <w:unhideWhenUsed/>
    <w:rsid w:val="000C01F9"/>
  </w:style>
  <w:style w:type="numbering" w:customStyle="1" w:styleId="NoList41">
    <w:name w:val="No List41"/>
    <w:next w:val="NoList"/>
    <w:semiHidden/>
    <w:unhideWhenUsed/>
    <w:rsid w:val="000C01F9"/>
  </w:style>
  <w:style w:type="numbering" w:customStyle="1" w:styleId="NoList51">
    <w:name w:val="No List51"/>
    <w:next w:val="NoList"/>
    <w:semiHidden/>
    <w:unhideWhenUsed/>
    <w:rsid w:val="000C01F9"/>
  </w:style>
  <w:style w:type="numbering" w:customStyle="1" w:styleId="NoList61">
    <w:name w:val="No List61"/>
    <w:next w:val="NoList"/>
    <w:semiHidden/>
    <w:unhideWhenUsed/>
    <w:rsid w:val="000C01F9"/>
  </w:style>
  <w:style w:type="numbering" w:customStyle="1" w:styleId="NoList71">
    <w:name w:val="No List71"/>
    <w:next w:val="NoList"/>
    <w:semiHidden/>
    <w:unhideWhenUsed/>
    <w:rsid w:val="000C01F9"/>
  </w:style>
  <w:style w:type="numbering" w:customStyle="1" w:styleId="NoList81">
    <w:name w:val="No List81"/>
    <w:next w:val="NoList"/>
    <w:semiHidden/>
    <w:unhideWhenUsed/>
    <w:rsid w:val="000C01F9"/>
  </w:style>
  <w:style w:type="numbering" w:customStyle="1" w:styleId="NoList91">
    <w:name w:val="No List91"/>
    <w:next w:val="NoList"/>
    <w:semiHidden/>
    <w:unhideWhenUsed/>
    <w:rsid w:val="000C01F9"/>
  </w:style>
  <w:style w:type="numbering" w:customStyle="1" w:styleId="NoList101">
    <w:name w:val="No List101"/>
    <w:next w:val="NoList"/>
    <w:uiPriority w:val="99"/>
    <w:semiHidden/>
    <w:unhideWhenUsed/>
    <w:rsid w:val="000C01F9"/>
  </w:style>
  <w:style w:type="numbering" w:customStyle="1" w:styleId="NoList121">
    <w:name w:val="No List121"/>
    <w:next w:val="NoList"/>
    <w:semiHidden/>
    <w:unhideWhenUsed/>
    <w:rsid w:val="000C01F9"/>
  </w:style>
  <w:style w:type="numbering" w:customStyle="1" w:styleId="NoList131">
    <w:name w:val="No List131"/>
    <w:next w:val="NoList"/>
    <w:semiHidden/>
    <w:unhideWhenUsed/>
    <w:rsid w:val="000C01F9"/>
  </w:style>
  <w:style w:type="numbering" w:customStyle="1" w:styleId="NoList141">
    <w:name w:val="No List141"/>
    <w:next w:val="NoList"/>
    <w:semiHidden/>
    <w:unhideWhenUsed/>
    <w:rsid w:val="000C01F9"/>
  </w:style>
  <w:style w:type="paragraph" w:customStyle="1" w:styleId="Quote20">
    <w:name w:val="Quote2"/>
    <w:basedOn w:val="Default"/>
    <w:next w:val="Default"/>
    <w:qFormat/>
    <w:rsid w:val="000C01F9"/>
    <w:rPr>
      <w:rFonts w:eastAsia="Calibri"/>
      <w:color w:val="auto"/>
      <w:szCs w:val="22"/>
    </w:rPr>
  </w:style>
  <w:style w:type="character" w:customStyle="1" w:styleId="StyleLatinBaskervilleUnderline">
    <w:name w:val="Style (Latin) Baskerville Underline"/>
    <w:rsid w:val="000C01F9"/>
    <w:rPr>
      <w:rFonts w:ascii="Baskerville" w:hAnsi="Baskerville"/>
      <w:sz w:val="26"/>
      <w:u w:val="single"/>
    </w:rPr>
  </w:style>
  <w:style w:type="numbering" w:customStyle="1" w:styleId="NoList22">
    <w:name w:val="No List22"/>
    <w:next w:val="NoList"/>
    <w:semiHidden/>
    <w:unhideWhenUsed/>
    <w:rsid w:val="000C01F9"/>
  </w:style>
  <w:style w:type="numbering" w:customStyle="1" w:styleId="NoList23">
    <w:name w:val="No List23"/>
    <w:next w:val="NoList"/>
    <w:semiHidden/>
    <w:unhideWhenUsed/>
    <w:rsid w:val="000C01F9"/>
  </w:style>
  <w:style w:type="numbering" w:customStyle="1" w:styleId="NoList24">
    <w:name w:val="No List24"/>
    <w:next w:val="NoList"/>
    <w:semiHidden/>
    <w:unhideWhenUsed/>
    <w:rsid w:val="000C01F9"/>
  </w:style>
  <w:style w:type="numbering" w:customStyle="1" w:styleId="NoList25">
    <w:name w:val="No List25"/>
    <w:next w:val="NoList"/>
    <w:semiHidden/>
    <w:unhideWhenUsed/>
    <w:rsid w:val="000C01F9"/>
  </w:style>
  <w:style w:type="character" w:customStyle="1" w:styleId="dropcap1">
    <w:name w:val="dropcap1"/>
    <w:rsid w:val="000C01F9"/>
  </w:style>
  <w:style w:type="character" w:customStyle="1" w:styleId="HighlightedUnderlineEmphasis">
    <w:name w:val="Highlighted Underline Emphasis"/>
    <w:rsid w:val="000C01F9"/>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0C01F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C01F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C01F9"/>
    <w:rPr>
      <w:rFonts w:ascii="Georgia" w:hAnsi="Georgia"/>
      <w:u w:val="single"/>
    </w:rPr>
  </w:style>
  <w:style w:type="paragraph" w:customStyle="1" w:styleId="StyleCardsGeorgia12ptBoldThickunderlineBorderSin">
    <w:name w:val="Style Cards + Georgia 12 pt Bold Thick underline Border: : (Sin..."/>
    <w:basedOn w:val="Normal"/>
    <w:qFormat/>
    <w:rsid w:val="000C01F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0C01F9"/>
    <w:rPr>
      <w:rFonts w:ascii="Georgia" w:hAnsi="Georgia"/>
      <w:sz w:val="24"/>
      <w:u w:val="single"/>
    </w:rPr>
  </w:style>
  <w:style w:type="paragraph" w:customStyle="1" w:styleId="StyleCardsGeorgia">
    <w:name w:val="Style Cards + Georgia"/>
    <w:basedOn w:val="Normal"/>
    <w:qFormat/>
    <w:rsid w:val="000C01F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0C01F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0C01F9"/>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0C01F9"/>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0C01F9"/>
    <w:rPr>
      <w:b w:val="0"/>
      <w:bCs w:val="0"/>
      <w:sz w:val="22"/>
      <w:u w:val="single"/>
      <w:bdr w:val="none" w:sz="0" w:space="0" w:color="auto"/>
    </w:rPr>
  </w:style>
  <w:style w:type="character" w:customStyle="1" w:styleId="maintitle">
    <w:name w:val="maintitle"/>
    <w:basedOn w:val="DefaultParagraphFont"/>
    <w:rsid w:val="000C01F9"/>
  </w:style>
  <w:style w:type="character" w:customStyle="1" w:styleId="cit-title">
    <w:name w:val="cit-title"/>
    <w:basedOn w:val="DefaultParagraphFont"/>
    <w:rsid w:val="000C01F9"/>
  </w:style>
  <w:style w:type="paragraph" w:customStyle="1" w:styleId="txttitle">
    <w:name w:val="txttitle"/>
    <w:basedOn w:val="Normal"/>
    <w:rsid w:val="000C01F9"/>
    <w:pPr>
      <w:spacing w:before="100" w:beforeAutospacing="1" w:after="100" w:afterAutospacing="1"/>
    </w:pPr>
    <w:rPr>
      <w:sz w:val="24"/>
    </w:rPr>
  </w:style>
  <w:style w:type="character" w:customStyle="1" w:styleId="volume">
    <w:name w:val="volume"/>
    <w:basedOn w:val="DefaultParagraphFont"/>
    <w:rsid w:val="000C01F9"/>
  </w:style>
  <w:style w:type="character" w:customStyle="1" w:styleId="z3988">
    <w:name w:val="z3988"/>
    <w:basedOn w:val="DefaultParagraphFont"/>
    <w:rsid w:val="000C01F9"/>
  </w:style>
  <w:style w:type="character" w:customStyle="1" w:styleId="nowrap">
    <w:name w:val="nowrap"/>
    <w:basedOn w:val="DefaultParagraphFont"/>
    <w:rsid w:val="000C01F9"/>
  </w:style>
  <w:style w:type="paragraph" w:customStyle="1" w:styleId="SmallCards">
    <w:name w:val="Small Cards"/>
    <w:basedOn w:val="Normal"/>
    <w:link w:val="SmallCardsChar"/>
    <w:autoRedefine/>
    <w:rsid w:val="000C01F9"/>
    <w:rPr>
      <w:rFonts w:eastAsia="Times New Roman"/>
      <w:sz w:val="16"/>
      <w:szCs w:val="20"/>
    </w:rPr>
  </w:style>
  <w:style w:type="character" w:customStyle="1" w:styleId="freeaccess">
    <w:name w:val="freeaccess"/>
    <w:basedOn w:val="DefaultParagraphFont"/>
    <w:rsid w:val="000C01F9"/>
  </w:style>
  <w:style w:type="character" w:customStyle="1" w:styleId="articoloinside">
    <w:name w:val="articolo_inside"/>
    <w:rsid w:val="000C01F9"/>
  </w:style>
  <w:style w:type="paragraph" w:customStyle="1" w:styleId="pagetools">
    <w:name w:val="pagetools"/>
    <w:basedOn w:val="Normal"/>
    <w:uiPriority w:val="99"/>
    <w:qFormat/>
    <w:rsid w:val="000C01F9"/>
    <w:pPr>
      <w:spacing w:before="100" w:beforeAutospacing="1" w:after="100" w:afterAutospacing="1"/>
    </w:pPr>
    <w:rPr>
      <w:rFonts w:eastAsia="Times New Roman"/>
      <w:sz w:val="24"/>
    </w:rPr>
  </w:style>
  <w:style w:type="character" w:customStyle="1" w:styleId="job">
    <w:name w:val="job"/>
    <w:basedOn w:val="DefaultParagraphFont"/>
    <w:rsid w:val="000C01F9"/>
  </w:style>
  <w:style w:type="character" w:customStyle="1" w:styleId="publisher">
    <w:name w:val="publisher"/>
    <w:basedOn w:val="DefaultParagraphFont"/>
    <w:rsid w:val="000C01F9"/>
  </w:style>
  <w:style w:type="character" w:customStyle="1" w:styleId="pubyear">
    <w:name w:val="pubyear"/>
    <w:basedOn w:val="DefaultParagraphFont"/>
    <w:rsid w:val="000C01F9"/>
  </w:style>
  <w:style w:type="character" w:customStyle="1" w:styleId="pubcity">
    <w:name w:val="pubcity"/>
    <w:basedOn w:val="DefaultParagraphFont"/>
    <w:rsid w:val="000C01F9"/>
  </w:style>
  <w:style w:type="paragraph" w:customStyle="1" w:styleId="C-Text">
    <w:name w:val="C-Text"/>
    <w:basedOn w:val="Normal"/>
    <w:uiPriority w:val="99"/>
    <w:qFormat/>
    <w:rsid w:val="000C01F9"/>
    <w:pPr>
      <w:tabs>
        <w:tab w:val="num" w:pos="720"/>
      </w:tabs>
      <w:ind w:left="720" w:hanging="360"/>
    </w:pPr>
    <w:rPr>
      <w:rFonts w:ascii="Garamond" w:hAnsi="Garamond"/>
      <w:sz w:val="24"/>
    </w:rPr>
  </w:style>
  <w:style w:type="character" w:customStyle="1" w:styleId="ecdate">
    <w:name w:val="ec_date"/>
    <w:basedOn w:val="DefaultParagraphFont"/>
    <w:rsid w:val="000C01F9"/>
    <w:rPr>
      <w:rFonts w:ascii="Verdana" w:hAnsi="Verdana" w:hint="default"/>
      <w:sz w:val="20"/>
      <w:szCs w:val="20"/>
      <w:shd w:val="clear" w:color="auto" w:fill="FFFFFF"/>
    </w:rPr>
  </w:style>
  <w:style w:type="paragraph" w:customStyle="1" w:styleId="ecmsonormal">
    <w:name w:val="ec_msonormal"/>
    <w:basedOn w:val="Normal"/>
    <w:uiPriority w:val="99"/>
    <w:qFormat/>
    <w:rsid w:val="000C01F9"/>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0C01F9"/>
  </w:style>
  <w:style w:type="character" w:customStyle="1" w:styleId="articleheadline">
    <w:name w:val="articleheadline"/>
    <w:basedOn w:val="DefaultParagraphFont"/>
    <w:rsid w:val="000C01F9"/>
  </w:style>
  <w:style w:type="paragraph" w:customStyle="1" w:styleId="u-intro">
    <w:name w:val="u-intro"/>
    <w:basedOn w:val="Normal"/>
    <w:uiPriority w:val="99"/>
    <w:qFormat/>
    <w:rsid w:val="000C01F9"/>
    <w:pPr>
      <w:spacing w:before="100" w:beforeAutospacing="1" w:after="100" w:afterAutospacing="1"/>
    </w:pPr>
    <w:rPr>
      <w:sz w:val="24"/>
    </w:rPr>
  </w:style>
  <w:style w:type="character" w:customStyle="1" w:styleId="u-byline">
    <w:name w:val="u-byline"/>
    <w:basedOn w:val="DefaultParagraphFont"/>
    <w:rsid w:val="000C01F9"/>
  </w:style>
  <w:style w:type="character" w:customStyle="1" w:styleId="articlebya">
    <w:name w:val="articleby_a"/>
    <w:basedOn w:val="DefaultParagraphFont"/>
    <w:rsid w:val="000C01F9"/>
  </w:style>
  <w:style w:type="character" w:customStyle="1" w:styleId="popupwinby">
    <w:name w:val="popupwinby"/>
    <w:basedOn w:val="DefaultParagraphFont"/>
    <w:rsid w:val="000C01F9"/>
  </w:style>
  <w:style w:type="character" w:customStyle="1" w:styleId="storyheader">
    <w:name w:val="storyheader"/>
    <w:basedOn w:val="DefaultParagraphFont"/>
    <w:rsid w:val="000C01F9"/>
  </w:style>
  <w:style w:type="character" w:customStyle="1" w:styleId="marron">
    <w:name w:val="marron"/>
    <w:basedOn w:val="DefaultParagraphFont"/>
    <w:rsid w:val="000C01F9"/>
  </w:style>
  <w:style w:type="character" w:customStyle="1" w:styleId="StyleNormalWeb10ptChar">
    <w:name w:val="Style Normal (Web) + 10 pt Char"/>
    <w:basedOn w:val="DefaultParagraphFont"/>
    <w:rsid w:val="000C01F9"/>
    <w:rPr>
      <w:szCs w:val="24"/>
      <w:lang w:val="en-US" w:eastAsia="en-US" w:bidi="ar-SA"/>
    </w:rPr>
  </w:style>
  <w:style w:type="paragraph" w:customStyle="1" w:styleId="TagCiteShells">
    <w:name w:val="Tag/Cite/Shells"/>
    <w:basedOn w:val="Normal"/>
    <w:uiPriority w:val="99"/>
    <w:qFormat/>
    <w:rsid w:val="000C01F9"/>
    <w:rPr>
      <w:b/>
    </w:rPr>
  </w:style>
  <w:style w:type="paragraph" w:customStyle="1" w:styleId="DefinitionTerm">
    <w:name w:val="Definition Term"/>
    <w:basedOn w:val="Normal"/>
    <w:next w:val="Normal"/>
    <w:uiPriority w:val="99"/>
    <w:qFormat/>
    <w:rsid w:val="000C01F9"/>
    <w:rPr>
      <w:snapToGrid w:val="0"/>
      <w:sz w:val="24"/>
    </w:rPr>
  </w:style>
  <w:style w:type="character" w:customStyle="1" w:styleId="Style3CharChar">
    <w:name w:val="Style3 Char Char"/>
    <w:basedOn w:val="DefaultParagraphFont"/>
    <w:rsid w:val="000C01F9"/>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0C01F9"/>
    <w:pPr>
      <w:spacing w:after="60"/>
    </w:pPr>
    <w:rPr>
      <w:rFonts w:eastAsia="SimSun" w:cs="Times New Roman"/>
      <w:bCs w:val="0"/>
      <w:sz w:val="20"/>
      <w:lang w:eastAsia="zh-CN"/>
    </w:rPr>
  </w:style>
  <w:style w:type="character" w:customStyle="1" w:styleId="NormalChar0">
    <w:name w:val="Normal Char"/>
    <w:basedOn w:val="DefaultParagraphFont"/>
    <w:rsid w:val="000C01F9"/>
    <w:rPr>
      <w:lang w:eastAsia="en-US"/>
    </w:rPr>
  </w:style>
  <w:style w:type="character" w:customStyle="1" w:styleId="BoldUnderlineChar4">
    <w:name w:val="Bold + Underline Char"/>
    <w:basedOn w:val="DefaultParagraphFont"/>
    <w:rsid w:val="000C01F9"/>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0C01F9"/>
  </w:style>
  <w:style w:type="character" w:customStyle="1" w:styleId="CharacterStyle7">
    <w:name w:val="Character Style 7"/>
    <w:rsid w:val="000C01F9"/>
    <w:rPr>
      <w:rFonts w:ascii="Arial Narrow" w:hAnsi="Arial Narrow" w:cs="Arial Narrow"/>
      <w:sz w:val="20"/>
      <w:szCs w:val="20"/>
      <w:u w:val="single"/>
    </w:rPr>
  </w:style>
  <w:style w:type="character" w:customStyle="1" w:styleId="StyleStyle4Char">
    <w:name w:val="Style Style4 + Char"/>
    <w:basedOn w:val="DefaultParagraphFont"/>
    <w:rsid w:val="000C01F9"/>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0C01F9"/>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0C01F9"/>
    <w:rPr>
      <w:rFonts w:ascii="Verdana" w:hAnsi="Verdana"/>
      <w:sz w:val="21"/>
      <w:szCs w:val="21"/>
      <w:u w:val="thick"/>
    </w:rPr>
  </w:style>
  <w:style w:type="paragraph" w:customStyle="1" w:styleId="Cite8">
    <w:name w:val="Cite8"/>
    <w:basedOn w:val="Normal"/>
    <w:autoRedefine/>
    <w:uiPriority w:val="99"/>
    <w:qFormat/>
    <w:rsid w:val="000C01F9"/>
    <w:rPr>
      <w:rFonts w:eastAsia="Calibri"/>
      <w:sz w:val="16"/>
    </w:rPr>
  </w:style>
  <w:style w:type="character" w:customStyle="1" w:styleId="BoxX2">
    <w:name w:val="BoxX2"/>
    <w:qFormat/>
    <w:rsid w:val="000C01F9"/>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0C01F9"/>
    <w:rPr>
      <w:rFonts w:ascii="Garamond" w:hAnsi="Garamond" w:hint="default"/>
      <w:sz w:val="16"/>
    </w:rPr>
  </w:style>
  <w:style w:type="paragraph" w:customStyle="1" w:styleId="StyleStyle49pt9">
    <w:name w:val="Style Style4 + 9 pt9"/>
    <w:basedOn w:val="Style4"/>
    <w:link w:val="StyleStyle49pt9Char"/>
    <w:rsid w:val="000C01F9"/>
    <w:rPr>
      <w:rFonts w:ascii="Times New Roman" w:eastAsia="SimSun" w:hAnsi="Times New Roman"/>
      <w:lang w:eastAsia="zh-CN"/>
    </w:rPr>
  </w:style>
  <w:style w:type="character" w:customStyle="1" w:styleId="StyleStyle49pt9Char">
    <w:name w:val="Style Style4 + 9 pt9 Char"/>
    <w:link w:val="StyleStyle49pt9"/>
    <w:rsid w:val="000C01F9"/>
    <w:rPr>
      <w:rFonts w:ascii="Times New Roman" w:eastAsia="SimSun" w:hAnsi="Times New Roman"/>
      <w:u w:val="single"/>
      <w:lang w:eastAsia="zh-CN"/>
    </w:rPr>
  </w:style>
  <w:style w:type="character" w:customStyle="1" w:styleId="UnderlineCard1">
    <w:name w:val="Underline Card"/>
    <w:uiPriority w:val="6"/>
    <w:qFormat/>
    <w:rsid w:val="000C01F9"/>
    <w:rPr>
      <w:rFonts w:ascii="Arial" w:hAnsi="Arial"/>
      <w:b w:val="0"/>
      <w:bCs/>
      <w:sz w:val="20"/>
      <w:u w:val="single"/>
    </w:rPr>
  </w:style>
  <w:style w:type="paragraph" w:customStyle="1" w:styleId="DebateBlocking">
    <w:name w:val="DebateBlocking"/>
    <w:basedOn w:val="Normal"/>
    <w:next w:val="Nothing"/>
    <w:uiPriority w:val="99"/>
    <w:qFormat/>
    <w:rsid w:val="000C01F9"/>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0C01F9"/>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0C01F9"/>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0C01F9"/>
    <w:pPr>
      <w:spacing w:before="100" w:beforeAutospacing="1" w:after="100" w:afterAutospacing="1"/>
    </w:pPr>
    <w:rPr>
      <w:rFonts w:eastAsia="Times New Roman"/>
      <w:sz w:val="24"/>
    </w:rPr>
  </w:style>
  <w:style w:type="character" w:customStyle="1" w:styleId="created">
    <w:name w:val="created"/>
    <w:basedOn w:val="DefaultParagraphFont"/>
    <w:rsid w:val="000C01F9"/>
  </w:style>
  <w:style w:type="paragraph" w:customStyle="1" w:styleId="8font">
    <w:name w:val="8font"/>
    <w:basedOn w:val="Normal"/>
    <w:next w:val="Normal"/>
    <w:autoRedefine/>
    <w:uiPriority w:val="99"/>
    <w:qFormat/>
    <w:rsid w:val="000C01F9"/>
    <w:rPr>
      <w:rFonts w:eastAsia="Cambria"/>
      <w:sz w:val="16"/>
      <w:szCs w:val="16"/>
    </w:rPr>
  </w:style>
  <w:style w:type="paragraph" w:customStyle="1" w:styleId="CiteLittle">
    <w:name w:val="Cite Little"/>
    <w:next w:val="Normal"/>
    <w:qFormat/>
    <w:rsid w:val="000C01F9"/>
    <w:rPr>
      <w:rFonts w:ascii="Arial" w:eastAsia="Times New Roman" w:hAnsi="Arial" w:cs="Times New Roman"/>
      <w:bCs/>
      <w:kern w:val="32"/>
      <w:sz w:val="16"/>
      <w:szCs w:val="32"/>
    </w:rPr>
  </w:style>
  <w:style w:type="character" w:customStyle="1" w:styleId="StyleAsianMSMinchoBold">
    <w:name w:val="Style (Asian) MS Mincho Bold"/>
    <w:rsid w:val="000C01F9"/>
    <w:rPr>
      <w:rFonts w:ascii="Times New Roman" w:eastAsia="MS Mincho" w:hAnsi="Times New Roman"/>
      <w:b/>
      <w:bCs/>
      <w:u w:val="thick"/>
    </w:rPr>
  </w:style>
  <w:style w:type="character" w:customStyle="1" w:styleId="StyleAsianMSMincho">
    <w:name w:val="Style (Asian) MS Mincho"/>
    <w:rsid w:val="000C01F9"/>
    <w:rPr>
      <w:rFonts w:ascii="Times New Roman" w:eastAsia="MS Mincho" w:hAnsi="Times New Roman"/>
      <w:u w:val="thick"/>
    </w:rPr>
  </w:style>
  <w:style w:type="paragraph" w:customStyle="1" w:styleId="docheader">
    <w:name w:val="doc header"/>
    <w:autoRedefine/>
    <w:qFormat/>
    <w:rsid w:val="000C01F9"/>
    <w:rPr>
      <w:rFonts w:ascii="Times New Roman" w:eastAsia="Malgun Gothic" w:hAnsi="Times New Roman" w:cs="Times New Roman"/>
      <w:b/>
      <w:sz w:val="20"/>
    </w:rPr>
  </w:style>
  <w:style w:type="paragraph" w:customStyle="1" w:styleId="docfooter">
    <w:name w:val="doc footer"/>
    <w:autoRedefine/>
    <w:qFormat/>
    <w:rsid w:val="000C01F9"/>
    <w:pPr>
      <w:jc w:val="right"/>
    </w:pPr>
    <w:rPr>
      <w:rFonts w:ascii="Times New Roman" w:eastAsia="Malgun Gothic" w:hAnsi="Times New Roman" w:cs="Times New Roman"/>
      <w:b/>
      <w:sz w:val="22"/>
    </w:rPr>
  </w:style>
  <w:style w:type="character" w:customStyle="1" w:styleId="crosslinkpopup">
    <w:name w:val="crosslinkpopup"/>
    <w:rsid w:val="000C01F9"/>
  </w:style>
  <w:style w:type="character" w:customStyle="1" w:styleId="CardCharChar1">
    <w:name w:val="Card Char Char1"/>
    <w:rsid w:val="000C01F9"/>
    <w:rPr>
      <w:b/>
      <w:bCs/>
      <w:sz w:val="28"/>
      <w:szCs w:val="28"/>
    </w:rPr>
  </w:style>
  <w:style w:type="paragraph" w:customStyle="1" w:styleId="bloctitles">
    <w:name w:val="bloc titles"/>
    <w:basedOn w:val="Heading1"/>
    <w:next w:val="Normal"/>
    <w:link w:val="bloctitlesChar"/>
    <w:autoRedefine/>
    <w:qFormat/>
    <w:rsid w:val="000C01F9"/>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0C01F9"/>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0C01F9"/>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0C01F9"/>
    <w:rPr>
      <w:rFonts w:ascii="Calibri" w:eastAsia="Times New Roman" w:hAnsi="Calibri" w:cs="Times New Roman"/>
      <w:b/>
      <w:caps/>
      <w:sz w:val="4"/>
      <w:szCs w:val="32"/>
      <w:u w:val="single"/>
    </w:rPr>
  </w:style>
  <w:style w:type="character" w:customStyle="1" w:styleId="UnderlineBoldChar">
    <w:name w:val="Underline Bold Char"/>
    <w:locked/>
    <w:rsid w:val="000C01F9"/>
    <w:rPr>
      <w:rFonts w:ascii="Times New Roman" w:eastAsia="Times New Roman" w:hAnsi="Times New Roman" w:cs="Calibri"/>
      <w:b/>
      <w:sz w:val="24"/>
      <w:szCs w:val="20"/>
      <w:u w:val="single"/>
    </w:rPr>
  </w:style>
  <w:style w:type="character" w:customStyle="1" w:styleId="tagChar">
    <w:name w:val="%tag Char"/>
    <w:link w:val="tag"/>
    <w:uiPriority w:val="99"/>
    <w:rsid w:val="000C01F9"/>
    <w:rPr>
      <w:rFonts w:ascii="Garamond" w:eastAsia="Calibri" w:hAnsi="Garamond" w:cs="Calibri"/>
      <w:bCs/>
      <w:sz w:val="18"/>
    </w:rPr>
  </w:style>
  <w:style w:type="character" w:customStyle="1" w:styleId="AAAcardChar">
    <w:name w:val="AAAcard Char"/>
    <w:link w:val="AAAcard"/>
    <w:uiPriority w:val="99"/>
    <w:rsid w:val="000C01F9"/>
    <w:rPr>
      <w:rFonts w:ascii="Calibri" w:eastAsia="Times New Roman" w:hAnsi="Calibri" w:cs="Calibri"/>
      <w:sz w:val="22"/>
    </w:rPr>
  </w:style>
  <w:style w:type="character" w:customStyle="1" w:styleId="underlineCharChar0">
    <w:name w:val="underline Char Char"/>
    <w:rsid w:val="000C01F9"/>
    <w:rPr>
      <w:rFonts w:ascii="Arial Narrow" w:eastAsia="Times New Roman" w:hAnsi="Arial Narrow" w:cs="Calibri"/>
      <w:sz w:val="24"/>
      <w:u w:val="single"/>
    </w:rPr>
  </w:style>
  <w:style w:type="paragraph" w:customStyle="1" w:styleId="tagstyle0">
    <w:name w:val="tagstyle"/>
    <w:basedOn w:val="Normal"/>
    <w:rsid w:val="000C01F9"/>
    <w:pPr>
      <w:spacing w:before="100" w:beforeAutospacing="1" w:after="100" w:afterAutospacing="1"/>
    </w:pPr>
    <w:rPr>
      <w:rFonts w:eastAsia="Times New Roman"/>
      <w:sz w:val="24"/>
    </w:rPr>
  </w:style>
  <w:style w:type="character" w:customStyle="1" w:styleId="newsstorytitle">
    <w:name w:val="news_story_title"/>
    <w:rsid w:val="000C01F9"/>
  </w:style>
  <w:style w:type="character" w:customStyle="1" w:styleId="yqlink">
    <w:name w:val="yqlink"/>
    <w:rsid w:val="000C01F9"/>
  </w:style>
  <w:style w:type="character" w:customStyle="1" w:styleId="clbody">
    <w:name w:val="clbody"/>
    <w:rsid w:val="000C01F9"/>
  </w:style>
  <w:style w:type="character" w:customStyle="1" w:styleId="Boxing">
    <w:name w:val="Boxing"/>
    <w:rsid w:val="000C01F9"/>
    <w:rPr>
      <w:rFonts w:ascii="Arial Narrow" w:hAnsi="Arial Narrow"/>
      <w:dstrike w:val="0"/>
      <w:sz w:val="20"/>
      <w:bdr w:val="single" w:sz="2" w:space="0" w:color="auto"/>
      <w:vertAlign w:val="baseline"/>
    </w:rPr>
  </w:style>
  <w:style w:type="paragraph" w:customStyle="1" w:styleId="Analyticals">
    <w:name w:val="Analyticals"/>
    <w:basedOn w:val="Normal"/>
    <w:rsid w:val="000C01F9"/>
    <w:rPr>
      <w:rFonts w:eastAsia="Times New Roman"/>
      <w:sz w:val="24"/>
    </w:rPr>
  </w:style>
  <w:style w:type="character" w:customStyle="1" w:styleId="norm">
    <w:name w:val="norm"/>
    <w:rsid w:val="000C01F9"/>
  </w:style>
  <w:style w:type="character" w:customStyle="1" w:styleId="boldandunderlinecharcharcharcharcharcharcharcharcharcharcharcharcharcharcharchar0">
    <w:name w:val="boldandunderlinecharcharcharcharcharcharcharcharcharcharcharcharcharcharcharchar"/>
    <w:rsid w:val="000C01F9"/>
  </w:style>
  <w:style w:type="character" w:customStyle="1" w:styleId="underlinecharcharcharcharcharcharcharcharcharcharcharcharcharchar0">
    <w:name w:val="underlinecharcharcharcharcharcharcharcharcharcharcharcharcharchar"/>
    <w:rsid w:val="000C01F9"/>
  </w:style>
  <w:style w:type="character" w:customStyle="1" w:styleId="CharCharCharCharCharChar1Char">
    <w:name w:val="Char Char Char Char Char Char1 Char"/>
    <w:rsid w:val="000C01F9"/>
    <w:rPr>
      <w:rFonts w:ascii="Times New Roman" w:eastAsia="Times New Roman" w:hAnsi="Times New Roman" w:cs="Times New Roman"/>
      <w:b/>
      <w:sz w:val="24"/>
      <w:szCs w:val="24"/>
    </w:rPr>
  </w:style>
  <w:style w:type="character" w:customStyle="1" w:styleId="emphasis22">
    <w:name w:val="emphasis2"/>
    <w:rsid w:val="000C01F9"/>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0C01F9"/>
    <w:rPr>
      <w:sz w:val="24"/>
      <w:szCs w:val="24"/>
      <w:lang w:val="en-US" w:eastAsia="en-US" w:bidi="ar-SA"/>
    </w:rPr>
  </w:style>
  <w:style w:type="character" w:customStyle="1" w:styleId="NewTag">
    <w:name w:val="NewTag"/>
    <w:uiPriority w:val="1"/>
    <w:qFormat/>
    <w:rsid w:val="000C01F9"/>
    <w:rPr>
      <w:rFonts w:ascii="Georgia" w:hAnsi="Georgia"/>
      <w:b/>
      <w:sz w:val="24"/>
    </w:rPr>
  </w:style>
  <w:style w:type="character" w:customStyle="1" w:styleId="searchtools-record-title">
    <w:name w:val="searchtools-record-title"/>
    <w:basedOn w:val="DefaultParagraphFont"/>
    <w:rsid w:val="000C01F9"/>
  </w:style>
  <w:style w:type="character" w:customStyle="1" w:styleId="rightside">
    <w:name w:val="rightside"/>
    <w:rsid w:val="000C01F9"/>
  </w:style>
  <w:style w:type="character" w:customStyle="1" w:styleId="flourish">
    <w:name w:val="flourish"/>
    <w:rsid w:val="000C01F9"/>
  </w:style>
  <w:style w:type="character" w:customStyle="1" w:styleId="style150">
    <w:name w:val="style150"/>
    <w:rsid w:val="000C01F9"/>
  </w:style>
  <w:style w:type="character" w:customStyle="1" w:styleId="head">
    <w:name w:val="head"/>
    <w:rsid w:val="000C01F9"/>
  </w:style>
  <w:style w:type="character" w:customStyle="1" w:styleId="apturelink">
    <w:name w:val="apturelink"/>
    <w:rsid w:val="000C01F9"/>
  </w:style>
  <w:style w:type="character" w:customStyle="1" w:styleId="apturelinkicon">
    <w:name w:val="apturelinkicon"/>
    <w:rsid w:val="000C01F9"/>
  </w:style>
  <w:style w:type="character" w:customStyle="1" w:styleId="titletxt">
    <w:name w:val="titletxt"/>
    <w:rsid w:val="000C01F9"/>
  </w:style>
  <w:style w:type="character" w:customStyle="1" w:styleId="colbcopy">
    <w:name w:val="colbcopy"/>
    <w:rsid w:val="000C01F9"/>
  </w:style>
  <w:style w:type="character" w:customStyle="1" w:styleId="hcard">
    <w:name w:val="hcard"/>
    <w:rsid w:val="000C01F9"/>
  </w:style>
  <w:style w:type="table" w:styleId="MediumGrid2">
    <w:name w:val="Medium Grid 2"/>
    <w:basedOn w:val="TableNormal"/>
    <w:uiPriority w:val="68"/>
    <w:rsid w:val="000C01F9"/>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0C01F9"/>
    <w:pPr>
      <w:widowControl/>
      <w:autoSpaceDE/>
      <w:autoSpaceDN/>
      <w:adjustRightInd/>
    </w:pPr>
    <w:rPr>
      <w:rFonts w:ascii="Courier" w:eastAsia="Cambria" w:hAnsi="Courier"/>
      <w:sz w:val="21"/>
      <w:szCs w:val="21"/>
    </w:rPr>
  </w:style>
  <w:style w:type="paragraph" w:customStyle="1" w:styleId="hotroute2">
    <w:name w:val="hotroute"/>
    <w:basedOn w:val="Normal"/>
    <w:qFormat/>
    <w:rsid w:val="000C01F9"/>
    <w:pPr>
      <w:ind w:left="288"/>
    </w:pPr>
  </w:style>
  <w:style w:type="paragraph" w:customStyle="1" w:styleId="DeleteAnalytics">
    <w:name w:val="Delete Analytics"/>
    <w:basedOn w:val="Heading4"/>
    <w:qFormat/>
    <w:rsid w:val="000C01F9"/>
    <w:rPr>
      <w:bCs w:val="0"/>
      <w:color w:val="800000"/>
    </w:rPr>
  </w:style>
  <w:style w:type="paragraph" w:customStyle="1" w:styleId="ReallyFuckingSmall0">
    <w:name w:val="Really Fucking Small"/>
    <w:basedOn w:val="Normal"/>
    <w:link w:val="ReallyFuckingSmallChar0"/>
    <w:rsid w:val="000C01F9"/>
    <w:pPr>
      <w:ind w:left="144"/>
    </w:pPr>
    <w:rPr>
      <w:rFonts w:eastAsia="Times New Roman"/>
      <w:sz w:val="12"/>
    </w:rPr>
  </w:style>
  <w:style w:type="character" w:customStyle="1" w:styleId="ReallyFuckingSmallChar0">
    <w:name w:val="Really Fucking Small Char"/>
    <w:link w:val="ReallyFuckingSmall0"/>
    <w:rsid w:val="000C01F9"/>
    <w:rPr>
      <w:rFonts w:ascii="Calibri" w:eastAsia="Times New Roman" w:hAnsi="Calibri" w:cs="Calibri"/>
      <w:sz w:val="12"/>
    </w:rPr>
  </w:style>
  <w:style w:type="paragraph" w:customStyle="1" w:styleId="Boxempahsis">
    <w:name w:val="Box empahsis"/>
    <w:basedOn w:val="Normal"/>
    <w:link w:val="BoxempahsisChar"/>
    <w:qFormat/>
    <w:rsid w:val="000C01F9"/>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0C01F9"/>
    <w:rPr>
      <w:rFonts w:ascii="Franklin Gothic Heavy" w:hAnsi="Franklin Gothic Heavy" w:cs="Calibri"/>
      <w:u w:val="single"/>
      <w:bdr w:val="single" w:sz="4" w:space="0" w:color="auto"/>
    </w:rPr>
  </w:style>
  <w:style w:type="character" w:customStyle="1" w:styleId="Qualified">
    <w:name w:val="Qualified"/>
    <w:rsid w:val="000C01F9"/>
    <w:rPr>
      <w:rFonts w:asciiTheme="majorHAnsi" w:hAnsiTheme="majorHAnsi"/>
      <w:b/>
      <w:bCs/>
      <w:sz w:val="16"/>
    </w:rPr>
  </w:style>
  <w:style w:type="character" w:customStyle="1" w:styleId="Underline-Highlighted-WFU">
    <w:name w:val="Underline-Highlighted-WFU"/>
    <w:basedOn w:val="DefaultParagraphFont"/>
    <w:uiPriority w:val="1"/>
    <w:qFormat/>
    <w:rsid w:val="000C01F9"/>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0C01F9"/>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0C01F9"/>
    <w:rPr>
      <w:rFonts w:ascii="Arial" w:eastAsia="Times New Roman" w:hAnsi="Arial" w:cs="Arial"/>
      <w:b/>
      <w:bCs/>
      <w:kern w:val="32"/>
      <w:sz w:val="28"/>
      <w:szCs w:val="32"/>
    </w:rPr>
  </w:style>
  <w:style w:type="character" w:customStyle="1" w:styleId="columntexthead">
    <w:name w:val="columntexthead"/>
    <w:rsid w:val="000C01F9"/>
  </w:style>
  <w:style w:type="character" w:customStyle="1" w:styleId="instruction">
    <w:name w:val="instruction"/>
    <w:rsid w:val="000C01F9"/>
  </w:style>
  <w:style w:type="character" w:customStyle="1" w:styleId="listpipe">
    <w:name w:val="listpipe"/>
    <w:rsid w:val="000C01F9"/>
  </w:style>
  <w:style w:type="character" w:customStyle="1" w:styleId="imagelink">
    <w:name w:val="imagelink"/>
    <w:rsid w:val="000C01F9"/>
  </w:style>
  <w:style w:type="character" w:customStyle="1" w:styleId="leadin">
    <w:name w:val="leadin"/>
    <w:rsid w:val="000C01F9"/>
  </w:style>
  <w:style w:type="character" w:customStyle="1" w:styleId="noticiabyline">
    <w:name w:val="noticia_byline"/>
    <w:rsid w:val="000C01F9"/>
  </w:style>
  <w:style w:type="character" w:customStyle="1" w:styleId="rightnowyahoo">
    <w:name w:val="right_now_yahoo"/>
    <w:rsid w:val="000C01F9"/>
  </w:style>
  <w:style w:type="character" w:customStyle="1" w:styleId="submittedmeta">
    <w:name w:val="submitted meta"/>
    <w:rsid w:val="000C01F9"/>
  </w:style>
  <w:style w:type="character" w:customStyle="1" w:styleId="A10">
    <w:name w:val="A10"/>
    <w:uiPriority w:val="99"/>
    <w:rsid w:val="000C01F9"/>
    <w:rPr>
      <w:color w:val="000000"/>
      <w:sz w:val="12"/>
      <w:szCs w:val="12"/>
    </w:rPr>
  </w:style>
  <w:style w:type="paragraph" w:customStyle="1" w:styleId="Pa7">
    <w:name w:val="Pa7"/>
    <w:basedOn w:val="Default"/>
    <w:next w:val="Default"/>
    <w:uiPriority w:val="99"/>
    <w:qFormat/>
    <w:rsid w:val="000C01F9"/>
    <w:pPr>
      <w:spacing w:before="280" w:line="221" w:lineRule="atLeast"/>
    </w:pPr>
    <w:rPr>
      <w:rFonts w:ascii="Baskerville" w:hAnsi="Baskerville"/>
      <w:color w:val="auto"/>
    </w:rPr>
  </w:style>
  <w:style w:type="character" w:customStyle="1" w:styleId="AAAunderline">
    <w:name w:val="AAAunderline"/>
    <w:qFormat/>
    <w:rsid w:val="000C01F9"/>
    <w:rPr>
      <w:b/>
      <w:u w:val="single"/>
    </w:rPr>
  </w:style>
  <w:style w:type="paragraph" w:customStyle="1" w:styleId="IndexHeader">
    <w:name w:val="Index Header"/>
    <w:basedOn w:val="Normal"/>
    <w:rsid w:val="000C01F9"/>
    <w:pPr>
      <w:ind w:left="-720"/>
      <w:outlineLvl w:val="0"/>
    </w:pPr>
    <w:rPr>
      <w:rFonts w:eastAsia="Times New Roman"/>
      <w:b/>
      <w:bCs/>
      <w:sz w:val="36"/>
      <w:szCs w:val="20"/>
    </w:rPr>
  </w:style>
  <w:style w:type="character" w:customStyle="1" w:styleId="IndexHeaderChar">
    <w:name w:val="Index Header Char"/>
    <w:rsid w:val="000C01F9"/>
    <w:rPr>
      <w:rFonts w:ascii="Times New Roman" w:eastAsia="Times New Roman" w:hAnsi="Times New Roman"/>
      <w:b/>
      <w:bCs/>
      <w:sz w:val="36"/>
    </w:rPr>
  </w:style>
  <w:style w:type="paragraph" w:customStyle="1" w:styleId="CardRead">
    <w:name w:val="Card_Read"/>
    <w:basedOn w:val="Normal"/>
    <w:rsid w:val="000C01F9"/>
    <w:rPr>
      <w:rFonts w:ascii="Times" w:eastAsia="Times" w:hAnsi="Times"/>
      <w:szCs w:val="20"/>
    </w:rPr>
  </w:style>
  <w:style w:type="paragraph" w:customStyle="1" w:styleId="CardNU">
    <w:name w:val="CardNU"/>
    <w:basedOn w:val="Normal"/>
    <w:rsid w:val="000C01F9"/>
    <w:rPr>
      <w:rFonts w:ascii="Times" w:eastAsia="Times" w:hAnsi="Times"/>
      <w:sz w:val="14"/>
      <w:szCs w:val="20"/>
    </w:rPr>
  </w:style>
  <w:style w:type="paragraph" w:customStyle="1" w:styleId="StyleHeading310pt">
    <w:name w:val="Style Heading 3 + 10 pt"/>
    <w:basedOn w:val="Heading3"/>
    <w:rsid w:val="000C01F9"/>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0C01F9"/>
    <w:rPr>
      <w:rFonts w:ascii="Times New Roman" w:eastAsia="Times New Roman" w:hAnsi="Times New Roman" w:cs="Arial"/>
      <w:b/>
      <w:bCs/>
      <w:sz w:val="26"/>
      <w:szCs w:val="26"/>
    </w:rPr>
  </w:style>
  <w:style w:type="paragraph" w:customStyle="1" w:styleId="Style30">
    <w:name w:val="Style 3"/>
    <w:basedOn w:val="Normal"/>
    <w:rsid w:val="000C01F9"/>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0C01F9"/>
    <w:pPr>
      <w:spacing w:after="60"/>
    </w:pPr>
    <w:rPr>
      <w:rFonts w:eastAsia="Times New Roman"/>
      <w:sz w:val="18"/>
    </w:rPr>
  </w:style>
  <w:style w:type="paragraph" w:customStyle="1" w:styleId="OmniPage8">
    <w:name w:val="OmniPage #8"/>
    <w:basedOn w:val="Normal"/>
    <w:rsid w:val="000C01F9"/>
    <w:rPr>
      <w:rFonts w:eastAsia="Times New Roman"/>
      <w:color w:val="000000"/>
      <w:szCs w:val="20"/>
    </w:rPr>
  </w:style>
  <w:style w:type="paragraph" w:customStyle="1" w:styleId="OmniPage2">
    <w:name w:val="OmniPage #2"/>
    <w:basedOn w:val="Normal"/>
    <w:rsid w:val="000C01F9"/>
    <w:rPr>
      <w:rFonts w:eastAsia="Times New Roman"/>
      <w:color w:val="000000"/>
      <w:szCs w:val="20"/>
    </w:rPr>
  </w:style>
  <w:style w:type="paragraph" w:customStyle="1" w:styleId="OmniPage6">
    <w:name w:val="OmniPage #6"/>
    <w:basedOn w:val="Normal"/>
    <w:rsid w:val="000C01F9"/>
    <w:rPr>
      <w:rFonts w:eastAsia="Times New Roman"/>
      <w:color w:val="000000"/>
      <w:szCs w:val="20"/>
    </w:rPr>
  </w:style>
  <w:style w:type="paragraph" w:customStyle="1" w:styleId="OmniPage7">
    <w:name w:val="OmniPage #7"/>
    <w:basedOn w:val="Normal"/>
    <w:rsid w:val="000C01F9"/>
    <w:rPr>
      <w:rFonts w:eastAsia="Times New Roman"/>
      <w:color w:val="000000"/>
      <w:szCs w:val="20"/>
    </w:rPr>
  </w:style>
  <w:style w:type="paragraph" w:customStyle="1" w:styleId="OmniPage11">
    <w:name w:val="OmniPage #11"/>
    <w:basedOn w:val="Normal"/>
    <w:rsid w:val="000C01F9"/>
    <w:rPr>
      <w:rFonts w:eastAsia="Times New Roman"/>
      <w:color w:val="000000"/>
      <w:szCs w:val="20"/>
    </w:rPr>
  </w:style>
  <w:style w:type="paragraph" w:customStyle="1" w:styleId="OmniPage12">
    <w:name w:val="OmniPage #12"/>
    <w:basedOn w:val="Normal"/>
    <w:rsid w:val="000C01F9"/>
    <w:rPr>
      <w:rFonts w:eastAsia="Times New Roman"/>
      <w:color w:val="000000"/>
      <w:szCs w:val="20"/>
    </w:rPr>
  </w:style>
  <w:style w:type="paragraph" w:customStyle="1" w:styleId="OmniPage13">
    <w:name w:val="OmniPage #13"/>
    <w:basedOn w:val="Normal"/>
    <w:rsid w:val="000C01F9"/>
    <w:rPr>
      <w:rFonts w:eastAsia="Times New Roman"/>
      <w:color w:val="000000"/>
      <w:szCs w:val="20"/>
    </w:rPr>
  </w:style>
  <w:style w:type="paragraph" w:customStyle="1" w:styleId="OmniPage14">
    <w:name w:val="OmniPage #14"/>
    <w:basedOn w:val="Normal"/>
    <w:rsid w:val="000C01F9"/>
    <w:rPr>
      <w:rFonts w:eastAsia="Times New Roman"/>
      <w:color w:val="000000"/>
      <w:szCs w:val="20"/>
    </w:rPr>
  </w:style>
  <w:style w:type="paragraph" w:customStyle="1" w:styleId="OmniPage15">
    <w:name w:val="OmniPage #15"/>
    <w:basedOn w:val="Normal"/>
    <w:rsid w:val="000C01F9"/>
    <w:rPr>
      <w:rFonts w:eastAsia="Times New Roman"/>
      <w:color w:val="000000"/>
      <w:szCs w:val="20"/>
    </w:rPr>
  </w:style>
  <w:style w:type="paragraph" w:customStyle="1" w:styleId="OmniPage17">
    <w:name w:val="OmniPage #17"/>
    <w:basedOn w:val="Normal"/>
    <w:rsid w:val="000C01F9"/>
    <w:rPr>
      <w:rFonts w:eastAsia="Times New Roman"/>
      <w:color w:val="000000"/>
      <w:szCs w:val="20"/>
    </w:rPr>
  </w:style>
  <w:style w:type="paragraph" w:customStyle="1" w:styleId="OmniPage19">
    <w:name w:val="OmniPage #19"/>
    <w:basedOn w:val="Normal"/>
    <w:rsid w:val="000C01F9"/>
    <w:rPr>
      <w:rFonts w:eastAsia="Times New Roman"/>
      <w:color w:val="000000"/>
      <w:szCs w:val="20"/>
    </w:rPr>
  </w:style>
  <w:style w:type="paragraph" w:customStyle="1" w:styleId="OmniPage20">
    <w:name w:val="OmniPage #20"/>
    <w:basedOn w:val="Normal"/>
    <w:rsid w:val="000C01F9"/>
    <w:rPr>
      <w:rFonts w:eastAsia="Times New Roman"/>
      <w:color w:val="000000"/>
      <w:szCs w:val="20"/>
    </w:rPr>
  </w:style>
  <w:style w:type="paragraph" w:customStyle="1" w:styleId="OmniPage21">
    <w:name w:val="OmniPage #21"/>
    <w:basedOn w:val="Normal"/>
    <w:rsid w:val="000C01F9"/>
    <w:rPr>
      <w:rFonts w:eastAsia="Times New Roman"/>
      <w:color w:val="000000"/>
      <w:szCs w:val="20"/>
    </w:rPr>
  </w:style>
  <w:style w:type="paragraph" w:customStyle="1" w:styleId="OmniPage22">
    <w:name w:val="OmniPage #22"/>
    <w:basedOn w:val="Normal"/>
    <w:rsid w:val="000C01F9"/>
    <w:rPr>
      <w:rFonts w:eastAsia="Times New Roman"/>
      <w:color w:val="000000"/>
      <w:szCs w:val="20"/>
    </w:rPr>
  </w:style>
  <w:style w:type="paragraph" w:customStyle="1" w:styleId="OmniPage25">
    <w:name w:val="OmniPage #25"/>
    <w:basedOn w:val="Normal"/>
    <w:rsid w:val="000C01F9"/>
    <w:rPr>
      <w:rFonts w:eastAsia="Times New Roman"/>
      <w:color w:val="000000"/>
      <w:szCs w:val="20"/>
    </w:rPr>
  </w:style>
  <w:style w:type="paragraph" w:customStyle="1" w:styleId="OmniPage18">
    <w:name w:val="OmniPage #18"/>
    <w:basedOn w:val="Normal"/>
    <w:rsid w:val="000C01F9"/>
    <w:rPr>
      <w:rFonts w:eastAsia="Times New Roman"/>
      <w:color w:val="000000"/>
      <w:szCs w:val="20"/>
    </w:rPr>
  </w:style>
  <w:style w:type="paragraph" w:customStyle="1" w:styleId="OmniPage26">
    <w:name w:val="OmniPage #26"/>
    <w:basedOn w:val="Normal"/>
    <w:rsid w:val="000C01F9"/>
    <w:rPr>
      <w:rFonts w:eastAsia="Times New Roman"/>
      <w:color w:val="000000"/>
      <w:szCs w:val="20"/>
    </w:rPr>
  </w:style>
  <w:style w:type="character" w:customStyle="1" w:styleId="iagsheaderlarge">
    <w:name w:val="iags_header_large"/>
    <w:rsid w:val="000C01F9"/>
  </w:style>
  <w:style w:type="paragraph" w:customStyle="1" w:styleId="OmniPage9">
    <w:name w:val="OmniPage #9"/>
    <w:basedOn w:val="Normal"/>
    <w:rsid w:val="000C01F9"/>
    <w:rPr>
      <w:rFonts w:eastAsia="Times New Roman"/>
      <w:color w:val="000000"/>
      <w:szCs w:val="20"/>
    </w:rPr>
  </w:style>
  <w:style w:type="paragraph" w:customStyle="1" w:styleId="OmniPage5">
    <w:name w:val="OmniPage #5"/>
    <w:basedOn w:val="Normal"/>
    <w:rsid w:val="000C01F9"/>
    <w:rPr>
      <w:rFonts w:eastAsia="Times New Roman"/>
      <w:color w:val="000000"/>
      <w:szCs w:val="20"/>
    </w:rPr>
  </w:style>
  <w:style w:type="character" w:customStyle="1" w:styleId="style12char0">
    <w:name w:val="style12char"/>
    <w:rsid w:val="000C01F9"/>
  </w:style>
  <w:style w:type="character" w:customStyle="1" w:styleId="charchar2">
    <w:name w:val="charchar2"/>
    <w:rsid w:val="000C01F9"/>
  </w:style>
  <w:style w:type="character" w:customStyle="1" w:styleId="style11char0">
    <w:name w:val="style11char"/>
    <w:rsid w:val="000C01F9"/>
  </w:style>
  <w:style w:type="paragraph" w:customStyle="1" w:styleId="CitesandCardText">
    <w:name w:val="Cites and Card Text"/>
    <w:basedOn w:val="Normal"/>
    <w:rsid w:val="000C01F9"/>
    <w:rPr>
      <w:rFonts w:eastAsia="Times New Roman"/>
    </w:rPr>
  </w:style>
  <w:style w:type="paragraph" w:styleId="List2">
    <w:name w:val="List 2"/>
    <w:basedOn w:val="Default"/>
    <w:next w:val="Default"/>
    <w:rsid w:val="000C01F9"/>
    <w:rPr>
      <w:color w:val="auto"/>
    </w:rPr>
  </w:style>
  <w:style w:type="paragraph" w:customStyle="1" w:styleId="Style16">
    <w:name w:val="Style 16"/>
    <w:basedOn w:val="Normal"/>
    <w:rsid w:val="000C01F9"/>
    <w:pPr>
      <w:autoSpaceDE w:val="0"/>
      <w:autoSpaceDN w:val="0"/>
      <w:adjustRightInd w:val="0"/>
    </w:pPr>
    <w:rPr>
      <w:rFonts w:eastAsia="Times New Roman"/>
      <w:sz w:val="24"/>
    </w:rPr>
  </w:style>
  <w:style w:type="paragraph" w:customStyle="1" w:styleId="smalltext2">
    <w:name w:val="smalltext"/>
    <w:basedOn w:val="Normal"/>
    <w:link w:val="smalltextChar0"/>
    <w:rsid w:val="000C01F9"/>
    <w:rPr>
      <w:rFonts w:eastAsia="Times New Roman"/>
      <w:sz w:val="16"/>
    </w:rPr>
  </w:style>
  <w:style w:type="character" w:customStyle="1" w:styleId="smalltextChar0">
    <w:name w:val="smalltext Char"/>
    <w:link w:val="smalltext2"/>
    <w:rsid w:val="000C01F9"/>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0C01F9"/>
    <w:pPr>
      <w:spacing w:after="120"/>
    </w:pPr>
    <w:rPr>
      <w:color w:val="auto"/>
    </w:rPr>
  </w:style>
  <w:style w:type="paragraph" w:customStyle="1" w:styleId="headingChar">
    <w:name w:val="heading Char"/>
    <w:basedOn w:val="Normal"/>
    <w:rsid w:val="000C01F9"/>
    <w:pPr>
      <w:jc w:val="center"/>
    </w:pPr>
    <w:rPr>
      <w:rFonts w:ascii="Arial Black" w:eastAsia="Times New Roman" w:hAnsi="Arial Black"/>
      <w:b/>
      <w:sz w:val="36"/>
      <w:u w:val="single"/>
    </w:rPr>
  </w:style>
  <w:style w:type="character" w:customStyle="1" w:styleId="boldunderlineCharChar0">
    <w:name w:val="boldunderline Char Char"/>
    <w:rsid w:val="000C01F9"/>
    <w:rPr>
      <w:b/>
      <w:sz w:val="22"/>
      <w:szCs w:val="24"/>
      <w:u w:val="single"/>
      <w:lang w:val="en-US" w:eastAsia="en-US" w:bidi="ar-SA"/>
    </w:rPr>
  </w:style>
  <w:style w:type="paragraph" w:customStyle="1" w:styleId="Bullets-squares">
    <w:name w:val="Bullets - squares"/>
    <w:basedOn w:val="Normal"/>
    <w:next w:val="Normal"/>
    <w:rsid w:val="000C01F9"/>
    <w:pPr>
      <w:numPr>
        <w:numId w:val="25"/>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0C01F9"/>
    <w:rPr>
      <w:rFonts w:ascii="Times New Roman" w:eastAsia="Times New Roman" w:hAnsi="Times New Roman" w:cs="Times New Roman"/>
      <w:sz w:val="16"/>
      <w:szCs w:val="22"/>
    </w:rPr>
  </w:style>
  <w:style w:type="character" w:customStyle="1" w:styleId="Size8Char">
    <w:name w:val="Size 8 Char"/>
    <w:link w:val="Size8"/>
    <w:rsid w:val="000C01F9"/>
    <w:rPr>
      <w:rFonts w:ascii="Times New Roman" w:eastAsia="Times New Roman" w:hAnsi="Times New Roman" w:cs="Times New Roman"/>
      <w:sz w:val="16"/>
      <w:szCs w:val="22"/>
    </w:rPr>
  </w:style>
  <w:style w:type="paragraph" w:customStyle="1" w:styleId="RegularCite">
    <w:name w:val="Regular Cite"/>
    <w:qFormat/>
    <w:rsid w:val="000C01F9"/>
    <w:rPr>
      <w:rFonts w:ascii="Times New Roman" w:eastAsia="Times New Roman" w:hAnsi="Times New Roman" w:cs="Times New Roman"/>
      <w:sz w:val="20"/>
      <w:szCs w:val="22"/>
    </w:rPr>
  </w:style>
  <w:style w:type="character" w:customStyle="1" w:styleId="eudoraheader">
    <w:name w:val="eudoraheader"/>
    <w:rsid w:val="000C01F9"/>
  </w:style>
  <w:style w:type="character" w:customStyle="1" w:styleId="emailstyle26">
    <w:name w:val="emailstyle26"/>
    <w:rsid w:val="000C01F9"/>
  </w:style>
  <w:style w:type="paragraph" w:customStyle="1" w:styleId="context">
    <w:name w:val="context"/>
    <w:basedOn w:val="Normal"/>
    <w:rsid w:val="000C01F9"/>
    <w:pPr>
      <w:spacing w:before="100" w:beforeAutospacing="1" w:after="100" w:afterAutospacing="1"/>
    </w:pPr>
    <w:rPr>
      <w:rFonts w:eastAsia="Times New Roman"/>
      <w:sz w:val="24"/>
    </w:rPr>
  </w:style>
  <w:style w:type="character" w:customStyle="1" w:styleId="sendtofriend">
    <w:name w:val="sendtofriend"/>
    <w:rsid w:val="000C01F9"/>
  </w:style>
  <w:style w:type="character" w:customStyle="1" w:styleId="pagetype">
    <w:name w:val="pagetype"/>
    <w:rsid w:val="000C01F9"/>
  </w:style>
  <w:style w:type="character" w:customStyle="1" w:styleId="byl">
    <w:name w:val="byl"/>
    <w:rsid w:val="000C01F9"/>
  </w:style>
  <w:style w:type="character" w:customStyle="1" w:styleId="byd">
    <w:name w:val="byd"/>
    <w:rsid w:val="000C01F9"/>
  </w:style>
  <w:style w:type="paragraph" w:customStyle="1" w:styleId="Size6">
    <w:name w:val="Size 6"/>
    <w:link w:val="Size6Char"/>
    <w:qFormat/>
    <w:rsid w:val="000C01F9"/>
    <w:rPr>
      <w:rFonts w:ascii="Times New Roman" w:eastAsia="Times New Roman" w:hAnsi="Times New Roman" w:cs="Times New Roman"/>
      <w:sz w:val="16"/>
      <w:szCs w:val="22"/>
    </w:rPr>
  </w:style>
  <w:style w:type="character" w:customStyle="1" w:styleId="Size6Char">
    <w:name w:val="Size 6 Char"/>
    <w:link w:val="Size6"/>
    <w:rsid w:val="000C01F9"/>
    <w:rPr>
      <w:rFonts w:ascii="Times New Roman" w:eastAsia="Times New Roman" w:hAnsi="Times New Roman" w:cs="Times New Roman"/>
      <w:sz w:val="16"/>
      <w:szCs w:val="22"/>
    </w:rPr>
  </w:style>
  <w:style w:type="character" w:customStyle="1" w:styleId="underliningchar0">
    <w:name w:val="underliningchar"/>
    <w:rsid w:val="000C01F9"/>
  </w:style>
  <w:style w:type="paragraph" w:customStyle="1" w:styleId="TxBrp11">
    <w:name w:val="TxBr_p11"/>
    <w:basedOn w:val="Normal"/>
    <w:rsid w:val="000C01F9"/>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0C01F9"/>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0C01F9"/>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0C01F9"/>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0C01F9"/>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0C01F9"/>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0C01F9"/>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0C01F9"/>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0C01F9"/>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0C01F9"/>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0C01F9"/>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0C01F9"/>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0C01F9"/>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0C01F9"/>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0C01F9"/>
    <w:rPr>
      <w:vanish w:val="0"/>
      <w:webHidden w:val="0"/>
      <w:color w:val="999999"/>
      <w:sz w:val="12"/>
      <w:szCs w:val="12"/>
      <w:specVanish/>
    </w:rPr>
  </w:style>
  <w:style w:type="paragraph" w:customStyle="1" w:styleId="CardsFont8pt">
    <w:name w:val="Cards + Font: 8 pt"/>
    <w:basedOn w:val="Normal"/>
    <w:rsid w:val="000C01F9"/>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0C01F9"/>
    <w:rPr>
      <w:sz w:val="16"/>
    </w:rPr>
  </w:style>
  <w:style w:type="character" w:customStyle="1" w:styleId="TagLineCharChar">
    <w:name w:val="Tag Line Char Char"/>
    <w:rsid w:val="000C01F9"/>
    <w:rPr>
      <w:rFonts w:cs="Arial"/>
      <w:b/>
      <w:bCs/>
      <w:iCs/>
      <w:sz w:val="24"/>
      <w:szCs w:val="28"/>
      <w:lang w:val="en-US" w:eastAsia="en-US" w:bidi="ar-SA"/>
    </w:rPr>
  </w:style>
  <w:style w:type="paragraph" w:customStyle="1" w:styleId="published">
    <w:name w:val="published"/>
    <w:basedOn w:val="Normal"/>
    <w:rsid w:val="000C01F9"/>
    <w:pPr>
      <w:spacing w:before="100" w:beforeAutospacing="1" w:after="100" w:afterAutospacing="1"/>
    </w:pPr>
    <w:rPr>
      <w:rFonts w:eastAsia="Times New Roman"/>
      <w:sz w:val="24"/>
    </w:rPr>
  </w:style>
  <w:style w:type="character" w:customStyle="1" w:styleId="articlecommentcount">
    <w:name w:val="article_comment_count"/>
    <w:rsid w:val="000C01F9"/>
  </w:style>
  <w:style w:type="character" w:customStyle="1" w:styleId="articlerecommendcount">
    <w:name w:val="article_recommend_count"/>
    <w:rsid w:val="000C01F9"/>
  </w:style>
  <w:style w:type="character" w:customStyle="1" w:styleId="normaltext1">
    <w:name w:val="normal_text"/>
    <w:rsid w:val="000C01F9"/>
  </w:style>
  <w:style w:type="paragraph" w:customStyle="1" w:styleId="storytimestamp">
    <w:name w:val="storytimestamp"/>
    <w:basedOn w:val="Normal"/>
    <w:rsid w:val="000C01F9"/>
    <w:pPr>
      <w:spacing w:before="100" w:beforeAutospacing="1" w:after="100" w:afterAutospacing="1"/>
    </w:pPr>
    <w:rPr>
      <w:rFonts w:eastAsia="Times New Roman"/>
      <w:sz w:val="24"/>
    </w:rPr>
  </w:style>
  <w:style w:type="character" w:customStyle="1" w:styleId="story-byline">
    <w:name w:val="story-byline"/>
    <w:rsid w:val="000C01F9"/>
  </w:style>
  <w:style w:type="character" w:customStyle="1" w:styleId="story-titleline">
    <w:name w:val="story-titleline"/>
    <w:rsid w:val="000C01F9"/>
  </w:style>
  <w:style w:type="paragraph" w:styleId="ListBullet2">
    <w:name w:val="List Bullet 2"/>
    <w:basedOn w:val="Normal"/>
    <w:rsid w:val="000C01F9"/>
    <w:pPr>
      <w:tabs>
        <w:tab w:val="num" w:pos="1440"/>
      </w:tabs>
      <w:ind w:left="1440" w:hanging="360"/>
    </w:pPr>
    <w:rPr>
      <w:rFonts w:eastAsia="Times New Roman"/>
      <w:b/>
      <w:sz w:val="24"/>
      <w:szCs w:val="44"/>
    </w:rPr>
  </w:style>
  <w:style w:type="paragraph" w:customStyle="1" w:styleId="Cardnotunderlined0">
    <w:name w:val="Card not underlined"/>
    <w:basedOn w:val="Normal"/>
    <w:rsid w:val="000C01F9"/>
    <w:rPr>
      <w:rFonts w:eastAsia="Times New Roman"/>
      <w:color w:val="000000"/>
      <w:sz w:val="10"/>
    </w:rPr>
  </w:style>
  <w:style w:type="character" w:customStyle="1" w:styleId="UnderlineCardChar1">
    <w:name w:val="Underline Card Char"/>
    <w:rsid w:val="000C01F9"/>
    <w:rPr>
      <w:sz w:val="22"/>
      <w:szCs w:val="24"/>
      <w:u w:val="single"/>
      <w:lang w:val="en-US" w:eastAsia="en-US" w:bidi="ar-SA"/>
    </w:rPr>
  </w:style>
  <w:style w:type="character" w:customStyle="1" w:styleId="SourcesCharChar1">
    <w:name w:val="Sources Char Char1"/>
    <w:rsid w:val="000C01F9"/>
    <w:rPr>
      <w:rFonts w:cs="Arial"/>
      <w:b/>
      <w:bCs/>
      <w:iCs/>
      <w:sz w:val="24"/>
      <w:szCs w:val="28"/>
      <w:lang w:val="en-US" w:eastAsia="en-US" w:bidi="ar-SA"/>
    </w:rPr>
  </w:style>
  <w:style w:type="paragraph" w:customStyle="1" w:styleId="OmniPage3">
    <w:name w:val="OmniPage #3"/>
    <w:basedOn w:val="Normal"/>
    <w:rsid w:val="000C01F9"/>
    <w:rPr>
      <w:rFonts w:eastAsia="Times New Roman"/>
      <w:color w:val="000000"/>
      <w:szCs w:val="20"/>
    </w:rPr>
  </w:style>
  <w:style w:type="paragraph" w:customStyle="1" w:styleId="OmniPage16">
    <w:name w:val="OmniPage #16"/>
    <w:basedOn w:val="Normal"/>
    <w:rsid w:val="000C01F9"/>
    <w:rPr>
      <w:rFonts w:eastAsia="Times New Roman"/>
      <w:color w:val="000000"/>
      <w:szCs w:val="20"/>
    </w:rPr>
  </w:style>
  <w:style w:type="paragraph" w:customStyle="1" w:styleId="OmniPage23">
    <w:name w:val="OmniPage #23"/>
    <w:basedOn w:val="Normal"/>
    <w:rsid w:val="000C01F9"/>
    <w:rPr>
      <w:rFonts w:eastAsia="Times New Roman"/>
      <w:color w:val="000000"/>
      <w:szCs w:val="20"/>
    </w:rPr>
  </w:style>
  <w:style w:type="paragraph" w:customStyle="1" w:styleId="OmniPage24">
    <w:name w:val="OmniPage #24"/>
    <w:basedOn w:val="Normal"/>
    <w:rsid w:val="000C01F9"/>
    <w:rPr>
      <w:rFonts w:eastAsia="Times New Roman"/>
      <w:color w:val="000000"/>
      <w:szCs w:val="20"/>
    </w:rPr>
  </w:style>
  <w:style w:type="paragraph" w:customStyle="1" w:styleId="OmniPage27">
    <w:name w:val="OmniPage #27"/>
    <w:basedOn w:val="Normal"/>
    <w:rsid w:val="000C01F9"/>
    <w:rPr>
      <w:rFonts w:eastAsia="Times New Roman"/>
      <w:color w:val="000000"/>
      <w:szCs w:val="20"/>
    </w:rPr>
  </w:style>
  <w:style w:type="paragraph" w:customStyle="1" w:styleId="OmniPage28">
    <w:name w:val="OmniPage #28"/>
    <w:basedOn w:val="Normal"/>
    <w:rsid w:val="000C01F9"/>
    <w:rPr>
      <w:rFonts w:eastAsia="Times New Roman"/>
      <w:color w:val="000000"/>
      <w:szCs w:val="20"/>
    </w:rPr>
  </w:style>
  <w:style w:type="paragraph" w:customStyle="1" w:styleId="OmniPage29">
    <w:name w:val="OmniPage #29"/>
    <w:basedOn w:val="Normal"/>
    <w:rsid w:val="000C01F9"/>
    <w:rPr>
      <w:rFonts w:eastAsia="Times New Roman"/>
      <w:color w:val="000000"/>
      <w:szCs w:val="20"/>
    </w:rPr>
  </w:style>
  <w:style w:type="paragraph" w:customStyle="1" w:styleId="OmniPage30">
    <w:name w:val="OmniPage #30"/>
    <w:basedOn w:val="Normal"/>
    <w:rsid w:val="000C01F9"/>
    <w:rPr>
      <w:rFonts w:eastAsia="Times New Roman"/>
      <w:color w:val="000000"/>
      <w:szCs w:val="20"/>
    </w:rPr>
  </w:style>
  <w:style w:type="paragraph" w:customStyle="1" w:styleId="OmniPage31">
    <w:name w:val="OmniPage #31"/>
    <w:basedOn w:val="Normal"/>
    <w:rsid w:val="000C01F9"/>
    <w:rPr>
      <w:rFonts w:eastAsia="Times New Roman"/>
      <w:color w:val="000000"/>
      <w:szCs w:val="20"/>
    </w:rPr>
  </w:style>
  <w:style w:type="paragraph" w:customStyle="1" w:styleId="OmniPage32">
    <w:name w:val="OmniPage #32"/>
    <w:basedOn w:val="Normal"/>
    <w:rsid w:val="000C01F9"/>
    <w:rPr>
      <w:rFonts w:eastAsia="Times New Roman"/>
      <w:color w:val="000000"/>
      <w:szCs w:val="20"/>
    </w:rPr>
  </w:style>
  <w:style w:type="paragraph" w:customStyle="1" w:styleId="OmniPage33">
    <w:name w:val="OmniPage #33"/>
    <w:basedOn w:val="Normal"/>
    <w:rsid w:val="000C01F9"/>
    <w:rPr>
      <w:rFonts w:eastAsia="Times New Roman"/>
      <w:color w:val="000000"/>
      <w:szCs w:val="20"/>
    </w:rPr>
  </w:style>
  <w:style w:type="paragraph" w:customStyle="1" w:styleId="OmniPage34">
    <w:name w:val="OmniPage #34"/>
    <w:basedOn w:val="Normal"/>
    <w:rsid w:val="000C01F9"/>
    <w:rPr>
      <w:rFonts w:eastAsia="Times New Roman"/>
      <w:color w:val="000000"/>
      <w:szCs w:val="20"/>
    </w:rPr>
  </w:style>
  <w:style w:type="paragraph" w:customStyle="1" w:styleId="OmniPage35">
    <w:name w:val="OmniPage #35"/>
    <w:basedOn w:val="Normal"/>
    <w:rsid w:val="000C01F9"/>
    <w:rPr>
      <w:rFonts w:eastAsia="Times New Roman"/>
      <w:color w:val="000000"/>
      <w:szCs w:val="20"/>
    </w:rPr>
  </w:style>
  <w:style w:type="paragraph" w:customStyle="1" w:styleId="OmniPage36">
    <w:name w:val="OmniPage #36"/>
    <w:basedOn w:val="Normal"/>
    <w:rsid w:val="000C01F9"/>
    <w:rPr>
      <w:rFonts w:eastAsia="Times New Roman"/>
      <w:color w:val="000000"/>
      <w:szCs w:val="20"/>
    </w:rPr>
  </w:style>
  <w:style w:type="paragraph" w:customStyle="1" w:styleId="OmniPage37">
    <w:name w:val="OmniPage #37"/>
    <w:basedOn w:val="Normal"/>
    <w:rsid w:val="000C01F9"/>
    <w:rPr>
      <w:rFonts w:eastAsia="Times New Roman"/>
      <w:color w:val="000000"/>
      <w:szCs w:val="20"/>
    </w:rPr>
  </w:style>
  <w:style w:type="paragraph" w:customStyle="1" w:styleId="OmniPage38">
    <w:name w:val="OmniPage #38"/>
    <w:basedOn w:val="Normal"/>
    <w:rsid w:val="000C01F9"/>
    <w:rPr>
      <w:rFonts w:eastAsia="Times New Roman"/>
      <w:color w:val="000000"/>
      <w:szCs w:val="20"/>
    </w:rPr>
  </w:style>
  <w:style w:type="paragraph" w:customStyle="1" w:styleId="OmniPage39">
    <w:name w:val="OmniPage #39"/>
    <w:basedOn w:val="Normal"/>
    <w:rsid w:val="000C01F9"/>
    <w:rPr>
      <w:rFonts w:eastAsia="Times New Roman"/>
      <w:color w:val="000000"/>
      <w:szCs w:val="20"/>
    </w:rPr>
  </w:style>
  <w:style w:type="paragraph" w:customStyle="1" w:styleId="OmniPage40">
    <w:name w:val="OmniPage #40"/>
    <w:basedOn w:val="Normal"/>
    <w:rsid w:val="000C01F9"/>
    <w:rPr>
      <w:rFonts w:eastAsia="Times New Roman"/>
      <w:color w:val="000000"/>
      <w:szCs w:val="20"/>
    </w:rPr>
  </w:style>
  <w:style w:type="paragraph" w:customStyle="1" w:styleId="OmniPage41">
    <w:name w:val="OmniPage #41"/>
    <w:basedOn w:val="Normal"/>
    <w:rsid w:val="000C01F9"/>
    <w:rPr>
      <w:rFonts w:eastAsia="Times New Roman"/>
      <w:color w:val="000000"/>
      <w:szCs w:val="20"/>
    </w:rPr>
  </w:style>
  <w:style w:type="paragraph" w:customStyle="1" w:styleId="OmniPage42">
    <w:name w:val="OmniPage #42"/>
    <w:basedOn w:val="Normal"/>
    <w:rsid w:val="000C01F9"/>
    <w:rPr>
      <w:rFonts w:eastAsia="Times New Roman"/>
      <w:color w:val="000000"/>
      <w:szCs w:val="20"/>
    </w:rPr>
  </w:style>
  <w:style w:type="paragraph" w:customStyle="1" w:styleId="OmniPage43">
    <w:name w:val="OmniPage #43"/>
    <w:basedOn w:val="Normal"/>
    <w:rsid w:val="000C01F9"/>
    <w:rPr>
      <w:rFonts w:eastAsia="Times New Roman"/>
      <w:color w:val="000000"/>
      <w:szCs w:val="20"/>
    </w:rPr>
  </w:style>
  <w:style w:type="paragraph" w:customStyle="1" w:styleId="OmniPage44">
    <w:name w:val="OmniPage #44"/>
    <w:basedOn w:val="Normal"/>
    <w:rsid w:val="000C01F9"/>
    <w:rPr>
      <w:rFonts w:eastAsia="Times New Roman"/>
      <w:color w:val="000000"/>
      <w:szCs w:val="20"/>
    </w:rPr>
  </w:style>
  <w:style w:type="paragraph" w:customStyle="1" w:styleId="OmniPage45">
    <w:name w:val="OmniPage #45"/>
    <w:basedOn w:val="Normal"/>
    <w:rsid w:val="000C01F9"/>
    <w:rPr>
      <w:rFonts w:eastAsia="Times New Roman"/>
      <w:color w:val="000000"/>
      <w:szCs w:val="20"/>
    </w:rPr>
  </w:style>
  <w:style w:type="paragraph" w:customStyle="1" w:styleId="OmniPage46">
    <w:name w:val="OmniPage #46"/>
    <w:basedOn w:val="Normal"/>
    <w:rsid w:val="000C01F9"/>
    <w:rPr>
      <w:rFonts w:eastAsia="Times New Roman"/>
      <w:color w:val="000000"/>
      <w:szCs w:val="20"/>
    </w:rPr>
  </w:style>
  <w:style w:type="paragraph" w:customStyle="1" w:styleId="OmniPage47">
    <w:name w:val="OmniPage #47"/>
    <w:basedOn w:val="Normal"/>
    <w:rsid w:val="000C01F9"/>
    <w:rPr>
      <w:rFonts w:eastAsia="Times New Roman"/>
      <w:color w:val="000000"/>
      <w:szCs w:val="20"/>
    </w:rPr>
  </w:style>
  <w:style w:type="paragraph" w:customStyle="1" w:styleId="OmniPage48">
    <w:name w:val="OmniPage #48"/>
    <w:basedOn w:val="Normal"/>
    <w:rsid w:val="000C01F9"/>
    <w:rPr>
      <w:rFonts w:eastAsia="Times New Roman"/>
      <w:color w:val="000000"/>
      <w:szCs w:val="20"/>
    </w:rPr>
  </w:style>
  <w:style w:type="paragraph" w:customStyle="1" w:styleId="OmniPage49">
    <w:name w:val="OmniPage #49"/>
    <w:basedOn w:val="Normal"/>
    <w:rsid w:val="000C01F9"/>
    <w:rPr>
      <w:rFonts w:eastAsia="Times New Roman"/>
      <w:color w:val="000000"/>
      <w:szCs w:val="20"/>
    </w:rPr>
  </w:style>
  <w:style w:type="paragraph" w:customStyle="1" w:styleId="OmniPage50">
    <w:name w:val="OmniPage #50"/>
    <w:basedOn w:val="Normal"/>
    <w:rsid w:val="000C01F9"/>
    <w:rPr>
      <w:rFonts w:eastAsia="Times New Roman"/>
      <w:color w:val="000000"/>
      <w:szCs w:val="20"/>
    </w:rPr>
  </w:style>
  <w:style w:type="paragraph" w:customStyle="1" w:styleId="OmniPage51">
    <w:name w:val="OmniPage #51"/>
    <w:basedOn w:val="Normal"/>
    <w:rsid w:val="000C01F9"/>
    <w:rPr>
      <w:rFonts w:eastAsia="Times New Roman"/>
      <w:color w:val="000000"/>
      <w:szCs w:val="20"/>
    </w:rPr>
  </w:style>
  <w:style w:type="paragraph" w:customStyle="1" w:styleId="OmniPage52">
    <w:name w:val="OmniPage #52"/>
    <w:basedOn w:val="Normal"/>
    <w:rsid w:val="000C01F9"/>
    <w:rPr>
      <w:rFonts w:eastAsia="Times New Roman"/>
      <w:color w:val="000000"/>
      <w:szCs w:val="20"/>
    </w:rPr>
  </w:style>
  <w:style w:type="paragraph" w:customStyle="1" w:styleId="OmniPage53">
    <w:name w:val="OmniPage #53"/>
    <w:basedOn w:val="Normal"/>
    <w:rsid w:val="000C01F9"/>
    <w:rPr>
      <w:rFonts w:eastAsia="Times New Roman"/>
      <w:color w:val="000000"/>
      <w:szCs w:val="20"/>
    </w:rPr>
  </w:style>
  <w:style w:type="paragraph" w:customStyle="1" w:styleId="OmniPage54">
    <w:name w:val="OmniPage #54"/>
    <w:basedOn w:val="Normal"/>
    <w:rsid w:val="000C01F9"/>
    <w:rPr>
      <w:rFonts w:eastAsia="Times New Roman"/>
      <w:color w:val="000000"/>
      <w:szCs w:val="20"/>
    </w:rPr>
  </w:style>
  <w:style w:type="paragraph" w:customStyle="1" w:styleId="OmniPage55">
    <w:name w:val="OmniPage #55"/>
    <w:basedOn w:val="Normal"/>
    <w:rsid w:val="000C01F9"/>
    <w:rPr>
      <w:rFonts w:eastAsia="Times New Roman"/>
      <w:color w:val="000000"/>
      <w:szCs w:val="20"/>
    </w:rPr>
  </w:style>
  <w:style w:type="paragraph" w:customStyle="1" w:styleId="OmniPage56">
    <w:name w:val="OmniPage #56"/>
    <w:basedOn w:val="Normal"/>
    <w:rsid w:val="000C01F9"/>
    <w:rPr>
      <w:rFonts w:eastAsia="Times New Roman"/>
      <w:color w:val="000000"/>
      <w:szCs w:val="20"/>
    </w:rPr>
  </w:style>
  <w:style w:type="paragraph" w:customStyle="1" w:styleId="OmniPage57">
    <w:name w:val="OmniPage #57"/>
    <w:basedOn w:val="Normal"/>
    <w:rsid w:val="000C01F9"/>
    <w:rPr>
      <w:rFonts w:eastAsia="Times New Roman"/>
      <w:color w:val="000000"/>
      <w:szCs w:val="20"/>
    </w:rPr>
  </w:style>
  <w:style w:type="paragraph" w:customStyle="1" w:styleId="OmniPage58">
    <w:name w:val="OmniPage #58"/>
    <w:basedOn w:val="Normal"/>
    <w:rsid w:val="000C01F9"/>
    <w:rPr>
      <w:rFonts w:eastAsia="Times New Roman"/>
      <w:color w:val="000000"/>
      <w:szCs w:val="20"/>
    </w:rPr>
  </w:style>
  <w:style w:type="paragraph" w:customStyle="1" w:styleId="OmniPage59">
    <w:name w:val="OmniPage #59"/>
    <w:basedOn w:val="Normal"/>
    <w:rsid w:val="000C01F9"/>
    <w:rPr>
      <w:rFonts w:eastAsia="Times New Roman"/>
      <w:color w:val="000000"/>
      <w:szCs w:val="20"/>
    </w:rPr>
  </w:style>
  <w:style w:type="paragraph" w:customStyle="1" w:styleId="OmniPage60">
    <w:name w:val="OmniPage #60"/>
    <w:basedOn w:val="Normal"/>
    <w:rsid w:val="000C01F9"/>
    <w:rPr>
      <w:rFonts w:eastAsia="Times New Roman"/>
      <w:color w:val="000000"/>
      <w:szCs w:val="20"/>
    </w:rPr>
  </w:style>
  <w:style w:type="paragraph" w:customStyle="1" w:styleId="OmniPage61">
    <w:name w:val="OmniPage #61"/>
    <w:basedOn w:val="Normal"/>
    <w:rsid w:val="000C01F9"/>
    <w:rPr>
      <w:rFonts w:eastAsia="Times New Roman"/>
      <w:color w:val="000000"/>
      <w:szCs w:val="20"/>
    </w:rPr>
  </w:style>
  <w:style w:type="paragraph" w:customStyle="1" w:styleId="OmniPage62">
    <w:name w:val="OmniPage #62"/>
    <w:basedOn w:val="Normal"/>
    <w:rsid w:val="000C01F9"/>
    <w:rPr>
      <w:rFonts w:eastAsia="Times New Roman"/>
      <w:color w:val="000000"/>
      <w:szCs w:val="20"/>
    </w:rPr>
  </w:style>
  <w:style w:type="paragraph" w:customStyle="1" w:styleId="OmniPage63">
    <w:name w:val="OmniPage #63"/>
    <w:basedOn w:val="Normal"/>
    <w:rsid w:val="000C01F9"/>
    <w:rPr>
      <w:rFonts w:eastAsia="Times New Roman"/>
      <w:color w:val="000000"/>
      <w:szCs w:val="20"/>
    </w:rPr>
  </w:style>
  <w:style w:type="paragraph" w:customStyle="1" w:styleId="OmniPage64">
    <w:name w:val="OmniPage #64"/>
    <w:basedOn w:val="Normal"/>
    <w:rsid w:val="000C01F9"/>
    <w:rPr>
      <w:rFonts w:eastAsia="Times New Roman"/>
      <w:color w:val="000000"/>
      <w:szCs w:val="20"/>
    </w:rPr>
  </w:style>
  <w:style w:type="paragraph" w:customStyle="1" w:styleId="OmniPage65">
    <w:name w:val="OmniPage #65"/>
    <w:basedOn w:val="Normal"/>
    <w:rsid w:val="000C01F9"/>
    <w:rPr>
      <w:rFonts w:eastAsia="Times New Roman"/>
      <w:color w:val="000000"/>
      <w:szCs w:val="20"/>
    </w:rPr>
  </w:style>
  <w:style w:type="paragraph" w:customStyle="1" w:styleId="OmniPage66">
    <w:name w:val="OmniPage #66"/>
    <w:basedOn w:val="Normal"/>
    <w:rsid w:val="000C01F9"/>
    <w:rPr>
      <w:rFonts w:eastAsia="Times New Roman"/>
      <w:color w:val="000000"/>
      <w:szCs w:val="20"/>
    </w:rPr>
  </w:style>
  <w:style w:type="paragraph" w:customStyle="1" w:styleId="OmniPage67">
    <w:name w:val="OmniPage #67"/>
    <w:basedOn w:val="Normal"/>
    <w:rsid w:val="000C01F9"/>
    <w:rPr>
      <w:rFonts w:eastAsia="Times New Roman"/>
      <w:color w:val="000000"/>
      <w:szCs w:val="20"/>
    </w:rPr>
  </w:style>
  <w:style w:type="paragraph" w:customStyle="1" w:styleId="OmniPage68">
    <w:name w:val="OmniPage #68"/>
    <w:basedOn w:val="Normal"/>
    <w:rsid w:val="000C01F9"/>
    <w:rPr>
      <w:rFonts w:eastAsia="Times New Roman"/>
      <w:color w:val="000000"/>
      <w:szCs w:val="20"/>
    </w:rPr>
  </w:style>
  <w:style w:type="paragraph" w:customStyle="1" w:styleId="OmniPage69">
    <w:name w:val="OmniPage #69"/>
    <w:basedOn w:val="Normal"/>
    <w:rsid w:val="000C01F9"/>
    <w:rPr>
      <w:rFonts w:eastAsia="Times New Roman"/>
      <w:color w:val="000000"/>
      <w:szCs w:val="20"/>
    </w:rPr>
  </w:style>
  <w:style w:type="paragraph" w:customStyle="1" w:styleId="OmniPage70">
    <w:name w:val="OmniPage #70"/>
    <w:basedOn w:val="Normal"/>
    <w:rsid w:val="000C01F9"/>
    <w:rPr>
      <w:rFonts w:eastAsia="Times New Roman"/>
      <w:color w:val="000000"/>
      <w:szCs w:val="20"/>
    </w:rPr>
  </w:style>
  <w:style w:type="paragraph" w:customStyle="1" w:styleId="OmniPage71">
    <w:name w:val="OmniPage #71"/>
    <w:basedOn w:val="Normal"/>
    <w:rsid w:val="000C01F9"/>
    <w:rPr>
      <w:rFonts w:eastAsia="Times New Roman"/>
      <w:color w:val="000000"/>
      <w:szCs w:val="20"/>
    </w:rPr>
  </w:style>
  <w:style w:type="table" w:customStyle="1" w:styleId="MediumGrid22">
    <w:name w:val="Medium Grid 22"/>
    <w:basedOn w:val="TableNormal"/>
    <w:uiPriority w:val="68"/>
    <w:rsid w:val="000C01F9"/>
    <w:rPr>
      <w:rFonts w:ascii="Cambria" w:eastAsia="PMingLiU"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0C01F9"/>
    <w:rPr>
      <w:rFonts w:ascii="Times New Roman" w:eastAsia="Times New Roman" w:hAnsi="Times New Roman" w:cs="Calibri"/>
      <w:sz w:val="16"/>
      <w:szCs w:val="20"/>
    </w:rPr>
  </w:style>
  <w:style w:type="character" w:customStyle="1" w:styleId="createby">
    <w:name w:val="createby"/>
    <w:rsid w:val="000C01F9"/>
  </w:style>
  <w:style w:type="character" w:customStyle="1" w:styleId="quote-right">
    <w:name w:val="quote-right"/>
    <w:rsid w:val="000C01F9"/>
  </w:style>
  <w:style w:type="character" w:customStyle="1" w:styleId="smallcase">
    <w:name w:val="smallcase"/>
    <w:rsid w:val="000C01F9"/>
  </w:style>
  <w:style w:type="character" w:customStyle="1" w:styleId="ft0">
    <w:name w:val="ft0"/>
    <w:rsid w:val="000C01F9"/>
  </w:style>
  <w:style w:type="character" w:customStyle="1" w:styleId="ft2">
    <w:name w:val="ft2"/>
    <w:rsid w:val="000C01F9"/>
  </w:style>
  <w:style w:type="character" w:customStyle="1" w:styleId="ft3">
    <w:name w:val="ft3"/>
    <w:rsid w:val="000C01F9"/>
  </w:style>
  <w:style w:type="character" w:customStyle="1" w:styleId="StyleTimesNewRoman12ptBold1">
    <w:name w:val="Style Times New Roman 12 pt Bold1"/>
    <w:rsid w:val="000C01F9"/>
    <w:rPr>
      <w:b/>
      <w:bCs/>
      <w:sz w:val="24"/>
    </w:rPr>
  </w:style>
  <w:style w:type="character" w:customStyle="1" w:styleId="CircledChar2">
    <w:name w:val="Circled Char2"/>
    <w:rsid w:val="000C01F9"/>
    <w:rPr>
      <w:rFonts w:eastAsia="MS Mincho"/>
      <w:b/>
      <w:szCs w:val="24"/>
      <w:u w:val="single"/>
      <w:lang w:val="en-US" w:eastAsia="ja-JP" w:bidi="ar-SA"/>
    </w:rPr>
  </w:style>
  <w:style w:type="character" w:customStyle="1" w:styleId="SmallTextChar2">
    <w:name w:val="Small Text Char2"/>
    <w:rsid w:val="000C01F9"/>
    <w:rPr>
      <w:rFonts w:eastAsia="MS Mincho"/>
      <w:sz w:val="15"/>
      <w:szCs w:val="24"/>
      <w:lang w:val="en-US" w:eastAsia="ja-JP" w:bidi="ar-SA"/>
    </w:rPr>
  </w:style>
  <w:style w:type="character" w:customStyle="1" w:styleId="BoldandUnderlineCharCharCharCharChar1">
    <w:name w:val="Bold and Underline Char Char Char Char Char1"/>
    <w:rsid w:val="000C01F9"/>
    <w:rPr>
      <w:b/>
      <w:szCs w:val="24"/>
      <w:u w:val="single"/>
      <w:lang w:val="en-US" w:eastAsia="en-US" w:bidi="ar-SA"/>
    </w:rPr>
  </w:style>
  <w:style w:type="character" w:customStyle="1" w:styleId="SmallCardChar">
    <w:name w:val="Small Card Char"/>
    <w:rsid w:val="000C01F9"/>
    <w:rPr>
      <w:rFonts w:ascii="Palatino Linotype" w:eastAsia="Times New Roman" w:hAnsi="Palatino Linotype"/>
      <w:sz w:val="12"/>
      <w:szCs w:val="24"/>
    </w:rPr>
  </w:style>
  <w:style w:type="character" w:customStyle="1" w:styleId="StyleBoldUnderline10ptBold">
    <w:name w:val="Style Bold Underline + 10 pt Bold"/>
    <w:rsid w:val="000C01F9"/>
    <w:rPr>
      <w:b/>
      <w:bCs/>
      <w:sz w:val="20"/>
      <w:u w:val="thick"/>
    </w:rPr>
  </w:style>
  <w:style w:type="character" w:customStyle="1" w:styleId="separator">
    <w:name w:val="separator"/>
    <w:rsid w:val="000C01F9"/>
  </w:style>
  <w:style w:type="character" w:customStyle="1" w:styleId="PageHeaderChar">
    <w:name w:val="Page Header Char"/>
    <w:link w:val="PageHeader"/>
    <w:uiPriority w:val="99"/>
    <w:rsid w:val="000C01F9"/>
    <w:rPr>
      <w:rFonts w:ascii="Calibri" w:hAnsi="Calibri" w:cs="Calibri"/>
      <w:sz w:val="22"/>
    </w:rPr>
  </w:style>
  <w:style w:type="paragraph" w:customStyle="1" w:styleId="NormalUnderline0">
    <w:name w:val="Normal + Underline"/>
    <w:basedOn w:val="Normal"/>
    <w:link w:val="NormalUnderlineChar0"/>
    <w:qFormat/>
    <w:rsid w:val="000C01F9"/>
    <w:pPr>
      <w:ind w:left="720"/>
    </w:pPr>
    <w:rPr>
      <w:rFonts w:eastAsia="Times New Roman"/>
      <w:b/>
      <w:sz w:val="24"/>
      <w:u w:val="single"/>
    </w:rPr>
  </w:style>
  <w:style w:type="paragraph" w:customStyle="1" w:styleId="NormalNoUnderline">
    <w:name w:val="Normal + No Underline"/>
    <w:basedOn w:val="Normal"/>
    <w:link w:val="NormalNoUnderlineChar"/>
    <w:rsid w:val="000C01F9"/>
    <w:pPr>
      <w:ind w:left="720"/>
    </w:pPr>
    <w:rPr>
      <w:rFonts w:eastAsia="Times New Roman"/>
      <w:sz w:val="12"/>
    </w:rPr>
  </w:style>
  <w:style w:type="character" w:customStyle="1" w:styleId="NormalUnderlineChar0">
    <w:name w:val="Normal + Underline Char"/>
    <w:link w:val="NormalUnderline0"/>
    <w:rsid w:val="000C01F9"/>
    <w:rPr>
      <w:rFonts w:ascii="Calibri" w:eastAsia="Times New Roman" w:hAnsi="Calibri" w:cs="Calibri"/>
      <w:b/>
      <w:u w:val="single"/>
    </w:rPr>
  </w:style>
  <w:style w:type="character" w:customStyle="1" w:styleId="NormalNoUnderlineChar">
    <w:name w:val="Normal + No Underline Char"/>
    <w:link w:val="NormalNoUnderline"/>
    <w:rsid w:val="000C01F9"/>
    <w:rPr>
      <w:rFonts w:ascii="Calibri" w:eastAsia="Times New Roman" w:hAnsi="Calibri" w:cs="Calibri"/>
      <w:sz w:val="12"/>
    </w:rPr>
  </w:style>
  <w:style w:type="paragraph" w:customStyle="1" w:styleId="TagCite3">
    <w:name w:val="Tag Cite"/>
    <w:basedOn w:val="PageHeader"/>
    <w:link w:val="TagCiteChar5"/>
    <w:qFormat/>
    <w:rsid w:val="000C01F9"/>
    <w:rPr>
      <w:rFonts w:eastAsia="SimSun"/>
      <w:b/>
      <w:sz w:val="24"/>
      <w:lang w:eastAsia="zh-CN"/>
    </w:rPr>
  </w:style>
  <w:style w:type="character" w:customStyle="1" w:styleId="TagCiteChar5">
    <w:name w:val="Tag Cite Char"/>
    <w:link w:val="TagCite3"/>
    <w:rsid w:val="000C01F9"/>
    <w:rPr>
      <w:rFonts w:ascii="Calibri" w:eastAsia="SimSun" w:hAnsi="Calibri" w:cs="Calibri"/>
      <w:b/>
      <w:lang w:eastAsia="zh-CN"/>
    </w:rPr>
  </w:style>
  <w:style w:type="character" w:customStyle="1" w:styleId="smalllink">
    <w:name w:val="smalllink"/>
    <w:rsid w:val="000C01F9"/>
  </w:style>
  <w:style w:type="character" w:customStyle="1" w:styleId="bighead1">
    <w:name w:val="bighead1"/>
    <w:rsid w:val="000C01F9"/>
    <w:rPr>
      <w:rFonts w:ascii="Verdana" w:hAnsi="Verdana" w:hint="default"/>
      <w:b/>
      <w:bCs/>
      <w:sz w:val="27"/>
      <w:szCs w:val="27"/>
    </w:rPr>
  </w:style>
  <w:style w:type="character" w:customStyle="1" w:styleId="Underline-WFU">
    <w:name w:val="Underline-WFU"/>
    <w:uiPriority w:val="1"/>
    <w:qFormat/>
    <w:rsid w:val="000C01F9"/>
    <w:rPr>
      <w:rFonts w:ascii="Cambria" w:hAnsi="Cambria"/>
      <w:sz w:val="21"/>
      <w:u w:val="single"/>
    </w:rPr>
  </w:style>
  <w:style w:type="paragraph" w:customStyle="1" w:styleId="Tiny-WFU">
    <w:name w:val="Tiny-WFU"/>
    <w:basedOn w:val="Normal"/>
    <w:qFormat/>
    <w:rsid w:val="000C01F9"/>
    <w:rPr>
      <w:rFonts w:ascii="Cambria" w:eastAsia="Malgun Gothic" w:hAnsi="Cambria"/>
      <w:sz w:val="12"/>
      <w:lang w:eastAsia="ko-KR"/>
    </w:rPr>
  </w:style>
  <w:style w:type="character" w:customStyle="1" w:styleId="b">
    <w:name w:val="b"/>
    <w:rsid w:val="000C01F9"/>
  </w:style>
  <w:style w:type="paragraph" w:customStyle="1" w:styleId="Indentation">
    <w:name w:val="Indentation"/>
    <w:basedOn w:val="Normal"/>
    <w:uiPriority w:val="99"/>
    <w:qFormat/>
    <w:rsid w:val="000C01F9"/>
    <w:pPr>
      <w:ind w:left="288" w:right="288"/>
    </w:pPr>
    <w:rPr>
      <w:rFonts w:eastAsia="Calibri"/>
    </w:rPr>
  </w:style>
  <w:style w:type="character" w:customStyle="1" w:styleId="left-date1">
    <w:name w:val="left-date1"/>
    <w:rsid w:val="000C01F9"/>
    <w:rPr>
      <w:rFonts w:ascii="Verdana" w:hAnsi="Verdana" w:hint="default"/>
      <w:color w:val="666666"/>
      <w:sz w:val="14"/>
      <w:szCs w:val="14"/>
    </w:rPr>
  </w:style>
  <w:style w:type="character" w:customStyle="1" w:styleId="org">
    <w:name w:val="org"/>
    <w:basedOn w:val="DefaultParagraphFont"/>
    <w:rsid w:val="000C01F9"/>
  </w:style>
  <w:style w:type="paragraph" w:customStyle="1" w:styleId="seeall">
    <w:name w:val="seeall"/>
    <w:basedOn w:val="Normal"/>
    <w:rsid w:val="000C01F9"/>
    <w:pPr>
      <w:spacing w:before="100" w:beforeAutospacing="1" w:after="100" w:afterAutospacing="1"/>
    </w:pPr>
    <w:rPr>
      <w:rFonts w:eastAsia="Times New Roman"/>
      <w:sz w:val="24"/>
    </w:rPr>
  </w:style>
  <w:style w:type="character" w:customStyle="1" w:styleId="list-comma">
    <w:name w:val="list-comma"/>
    <w:basedOn w:val="DefaultParagraphFont"/>
    <w:rsid w:val="000C01F9"/>
  </w:style>
  <w:style w:type="character" w:customStyle="1" w:styleId="livefyre-commentcount">
    <w:name w:val="livefyre-commentcount"/>
    <w:basedOn w:val="DefaultParagraphFont"/>
    <w:rsid w:val="000C01F9"/>
  </w:style>
  <w:style w:type="character" w:customStyle="1" w:styleId="rednegchange">
    <w:name w:val="red_neg_change"/>
    <w:basedOn w:val="DefaultParagraphFont"/>
    <w:rsid w:val="000C01F9"/>
  </w:style>
  <w:style w:type="character" w:customStyle="1" w:styleId="wsodqchgshow">
    <w:name w:val="wsodq_chgshow"/>
    <w:basedOn w:val="DefaultParagraphFont"/>
    <w:rsid w:val="000C01F9"/>
  </w:style>
  <w:style w:type="character" w:customStyle="1" w:styleId="greenposchange">
    <w:name w:val="green_pos_change"/>
    <w:basedOn w:val="DefaultParagraphFont"/>
    <w:rsid w:val="000C01F9"/>
  </w:style>
  <w:style w:type="character" w:customStyle="1" w:styleId="image-credit">
    <w:name w:val="image-credit"/>
    <w:basedOn w:val="DefaultParagraphFont"/>
    <w:rsid w:val="000C01F9"/>
  </w:style>
  <w:style w:type="paragraph" w:customStyle="1" w:styleId="gascontcredit">
    <w:name w:val="gas_cont_credit"/>
    <w:basedOn w:val="Normal"/>
    <w:rsid w:val="000C01F9"/>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0C01F9"/>
    <w:rPr>
      <w:b/>
      <w:szCs w:val="24"/>
      <w:u w:val="single"/>
      <w:lang w:val="en-US" w:eastAsia="en-US" w:bidi="ar-SA"/>
    </w:rPr>
  </w:style>
  <w:style w:type="paragraph" w:customStyle="1" w:styleId="endarticle">
    <w:name w:val="endarticle"/>
    <w:basedOn w:val="Normal"/>
    <w:uiPriority w:val="99"/>
    <w:qFormat/>
    <w:rsid w:val="000C01F9"/>
    <w:pPr>
      <w:spacing w:before="100" w:beforeAutospacing="1" w:after="100" w:afterAutospacing="1"/>
    </w:pPr>
    <w:rPr>
      <w:rFonts w:eastAsia="Times New Roman"/>
      <w:sz w:val="24"/>
    </w:rPr>
  </w:style>
  <w:style w:type="paragraph" w:customStyle="1" w:styleId="a-body-text">
    <w:name w:val="a-body-text"/>
    <w:basedOn w:val="Normal"/>
    <w:uiPriority w:val="99"/>
    <w:qFormat/>
    <w:rsid w:val="000C01F9"/>
    <w:pPr>
      <w:spacing w:before="100" w:beforeAutospacing="1" w:after="100" w:afterAutospacing="1"/>
    </w:pPr>
    <w:rPr>
      <w:rFonts w:eastAsia="Times New Roman"/>
      <w:sz w:val="24"/>
    </w:rPr>
  </w:style>
  <w:style w:type="paragraph" w:customStyle="1" w:styleId="obgpara">
    <w:name w:val="obg_para"/>
    <w:basedOn w:val="Normal"/>
    <w:uiPriority w:val="99"/>
    <w:qFormat/>
    <w:rsid w:val="000C01F9"/>
    <w:pPr>
      <w:spacing w:before="100" w:beforeAutospacing="1" w:after="100" w:afterAutospacing="1"/>
    </w:pPr>
    <w:rPr>
      <w:rFonts w:eastAsia="Times New Roman"/>
      <w:sz w:val="24"/>
    </w:rPr>
  </w:style>
  <w:style w:type="character" w:customStyle="1" w:styleId="caption4">
    <w:name w:val="caption4"/>
    <w:basedOn w:val="DefaultParagraphFont"/>
    <w:rsid w:val="000C01F9"/>
  </w:style>
  <w:style w:type="character" w:customStyle="1" w:styleId="honorific-prefix">
    <w:name w:val="honorific-prefix"/>
    <w:basedOn w:val="DefaultParagraphFont"/>
    <w:rsid w:val="000C01F9"/>
  </w:style>
  <w:style w:type="character" w:customStyle="1" w:styleId="given-name">
    <w:name w:val="given-name"/>
    <w:basedOn w:val="DefaultParagraphFont"/>
    <w:rsid w:val="000C01F9"/>
  </w:style>
  <w:style w:type="character" w:customStyle="1" w:styleId="family-name">
    <w:name w:val="family-name"/>
    <w:basedOn w:val="DefaultParagraphFont"/>
    <w:rsid w:val="000C01F9"/>
  </w:style>
  <w:style w:type="character" w:customStyle="1" w:styleId="chead">
    <w:name w:val="chead"/>
    <w:basedOn w:val="DefaultParagraphFont"/>
    <w:rsid w:val="000C01F9"/>
  </w:style>
  <w:style w:type="character" w:customStyle="1" w:styleId="obgcapsstart">
    <w:name w:val="obg_caps_start"/>
    <w:basedOn w:val="DefaultParagraphFont"/>
    <w:rsid w:val="000C01F9"/>
  </w:style>
  <w:style w:type="character" w:customStyle="1" w:styleId="pmtermsel">
    <w:name w:val="pmtermsel"/>
    <w:basedOn w:val="DefaultParagraphFont"/>
    <w:rsid w:val="000C01F9"/>
  </w:style>
  <w:style w:type="character" w:customStyle="1" w:styleId="showipapr">
    <w:name w:val="show_ipapr"/>
    <w:basedOn w:val="DefaultParagraphFont"/>
    <w:rsid w:val="000C01F9"/>
  </w:style>
  <w:style w:type="character" w:customStyle="1" w:styleId="dnindex">
    <w:name w:val="dnindex"/>
    <w:basedOn w:val="DefaultParagraphFont"/>
    <w:rsid w:val="000C01F9"/>
  </w:style>
  <w:style w:type="character" w:customStyle="1" w:styleId="althead">
    <w:name w:val="althead"/>
    <w:basedOn w:val="DefaultParagraphFont"/>
    <w:rsid w:val="000C01F9"/>
  </w:style>
  <w:style w:type="character" w:customStyle="1" w:styleId="arbd1">
    <w:name w:val="arbd1"/>
    <w:basedOn w:val="DefaultParagraphFont"/>
    <w:rsid w:val="000C01F9"/>
  </w:style>
  <w:style w:type="character" w:customStyle="1" w:styleId="unx">
    <w:name w:val="unx"/>
    <w:basedOn w:val="DefaultParagraphFont"/>
    <w:rsid w:val="000C01F9"/>
  </w:style>
  <w:style w:type="character" w:customStyle="1" w:styleId="lrdctph">
    <w:name w:val="lr_dct_ph"/>
    <w:basedOn w:val="DefaultParagraphFont"/>
    <w:rsid w:val="000C01F9"/>
  </w:style>
  <w:style w:type="paragraph" w:customStyle="1" w:styleId="TxBr41p1">
    <w:name w:val="TxBr_41p1"/>
    <w:basedOn w:val="Normal"/>
    <w:uiPriority w:val="99"/>
    <w:qFormat/>
    <w:rsid w:val="000C01F9"/>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0C01F9"/>
    <w:rPr>
      <w:sz w:val="18"/>
      <w:szCs w:val="24"/>
      <w:lang w:val="en-US" w:eastAsia="en-US" w:bidi="ar-SA"/>
    </w:rPr>
  </w:style>
  <w:style w:type="paragraph" w:customStyle="1" w:styleId="003Cite">
    <w:name w:val="003Cite"/>
    <w:basedOn w:val="Normal"/>
    <w:uiPriority w:val="99"/>
    <w:qFormat/>
    <w:rsid w:val="000C01F9"/>
    <w:rPr>
      <w:rFonts w:eastAsia="Calibri"/>
      <w:sz w:val="16"/>
      <w:szCs w:val="16"/>
    </w:rPr>
  </w:style>
  <w:style w:type="paragraph" w:customStyle="1" w:styleId="NormalBold">
    <w:name w:val="Normal + Bold"/>
    <w:aliases w:val="Double Underline"/>
    <w:basedOn w:val="Normal"/>
    <w:link w:val="NormalBoldChar"/>
    <w:qFormat/>
    <w:rsid w:val="000C01F9"/>
    <w:pPr>
      <w:jc w:val="both"/>
    </w:pPr>
    <w:rPr>
      <w:b/>
      <w:color w:val="000000"/>
      <w:u w:val="single"/>
    </w:rPr>
  </w:style>
  <w:style w:type="character" w:customStyle="1" w:styleId="NormalBoldChar">
    <w:name w:val="Normal + Bold Char"/>
    <w:aliases w:val="Double Underline Char"/>
    <w:basedOn w:val="DefaultParagraphFont"/>
    <w:link w:val="NormalBold"/>
    <w:rsid w:val="000C01F9"/>
    <w:rPr>
      <w:rFonts w:ascii="Calibri" w:hAnsi="Calibri" w:cs="Calibri"/>
      <w:b/>
      <w:color w:val="000000"/>
      <w:sz w:val="22"/>
      <w:u w:val="single"/>
    </w:rPr>
  </w:style>
  <w:style w:type="character" w:customStyle="1" w:styleId="BlockHeadingsChar1">
    <w:name w:val="Block Headings Char1"/>
    <w:rsid w:val="000C01F9"/>
    <w:rPr>
      <w:b/>
      <w:caps/>
    </w:rPr>
  </w:style>
  <w:style w:type="character" w:customStyle="1" w:styleId="FontStyle170">
    <w:name w:val="Font Style170"/>
    <w:uiPriority w:val="99"/>
    <w:rsid w:val="000C01F9"/>
    <w:rPr>
      <w:rFonts w:ascii="Bookman Old Style" w:hAnsi="Bookman Old Style" w:cs="Bookman Old Style"/>
      <w:sz w:val="16"/>
      <w:szCs w:val="16"/>
    </w:rPr>
  </w:style>
  <w:style w:type="character" w:customStyle="1" w:styleId="Styleunderline12pt">
    <w:name w:val="Style underline + 12 pt"/>
    <w:rsid w:val="000C01F9"/>
    <w:rPr>
      <w:rFonts w:ascii="Times New Roman" w:hAnsi="Times New Roman"/>
      <w:bCs/>
      <w:sz w:val="20"/>
      <w:u w:val="single"/>
    </w:rPr>
  </w:style>
  <w:style w:type="character" w:customStyle="1" w:styleId="StyleUnderlineChar19pt">
    <w:name w:val="Style Underline Char1 + 9 pt"/>
    <w:basedOn w:val="UnderlineChar1"/>
    <w:rsid w:val="000C01F9"/>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0C01F9"/>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0C01F9"/>
    <w:rPr>
      <w:rFonts w:ascii="Times New Roman" w:hAnsi="Times New Roman"/>
      <w:sz w:val="20"/>
      <w:u w:val="single"/>
      <w:lang w:val="en-US" w:eastAsia="en-US" w:bidi="ar-SA"/>
    </w:rPr>
  </w:style>
  <w:style w:type="paragraph" w:customStyle="1" w:styleId="StyleUnderline9pt10">
    <w:name w:val="Style Underline + 9 pt1"/>
    <w:rsid w:val="000C01F9"/>
    <w:rPr>
      <w:rFonts w:ascii="Times New Roman" w:eastAsia="SimSun" w:hAnsi="Times New Roman" w:cs="Times New Roman"/>
      <w:sz w:val="20"/>
      <w:szCs w:val="20"/>
      <w:u w:val="single"/>
    </w:rPr>
  </w:style>
  <w:style w:type="character" w:customStyle="1" w:styleId="Style9ptUnderline1">
    <w:name w:val="Style 9 pt Underline1"/>
    <w:rsid w:val="000C01F9"/>
    <w:rPr>
      <w:sz w:val="20"/>
      <w:u w:val="single"/>
    </w:rPr>
  </w:style>
  <w:style w:type="character" w:customStyle="1" w:styleId="StyleUnderlineChar19pt2">
    <w:name w:val="Style Underline Char1 + 9 pt2"/>
    <w:basedOn w:val="UnderlineChar1"/>
    <w:rsid w:val="000C01F9"/>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0C01F9"/>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0C01F9"/>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0C01F9"/>
    <w:rPr>
      <w:rFonts w:ascii="Times New Roman" w:hAnsi="Times New Roman"/>
      <w:b/>
      <w:bCs/>
      <w:sz w:val="20"/>
      <w:szCs w:val="24"/>
      <w:u w:val="single"/>
      <w:lang w:val="en-US" w:eastAsia="en-US" w:bidi="ar-SA"/>
    </w:rPr>
  </w:style>
  <w:style w:type="character" w:customStyle="1" w:styleId="content">
    <w:name w:val="content"/>
    <w:basedOn w:val="DefaultParagraphFont"/>
    <w:rsid w:val="000C01F9"/>
  </w:style>
  <w:style w:type="character" w:customStyle="1" w:styleId="tagCharCharCharChar">
    <w:name w:val="tag Char Char Char Char"/>
    <w:rsid w:val="000C01F9"/>
    <w:rPr>
      <w:rFonts w:ascii="Georgia" w:eastAsia="Calibri" w:hAnsi="Georgia" w:cs="Calibri"/>
      <w:b/>
      <w:sz w:val="24"/>
    </w:rPr>
  </w:style>
  <w:style w:type="character" w:customStyle="1" w:styleId="3">
    <w:name w:val="3"/>
    <w:rsid w:val="000C01F9"/>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0C01F9"/>
    <w:rPr>
      <w:rFonts w:cs="Arial"/>
      <w:b/>
      <w:bCs/>
      <w:iCs/>
      <w:szCs w:val="28"/>
      <w:lang w:val="en-US" w:eastAsia="en-US" w:bidi="ar-SA"/>
    </w:rPr>
  </w:style>
  <w:style w:type="paragraph" w:customStyle="1" w:styleId="EmphasisText">
    <w:name w:val="Emphasis Text"/>
    <w:basedOn w:val="UnderlinedText"/>
    <w:link w:val="EmphasisTextChar"/>
    <w:rsid w:val="000C01F9"/>
    <w:pPr>
      <w:jc w:val="left"/>
    </w:pPr>
    <w:rPr>
      <w:rFonts w:eastAsia="SimSun"/>
      <w:u w:val="single"/>
    </w:rPr>
  </w:style>
  <w:style w:type="character" w:customStyle="1" w:styleId="EmphasisTextChar">
    <w:name w:val="Emphasis Text Char"/>
    <w:link w:val="EmphasisText"/>
    <w:rsid w:val="000C01F9"/>
    <w:rPr>
      <w:rFonts w:ascii="Calibri" w:eastAsia="SimSun" w:hAnsi="Calibri" w:cs="Calibri"/>
      <w:b/>
      <w:u w:val="single"/>
    </w:rPr>
  </w:style>
  <w:style w:type="character" w:customStyle="1" w:styleId="7">
    <w:name w:val="7"/>
    <w:rsid w:val="000C01F9"/>
    <w:rPr>
      <w:rFonts w:cs="Arial"/>
      <w:bCs/>
      <w:sz w:val="20"/>
      <w:u w:val="single"/>
      <w:lang w:val="en-US" w:eastAsia="en-US" w:bidi="ar-SA"/>
    </w:rPr>
  </w:style>
  <w:style w:type="character" w:customStyle="1" w:styleId="StyleUnderlineChar19pt4">
    <w:name w:val="Style Underline Char1 + 9 pt4"/>
    <w:basedOn w:val="UnderlineChar1"/>
    <w:rsid w:val="000C01F9"/>
    <w:rPr>
      <w:rFonts w:ascii="Times New Roman" w:hAnsi="Times New Roman"/>
      <w:sz w:val="20"/>
      <w:szCs w:val="24"/>
      <w:u w:val="single"/>
      <w:lang w:val="en-US" w:eastAsia="en-US" w:bidi="ar-SA"/>
    </w:rPr>
  </w:style>
  <w:style w:type="character" w:customStyle="1" w:styleId="StyleUnderlineChar19ptBold1">
    <w:name w:val="Style Underline Char1 + 9 pt Bold1"/>
    <w:rsid w:val="000C01F9"/>
    <w:rPr>
      <w:rFonts w:ascii="Times New Roman" w:hAnsi="Times New Roman"/>
      <w:b/>
      <w:bCs/>
      <w:sz w:val="20"/>
      <w:szCs w:val="24"/>
      <w:u w:val="single"/>
      <w:lang w:val="en-US" w:eastAsia="en-US" w:bidi="ar-SA"/>
    </w:rPr>
  </w:style>
  <w:style w:type="character" w:customStyle="1" w:styleId="Style9ptUnderline3">
    <w:name w:val="Style 9 pt Underline3"/>
    <w:rsid w:val="000C01F9"/>
    <w:rPr>
      <w:sz w:val="20"/>
      <w:u w:val="single"/>
    </w:rPr>
  </w:style>
  <w:style w:type="character" w:customStyle="1" w:styleId="Style9ptUnderline4">
    <w:name w:val="Style 9 pt Underline4"/>
    <w:rsid w:val="000C01F9"/>
    <w:rPr>
      <w:sz w:val="20"/>
      <w:u w:val="single"/>
    </w:rPr>
  </w:style>
  <w:style w:type="character" w:customStyle="1" w:styleId="55">
    <w:name w:val="55"/>
    <w:rsid w:val="000C01F9"/>
    <w:rPr>
      <w:rFonts w:cs="Arial"/>
      <w:bCs/>
      <w:sz w:val="20"/>
      <w:u w:val="single"/>
      <w:lang w:val="en-US" w:eastAsia="en-US" w:bidi="ar-SA"/>
    </w:rPr>
  </w:style>
  <w:style w:type="paragraph" w:customStyle="1" w:styleId="CardBody">
    <w:name w:val="Card Body"/>
    <w:basedOn w:val="Normal"/>
    <w:link w:val="CardBodyChar"/>
    <w:qFormat/>
    <w:rsid w:val="000C01F9"/>
    <w:rPr>
      <w:rFonts w:eastAsia="Calibri"/>
      <w:sz w:val="16"/>
    </w:rPr>
  </w:style>
  <w:style w:type="character" w:customStyle="1" w:styleId="CardBodyChar">
    <w:name w:val="Card Body Char"/>
    <w:link w:val="CardBody"/>
    <w:rsid w:val="000C01F9"/>
    <w:rPr>
      <w:rFonts w:ascii="Calibri" w:eastAsia="Calibri" w:hAnsi="Calibri" w:cs="Calibri"/>
      <w:sz w:val="16"/>
    </w:rPr>
  </w:style>
  <w:style w:type="character" w:customStyle="1" w:styleId="Styleunderline9ptBold">
    <w:name w:val="Style underline + 9 pt Bold"/>
    <w:rsid w:val="000C01F9"/>
    <w:rPr>
      <w:b/>
      <w:bCs/>
      <w:sz w:val="20"/>
      <w:u w:val="single"/>
    </w:rPr>
  </w:style>
  <w:style w:type="character" w:customStyle="1" w:styleId="StyleUnderliningChar9ptBold">
    <w:name w:val="Style Underlining Char + 9 pt Bold"/>
    <w:rsid w:val="000C01F9"/>
    <w:rPr>
      <w:rFonts w:ascii="Times New Roman" w:hAnsi="Times New Roman"/>
      <w:b/>
      <w:bCs/>
      <w:sz w:val="20"/>
      <w:szCs w:val="24"/>
      <w:u w:val="single"/>
      <w:lang w:val="en-US" w:eastAsia="en-US" w:bidi="ar-SA"/>
    </w:rPr>
  </w:style>
  <w:style w:type="character" w:customStyle="1" w:styleId="StyleUnderliningChar9pt">
    <w:name w:val="Style Underlining Char + 9 pt"/>
    <w:rsid w:val="000C01F9"/>
    <w:rPr>
      <w:rFonts w:ascii="Times New Roman" w:hAnsi="Times New Roman"/>
      <w:sz w:val="20"/>
      <w:szCs w:val="24"/>
      <w:u w:val="single"/>
      <w:lang w:val="en-US" w:eastAsia="en-US" w:bidi="ar-SA"/>
    </w:rPr>
  </w:style>
  <w:style w:type="character" w:customStyle="1" w:styleId="34">
    <w:name w:val="34"/>
    <w:rsid w:val="000C01F9"/>
    <w:rPr>
      <w:rFonts w:ascii="Times New Roman" w:hAnsi="Times New Roman" w:cs="Arial"/>
      <w:bCs/>
      <w:sz w:val="20"/>
      <w:u w:val="single"/>
      <w:lang w:val="en-US" w:eastAsia="en-US" w:bidi="ar-SA"/>
    </w:rPr>
  </w:style>
  <w:style w:type="character" w:customStyle="1" w:styleId="45">
    <w:name w:val="45"/>
    <w:rsid w:val="000C01F9"/>
    <w:rPr>
      <w:rFonts w:ascii="Times New Roman" w:hAnsi="Times New Roman" w:cs="Arial"/>
      <w:b/>
      <w:bCs/>
      <w:sz w:val="20"/>
      <w:u w:val="single"/>
      <w:lang w:val="en-US" w:eastAsia="en-US" w:bidi="ar-SA"/>
    </w:rPr>
  </w:style>
  <w:style w:type="character" w:customStyle="1" w:styleId="Style9ptUnderline5">
    <w:name w:val="Style 9 pt Underline5"/>
    <w:rsid w:val="000C01F9"/>
    <w:rPr>
      <w:rFonts w:ascii="Times New Roman" w:hAnsi="Times New Roman"/>
      <w:sz w:val="20"/>
      <w:u w:val="single"/>
    </w:rPr>
  </w:style>
  <w:style w:type="character" w:customStyle="1" w:styleId="Style9ptBoldUnderline2">
    <w:name w:val="Style 9 pt Bold Underline2"/>
    <w:rsid w:val="000C01F9"/>
    <w:rPr>
      <w:rFonts w:ascii="Times New Roman" w:hAnsi="Times New Roman"/>
      <w:b/>
      <w:bCs/>
      <w:sz w:val="20"/>
      <w:u w:val="single"/>
    </w:rPr>
  </w:style>
  <w:style w:type="character" w:customStyle="1" w:styleId="StyleBoldItalicUnderlineBorderSinglesolidlineAuto">
    <w:name w:val="Style Bold Italic Underline Border: : (Single solid line Auto ..."/>
    <w:rsid w:val="000C01F9"/>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0C01F9"/>
    <w:rPr>
      <w:rFonts w:ascii="Times New Roman" w:eastAsia="Times New Roman" w:hAnsi="Times New Roman"/>
      <w:lang w:eastAsia="zh-CN"/>
    </w:rPr>
  </w:style>
  <w:style w:type="character" w:customStyle="1" w:styleId="StyleStyle49pt1Char">
    <w:name w:val="Style Style4 + 9 pt1 Char"/>
    <w:basedOn w:val="Style4Char"/>
    <w:link w:val="StyleStyle49pt1"/>
    <w:rsid w:val="000C01F9"/>
    <w:rPr>
      <w:rFonts w:ascii="Times New Roman" w:eastAsia="Times New Roman" w:hAnsi="Times New Roman"/>
      <w:u w:val="single"/>
      <w:lang w:eastAsia="zh-CN"/>
    </w:rPr>
  </w:style>
  <w:style w:type="paragraph" w:customStyle="1" w:styleId="StyleStyle49ptBold1">
    <w:name w:val="Style Style4 + 9 pt Bold1"/>
    <w:basedOn w:val="Style4"/>
    <w:link w:val="StyleStyle49ptBold1Char"/>
    <w:rsid w:val="000C01F9"/>
    <w:rPr>
      <w:rFonts w:ascii="Times New Roman" w:hAnsi="Times New Roman"/>
      <w:b/>
      <w:bCs/>
    </w:rPr>
  </w:style>
  <w:style w:type="character" w:customStyle="1" w:styleId="StyleStyle49ptBold1Char">
    <w:name w:val="Style Style4 + 9 pt Bold1 Char"/>
    <w:link w:val="StyleStyle49ptBold1"/>
    <w:rsid w:val="000C01F9"/>
    <w:rPr>
      <w:rFonts w:ascii="Times New Roman" w:hAnsi="Times New Roman"/>
      <w:b/>
      <w:bCs/>
      <w:u w:val="single"/>
    </w:rPr>
  </w:style>
  <w:style w:type="paragraph" w:customStyle="1" w:styleId="StyleStyle49pt2">
    <w:name w:val="Style Style4 + 9 pt2"/>
    <w:basedOn w:val="Style4"/>
    <w:link w:val="StyleStyle49pt2Char"/>
    <w:rsid w:val="000C01F9"/>
    <w:rPr>
      <w:rFonts w:ascii="Times New Roman" w:eastAsia="Times New Roman" w:hAnsi="Times New Roman"/>
      <w:lang w:eastAsia="zh-CN"/>
    </w:rPr>
  </w:style>
  <w:style w:type="character" w:customStyle="1" w:styleId="StyleStyle49pt2Char">
    <w:name w:val="Style Style4 + 9 pt2 Char"/>
    <w:basedOn w:val="Style4Char"/>
    <w:link w:val="StyleStyle49pt2"/>
    <w:rsid w:val="000C01F9"/>
    <w:rPr>
      <w:rFonts w:ascii="Times New Roman" w:eastAsia="Times New Roman" w:hAnsi="Times New Roman"/>
      <w:u w:val="single"/>
      <w:lang w:eastAsia="zh-CN"/>
    </w:rPr>
  </w:style>
  <w:style w:type="paragraph" w:customStyle="1" w:styleId="StyleStyle49ptBold2">
    <w:name w:val="Style Style4 + 9 pt Bold2"/>
    <w:basedOn w:val="Style4"/>
    <w:link w:val="StyleStyle49ptBold2Char"/>
    <w:rsid w:val="000C01F9"/>
    <w:rPr>
      <w:rFonts w:ascii="Times New Roman" w:hAnsi="Times New Roman"/>
      <w:b/>
      <w:bCs/>
    </w:rPr>
  </w:style>
  <w:style w:type="character" w:customStyle="1" w:styleId="StyleStyle49ptBold2Char">
    <w:name w:val="Style Style4 + 9 pt Bold2 Char"/>
    <w:link w:val="StyleStyle49ptBold2"/>
    <w:rsid w:val="000C01F9"/>
    <w:rPr>
      <w:rFonts w:ascii="Times New Roman" w:hAnsi="Times New Roman"/>
      <w:b/>
      <w:bCs/>
      <w:u w:val="single"/>
    </w:rPr>
  </w:style>
  <w:style w:type="character" w:customStyle="1" w:styleId="23">
    <w:name w:val="23"/>
    <w:rsid w:val="000C01F9"/>
    <w:rPr>
      <w:rFonts w:ascii="Times New Roman" w:hAnsi="Times New Roman" w:cs="Arial"/>
      <w:bCs/>
      <w:sz w:val="20"/>
      <w:u w:val="single"/>
      <w:lang w:val="en-US" w:eastAsia="en-US" w:bidi="ar-SA"/>
    </w:rPr>
  </w:style>
  <w:style w:type="character" w:customStyle="1" w:styleId="33">
    <w:name w:val="33"/>
    <w:rsid w:val="000C01F9"/>
    <w:rPr>
      <w:rFonts w:ascii="Times New Roman" w:hAnsi="Times New Roman" w:cs="Arial"/>
      <w:b/>
      <w:bCs/>
      <w:sz w:val="20"/>
      <w:u w:val="single"/>
      <w:lang w:val="en-US" w:eastAsia="en-US" w:bidi="ar-SA"/>
    </w:rPr>
  </w:style>
  <w:style w:type="character" w:customStyle="1" w:styleId="StyleArialNarrow9pt">
    <w:name w:val="Style Arial Narrow 9 pt"/>
    <w:rsid w:val="000C01F9"/>
    <w:rPr>
      <w:rFonts w:ascii="Times New Roman" w:hAnsi="Times New Roman"/>
      <w:sz w:val="20"/>
    </w:rPr>
  </w:style>
  <w:style w:type="paragraph" w:customStyle="1" w:styleId="CiteBody">
    <w:name w:val="Cite Body"/>
    <w:basedOn w:val="Normal"/>
    <w:link w:val="CiteBodyChar"/>
    <w:qFormat/>
    <w:rsid w:val="000C01F9"/>
    <w:rPr>
      <w:rFonts w:eastAsia="Calibri"/>
      <w:szCs w:val="16"/>
    </w:rPr>
  </w:style>
  <w:style w:type="paragraph" w:customStyle="1" w:styleId="CiteBold">
    <w:name w:val="Cite Bold"/>
    <w:basedOn w:val="CiteBody"/>
    <w:link w:val="CiteBoldChar"/>
    <w:qFormat/>
    <w:rsid w:val="000C01F9"/>
    <w:rPr>
      <w:b/>
    </w:rPr>
  </w:style>
  <w:style w:type="character" w:customStyle="1" w:styleId="CiteBodyChar">
    <w:name w:val="Cite Body Char"/>
    <w:link w:val="CiteBody"/>
    <w:rsid w:val="000C01F9"/>
    <w:rPr>
      <w:rFonts w:ascii="Calibri" w:eastAsia="Calibri" w:hAnsi="Calibri" w:cs="Calibri"/>
      <w:sz w:val="22"/>
      <w:szCs w:val="16"/>
    </w:rPr>
  </w:style>
  <w:style w:type="character" w:customStyle="1" w:styleId="CiteBoldChar">
    <w:name w:val="Cite Bold Char"/>
    <w:link w:val="CiteBold"/>
    <w:rsid w:val="000C01F9"/>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0C01F9"/>
    <w:rPr>
      <w:sz w:val="20"/>
      <w:u w:val="single"/>
    </w:rPr>
  </w:style>
  <w:style w:type="character" w:customStyle="1" w:styleId="StyleCardBody11ptUnderlineChar">
    <w:name w:val="Style Card Body + 11 pt Underline Char"/>
    <w:link w:val="StyleCardBody11ptUnderline"/>
    <w:rsid w:val="000C01F9"/>
    <w:rPr>
      <w:rFonts w:ascii="Calibri" w:eastAsia="Calibri" w:hAnsi="Calibri" w:cs="Calibri"/>
      <w:sz w:val="20"/>
      <w:u w:val="single"/>
    </w:rPr>
  </w:style>
  <w:style w:type="paragraph" w:customStyle="1" w:styleId="StyleStyle49pt4">
    <w:name w:val="Style Style4 + 9 pt4"/>
    <w:basedOn w:val="Style4"/>
    <w:link w:val="StyleStyle49pt4Char"/>
    <w:rsid w:val="000C01F9"/>
    <w:rPr>
      <w:rFonts w:ascii="Times New Roman" w:eastAsia="Times New Roman" w:hAnsi="Times New Roman"/>
      <w:lang w:eastAsia="zh-CN"/>
    </w:rPr>
  </w:style>
  <w:style w:type="character" w:customStyle="1" w:styleId="StyleStyle49pt4Char">
    <w:name w:val="Style Style4 + 9 pt4 Char"/>
    <w:basedOn w:val="Style4Char"/>
    <w:link w:val="StyleStyle49pt4"/>
    <w:rsid w:val="000C01F9"/>
    <w:rPr>
      <w:rFonts w:ascii="Times New Roman" w:eastAsia="Times New Roman" w:hAnsi="Times New Roman"/>
      <w:u w:val="single"/>
      <w:lang w:eastAsia="zh-CN"/>
    </w:rPr>
  </w:style>
  <w:style w:type="paragraph" w:customStyle="1" w:styleId="StyleStyle49ptBold4">
    <w:name w:val="Style Style4 + 9 pt Bold4"/>
    <w:basedOn w:val="Style4"/>
    <w:link w:val="StyleStyle49ptBold4Char"/>
    <w:rsid w:val="000C01F9"/>
    <w:rPr>
      <w:rFonts w:ascii="Times New Roman" w:hAnsi="Times New Roman"/>
      <w:b/>
      <w:bCs/>
    </w:rPr>
  </w:style>
  <w:style w:type="character" w:customStyle="1" w:styleId="StyleStyle49ptBold4Char">
    <w:name w:val="Style Style4 + 9 pt Bold4 Char"/>
    <w:link w:val="StyleStyle49ptBold4"/>
    <w:rsid w:val="000C01F9"/>
    <w:rPr>
      <w:rFonts w:ascii="Times New Roman" w:hAnsi="Times New Roman"/>
      <w:b/>
      <w:bCs/>
      <w:u w:val="single"/>
    </w:rPr>
  </w:style>
  <w:style w:type="character" w:customStyle="1" w:styleId="StyleUnderlineCharChar9pt2">
    <w:name w:val="Style Underline Char Char + 9 pt2"/>
    <w:basedOn w:val="DefaultParagraphFont"/>
    <w:rsid w:val="000C01F9"/>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0C01F9"/>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0C01F9"/>
    <w:rPr>
      <w:b/>
      <w:bCs/>
      <w:sz w:val="20"/>
      <w:u w:val="single"/>
      <w:bdr w:val="single" w:sz="4" w:space="0" w:color="auto"/>
    </w:rPr>
  </w:style>
  <w:style w:type="character" w:customStyle="1" w:styleId="Style9ptUnderline7">
    <w:name w:val="Style 9 pt Underline7"/>
    <w:rsid w:val="000C01F9"/>
    <w:rPr>
      <w:sz w:val="20"/>
      <w:u w:val="single"/>
    </w:rPr>
  </w:style>
  <w:style w:type="character" w:customStyle="1" w:styleId="Style9ptBoldUnderline3">
    <w:name w:val="Style 9 pt Bold Underline3"/>
    <w:rsid w:val="000C01F9"/>
    <w:rPr>
      <w:b/>
      <w:bCs/>
      <w:sz w:val="20"/>
      <w:u w:val="single"/>
    </w:rPr>
  </w:style>
  <w:style w:type="character" w:customStyle="1" w:styleId="Style9ptUnderline8">
    <w:name w:val="Style 9 pt Underline8"/>
    <w:rsid w:val="000C01F9"/>
    <w:rPr>
      <w:sz w:val="20"/>
      <w:u w:val="single"/>
    </w:rPr>
  </w:style>
  <w:style w:type="paragraph" w:customStyle="1" w:styleId="StyleStyle49pt5">
    <w:name w:val="Style Style4 + 9 pt5"/>
    <w:basedOn w:val="Style4"/>
    <w:link w:val="StyleStyle49pt5Char"/>
    <w:rsid w:val="000C01F9"/>
    <w:rPr>
      <w:rFonts w:ascii="Times New Roman" w:eastAsia="Times New Roman" w:hAnsi="Times New Roman"/>
      <w:lang w:eastAsia="zh-CN"/>
    </w:rPr>
  </w:style>
  <w:style w:type="character" w:customStyle="1" w:styleId="StyleStyle49pt5Char">
    <w:name w:val="Style Style4 + 9 pt5 Char"/>
    <w:basedOn w:val="Style4Char"/>
    <w:link w:val="StyleStyle49pt5"/>
    <w:rsid w:val="000C01F9"/>
    <w:rPr>
      <w:rFonts w:ascii="Times New Roman" w:eastAsia="Times New Roman" w:hAnsi="Times New Roman"/>
      <w:u w:val="single"/>
      <w:lang w:eastAsia="zh-CN"/>
    </w:rPr>
  </w:style>
  <w:style w:type="character" w:customStyle="1" w:styleId="66">
    <w:name w:val="66"/>
    <w:rsid w:val="000C01F9"/>
    <w:rPr>
      <w:rFonts w:cs="Arial"/>
      <w:bCs/>
      <w:sz w:val="20"/>
      <w:u w:val="single"/>
      <w:lang w:val="en-US" w:eastAsia="en-US" w:bidi="ar-SA"/>
    </w:rPr>
  </w:style>
  <w:style w:type="character" w:customStyle="1" w:styleId="Style9ptUnderline9">
    <w:name w:val="Style 9 pt Underline9"/>
    <w:rsid w:val="000C01F9"/>
    <w:rPr>
      <w:sz w:val="20"/>
      <w:u w:val="single"/>
    </w:rPr>
  </w:style>
  <w:style w:type="paragraph" w:customStyle="1" w:styleId="StyleStyle49ptBold5">
    <w:name w:val="Style Style4 + 9 pt Bold5"/>
    <w:basedOn w:val="Style4"/>
    <w:link w:val="StyleStyle49ptBold5Char"/>
    <w:rsid w:val="000C01F9"/>
    <w:rPr>
      <w:rFonts w:ascii="Times New Roman" w:hAnsi="Times New Roman"/>
      <w:b/>
      <w:bCs/>
    </w:rPr>
  </w:style>
  <w:style w:type="character" w:customStyle="1" w:styleId="StyleStyle49ptBold5Char">
    <w:name w:val="Style Style4 + 9 pt Bold5 Char"/>
    <w:link w:val="StyleStyle49ptBold5"/>
    <w:rsid w:val="000C01F9"/>
    <w:rPr>
      <w:rFonts w:ascii="Times New Roman" w:hAnsi="Times New Roman"/>
      <w:b/>
      <w:bCs/>
      <w:u w:val="single"/>
    </w:rPr>
  </w:style>
  <w:style w:type="character" w:customStyle="1" w:styleId="Style9ptBoldUnderline4">
    <w:name w:val="Style 9 pt Bold Underline4"/>
    <w:rsid w:val="000C01F9"/>
    <w:rPr>
      <w:b/>
      <w:bCs/>
      <w:sz w:val="20"/>
      <w:u w:val="single"/>
    </w:rPr>
  </w:style>
  <w:style w:type="paragraph" w:customStyle="1" w:styleId="StyleStyle49pt7">
    <w:name w:val="Style Style4 + 9 pt7"/>
    <w:basedOn w:val="Style4"/>
    <w:link w:val="StyleStyle49pt7Char"/>
    <w:rsid w:val="000C01F9"/>
    <w:rPr>
      <w:rFonts w:ascii="Times New Roman" w:eastAsia="Times New Roman" w:hAnsi="Times New Roman"/>
      <w:lang w:eastAsia="zh-CN"/>
    </w:rPr>
  </w:style>
  <w:style w:type="character" w:customStyle="1" w:styleId="StyleStyle49pt7Char">
    <w:name w:val="Style Style4 + 9 pt7 Char"/>
    <w:basedOn w:val="Style4Char"/>
    <w:link w:val="StyleStyle49pt7"/>
    <w:rsid w:val="000C01F9"/>
    <w:rPr>
      <w:rFonts w:ascii="Times New Roman" w:eastAsia="Times New Roman" w:hAnsi="Times New Roman"/>
      <w:u w:val="single"/>
      <w:lang w:eastAsia="zh-CN"/>
    </w:rPr>
  </w:style>
  <w:style w:type="character" w:customStyle="1" w:styleId="titleblue14">
    <w:name w:val="titleblue14"/>
    <w:basedOn w:val="DefaultParagraphFont"/>
    <w:rsid w:val="000C01F9"/>
  </w:style>
  <w:style w:type="paragraph" w:customStyle="1" w:styleId="FONT7">
    <w:name w:val="FONT 7"/>
    <w:qFormat/>
    <w:rsid w:val="000C01F9"/>
    <w:rPr>
      <w:rFonts w:ascii="Times New Roman" w:eastAsia="SimSun" w:hAnsi="Times New Roman" w:cs="Arial"/>
      <w:bCs/>
      <w:iCs/>
      <w:sz w:val="14"/>
      <w:szCs w:val="28"/>
    </w:rPr>
  </w:style>
  <w:style w:type="paragraph" w:customStyle="1" w:styleId="StyleStyle49pt8">
    <w:name w:val="Style Style4 + 9 pt8"/>
    <w:basedOn w:val="Style4"/>
    <w:rsid w:val="000C01F9"/>
    <w:rPr>
      <w:rFonts w:ascii="Times New Roman" w:hAnsi="Times New Roman"/>
    </w:rPr>
  </w:style>
  <w:style w:type="paragraph" w:customStyle="1" w:styleId="StyleHeading2Underline">
    <w:name w:val="Style Heading 2 + Underline"/>
    <w:basedOn w:val="Heading2"/>
    <w:link w:val="StyleHeading2UnderlineChar"/>
    <w:rsid w:val="000C01F9"/>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0C01F9"/>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0C01F9"/>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0C01F9"/>
    <w:rPr>
      <w:rFonts w:eastAsia="Calibri"/>
      <w:b/>
      <w:bCs/>
      <w:sz w:val="22"/>
      <w:u w:val="single"/>
    </w:rPr>
  </w:style>
  <w:style w:type="paragraph" w:customStyle="1" w:styleId="StyleStyle49ptBold6">
    <w:name w:val="Style Style4 + 9 pt Bold6"/>
    <w:basedOn w:val="Style4"/>
    <w:link w:val="StyleStyle49ptBold6Char"/>
    <w:rsid w:val="000C01F9"/>
    <w:rPr>
      <w:rFonts w:ascii="Times New Roman" w:hAnsi="Times New Roman"/>
      <w:b/>
      <w:bCs/>
    </w:rPr>
  </w:style>
  <w:style w:type="character" w:customStyle="1" w:styleId="StyleStyle49ptBold6Char">
    <w:name w:val="Style Style4 + 9 pt Bold6 Char"/>
    <w:link w:val="StyleStyle49ptBold6"/>
    <w:rsid w:val="000C01F9"/>
    <w:rPr>
      <w:rFonts w:ascii="Times New Roman" w:hAnsi="Times New Roman"/>
      <w:b/>
      <w:bCs/>
      <w:u w:val="single"/>
    </w:rPr>
  </w:style>
  <w:style w:type="paragraph" w:customStyle="1" w:styleId="StyleCircled11pt">
    <w:name w:val="Style Circled + 11 pt"/>
    <w:basedOn w:val="Circled"/>
    <w:link w:val="StyleCircled11ptChar"/>
    <w:qFormat/>
    <w:rsid w:val="000C01F9"/>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0C01F9"/>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0C01F9"/>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0C01F9"/>
    <w:rPr>
      <w:rFonts w:eastAsia="Calibri"/>
      <w:b/>
      <w:bCs/>
      <w:sz w:val="22"/>
      <w:u w:val="single"/>
      <w:bdr w:val="single" w:sz="4" w:space="0" w:color="auto"/>
    </w:rPr>
  </w:style>
  <w:style w:type="character" w:customStyle="1" w:styleId="StyleUnderlineCharChar9pt3">
    <w:name w:val="Style Underline Char Char + 9 pt3"/>
    <w:basedOn w:val="DefaultParagraphFont"/>
    <w:rsid w:val="000C01F9"/>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0C01F9"/>
    <w:rPr>
      <w:sz w:val="20"/>
      <w:u w:val="single"/>
    </w:rPr>
  </w:style>
  <w:style w:type="character" w:customStyle="1" w:styleId="BoldandUnderlineChar2CharCharChar">
    <w:name w:val="Bold and Underline Char2 Char Char Char"/>
    <w:link w:val="BoldandUnderlineChar2CharChar"/>
    <w:rsid w:val="000C01F9"/>
    <w:rPr>
      <w:b/>
      <w:u w:val="single"/>
    </w:rPr>
  </w:style>
  <w:style w:type="paragraph" w:customStyle="1" w:styleId="textboldChar">
    <w:name w:val="text bold Char"/>
    <w:basedOn w:val="Normal"/>
    <w:link w:val="textboldCharChar"/>
    <w:rsid w:val="000C01F9"/>
    <w:pPr>
      <w:ind w:left="720"/>
    </w:pPr>
    <w:rPr>
      <w:rFonts w:eastAsia="Calibri"/>
      <w:b/>
      <w:sz w:val="24"/>
      <w:u w:val="thick"/>
    </w:rPr>
  </w:style>
  <w:style w:type="character" w:customStyle="1" w:styleId="textboldCharChar">
    <w:name w:val="text bold Char Char"/>
    <w:link w:val="textboldChar"/>
    <w:rsid w:val="000C01F9"/>
    <w:rPr>
      <w:rFonts w:ascii="Calibri" w:eastAsia="Calibri" w:hAnsi="Calibri" w:cs="Calibri"/>
      <w:b/>
      <w:u w:val="thick"/>
    </w:rPr>
  </w:style>
  <w:style w:type="character" w:customStyle="1" w:styleId="snapnoshots">
    <w:name w:val="snap_noshots"/>
    <w:basedOn w:val="DefaultParagraphFont"/>
    <w:rsid w:val="000C01F9"/>
  </w:style>
  <w:style w:type="character" w:customStyle="1" w:styleId="cnbcsbhdcomp">
    <w:name w:val="cnbc_sbhd_comp"/>
    <w:rsid w:val="000C01F9"/>
  </w:style>
  <w:style w:type="character" w:customStyle="1" w:styleId="blox-headline">
    <w:name w:val="blox-headline"/>
    <w:rsid w:val="000C01F9"/>
  </w:style>
  <w:style w:type="character" w:customStyle="1" w:styleId="Heading2CharCharCharCharCharChar1CharChar">
    <w:name w:val="Heading 2 Char Char Char Char Char Char1 Char Char"/>
    <w:basedOn w:val="DefaultParagraphFont"/>
    <w:uiPriority w:val="99"/>
    <w:rsid w:val="000C01F9"/>
    <w:rPr>
      <w:rFonts w:cs="Arial"/>
      <w:b/>
      <w:bCs/>
      <w:iCs/>
      <w:sz w:val="28"/>
      <w:lang w:val="en-US" w:eastAsia="en-US"/>
    </w:rPr>
  </w:style>
  <w:style w:type="character" w:customStyle="1" w:styleId="postsubtitle">
    <w:name w:val="post_subtitle"/>
    <w:basedOn w:val="DefaultParagraphFont"/>
    <w:rsid w:val="000C01F9"/>
  </w:style>
  <w:style w:type="character" w:customStyle="1" w:styleId="NoterefInText">
    <w:name w:val="_NoterefInText"/>
    <w:uiPriority w:val="99"/>
    <w:rsid w:val="000C01F9"/>
    <w:rPr>
      <w:rFonts w:cs="New Baskerville"/>
      <w:color w:val="000000"/>
    </w:rPr>
  </w:style>
  <w:style w:type="character" w:customStyle="1" w:styleId="postauthor">
    <w:name w:val="postauthor"/>
    <w:basedOn w:val="DefaultParagraphFont"/>
    <w:rsid w:val="000C01F9"/>
  </w:style>
  <w:style w:type="paragraph" w:customStyle="1" w:styleId="notes-source-hasnotes">
    <w:name w:val="notes-source-hasnotes"/>
    <w:basedOn w:val="Normal"/>
    <w:uiPriority w:val="99"/>
    <w:qFormat/>
    <w:rsid w:val="000C01F9"/>
    <w:pPr>
      <w:spacing w:before="100" w:beforeAutospacing="1" w:after="100" w:afterAutospacing="1"/>
    </w:pPr>
    <w:rPr>
      <w:rFonts w:ascii="Times" w:hAnsi="Times"/>
      <w:szCs w:val="20"/>
    </w:rPr>
  </w:style>
  <w:style w:type="character" w:customStyle="1" w:styleId="span">
    <w:name w:val="span"/>
    <w:basedOn w:val="DefaultParagraphFont"/>
    <w:rsid w:val="000C01F9"/>
  </w:style>
  <w:style w:type="character" w:customStyle="1" w:styleId="thirdparty-logo">
    <w:name w:val="thirdparty-logo"/>
    <w:basedOn w:val="DefaultParagraphFont"/>
    <w:rsid w:val="000C01F9"/>
  </w:style>
  <w:style w:type="paragraph" w:customStyle="1" w:styleId="articlemeta">
    <w:name w:val="articlemeta"/>
    <w:basedOn w:val="Normal"/>
    <w:uiPriority w:val="99"/>
    <w:qFormat/>
    <w:rsid w:val="000C01F9"/>
    <w:pPr>
      <w:spacing w:before="100" w:beforeAutospacing="1" w:after="100" w:afterAutospacing="1"/>
    </w:pPr>
    <w:rPr>
      <w:rFonts w:ascii="Times" w:hAnsi="Times"/>
      <w:szCs w:val="20"/>
    </w:rPr>
  </w:style>
  <w:style w:type="character" w:customStyle="1" w:styleId="vcard">
    <w:name w:val="vcard"/>
    <w:basedOn w:val="DefaultParagraphFont"/>
    <w:rsid w:val="000C01F9"/>
  </w:style>
  <w:style w:type="character" w:customStyle="1" w:styleId="print-footnote">
    <w:name w:val="print-footnote"/>
    <w:basedOn w:val="DefaultParagraphFont"/>
    <w:rsid w:val="000C01F9"/>
  </w:style>
  <w:style w:type="character" w:customStyle="1" w:styleId="datestring">
    <w:name w:val="datestring"/>
    <w:basedOn w:val="DefaultParagraphFont"/>
    <w:rsid w:val="000C01F9"/>
  </w:style>
  <w:style w:type="paragraph" w:customStyle="1" w:styleId="left">
    <w:name w:val="left"/>
    <w:basedOn w:val="Normal"/>
    <w:uiPriority w:val="99"/>
    <w:qFormat/>
    <w:rsid w:val="000C01F9"/>
    <w:pPr>
      <w:spacing w:before="100" w:beforeAutospacing="1" w:after="100" w:afterAutospacing="1"/>
    </w:pPr>
    <w:rPr>
      <w:rFonts w:ascii="Times" w:hAnsi="Times"/>
      <w:szCs w:val="20"/>
    </w:rPr>
  </w:style>
  <w:style w:type="paragraph" w:customStyle="1" w:styleId="right">
    <w:name w:val="right"/>
    <w:basedOn w:val="Normal"/>
    <w:uiPriority w:val="99"/>
    <w:qFormat/>
    <w:rsid w:val="000C01F9"/>
    <w:pPr>
      <w:spacing w:before="100" w:beforeAutospacing="1" w:after="100" w:afterAutospacing="1"/>
    </w:pPr>
    <w:rPr>
      <w:rFonts w:ascii="Times" w:hAnsi="Times"/>
      <w:szCs w:val="20"/>
    </w:rPr>
  </w:style>
  <w:style w:type="character" w:customStyle="1" w:styleId="gptad">
    <w:name w:val="gptad"/>
    <w:basedOn w:val="DefaultParagraphFont"/>
    <w:rsid w:val="000C01F9"/>
  </w:style>
  <w:style w:type="paragraph" w:customStyle="1" w:styleId="creditpostedmodified">
    <w:name w:val="credit_posted_modified"/>
    <w:basedOn w:val="Normal"/>
    <w:uiPriority w:val="99"/>
    <w:qFormat/>
    <w:rsid w:val="000C01F9"/>
    <w:pPr>
      <w:spacing w:before="100" w:beforeAutospacing="1" w:after="100" w:afterAutospacing="1"/>
    </w:pPr>
    <w:rPr>
      <w:rFonts w:ascii="Times" w:hAnsi="Times"/>
      <w:szCs w:val="20"/>
    </w:rPr>
  </w:style>
  <w:style w:type="character" w:customStyle="1" w:styleId="creditline">
    <w:name w:val="creditline"/>
    <w:basedOn w:val="DefaultParagraphFont"/>
    <w:rsid w:val="000C01F9"/>
  </w:style>
  <w:style w:type="character" w:customStyle="1" w:styleId="grd">
    <w:name w:val="grd"/>
    <w:basedOn w:val="DefaultParagraphFont"/>
    <w:rsid w:val="000C01F9"/>
  </w:style>
  <w:style w:type="paragraph" w:customStyle="1" w:styleId="hs-text-container">
    <w:name w:val="hs-text-container"/>
    <w:basedOn w:val="Normal"/>
    <w:uiPriority w:val="99"/>
    <w:qFormat/>
    <w:rsid w:val="000C01F9"/>
    <w:pPr>
      <w:spacing w:before="100" w:beforeAutospacing="1" w:after="100" w:afterAutospacing="1"/>
    </w:pPr>
    <w:rPr>
      <w:rFonts w:ascii="Times" w:hAnsi="Times"/>
      <w:szCs w:val="20"/>
    </w:rPr>
  </w:style>
  <w:style w:type="character" w:customStyle="1" w:styleId="changed">
    <w:name w:val="changed"/>
    <w:basedOn w:val="DefaultParagraphFont"/>
    <w:rsid w:val="000C01F9"/>
  </w:style>
  <w:style w:type="character" w:customStyle="1" w:styleId="article-author-name">
    <w:name w:val="article-author-name"/>
    <w:basedOn w:val="DefaultParagraphFont"/>
    <w:rsid w:val="000C01F9"/>
  </w:style>
  <w:style w:type="character" w:customStyle="1" w:styleId="bioexcerpt">
    <w:name w:val="bio_excerpt"/>
    <w:basedOn w:val="DefaultParagraphFont"/>
    <w:rsid w:val="000C01F9"/>
  </w:style>
  <w:style w:type="character" w:customStyle="1" w:styleId="commentcount">
    <w:name w:val="comment_count"/>
    <w:basedOn w:val="DefaultParagraphFont"/>
    <w:rsid w:val="000C01F9"/>
  </w:style>
  <w:style w:type="character" w:customStyle="1" w:styleId="searchtermshighlighted">
    <w:name w:val="searchtermshighlighted"/>
    <w:basedOn w:val="DefaultParagraphFont"/>
    <w:rsid w:val="000C01F9"/>
  </w:style>
  <w:style w:type="character" w:customStyle="1" w:styleId="contributornametrigger">
    <w:name w:val="contributornametrigger"/>
    <w:basedOn w:val="DefaultParagraphFont"/>
    <w:rsid w:val="000C01F9"/>
  </w:style>
  <w:style w:type="character" w:customStyle="1" w:styleId="bylinepipe">
    <w:name w:val="bylinepipe"/>
    <w:basedOn w:val="DefaultParagraphFont"/>
    <w:rsid w:val="000C01F9"/>
  </w:style>
  <w:style w:type="character" w:customStyle="1" w:styleId="lucenesearchresulturlb">
    <w:name w:val="lucene_search_result_url_b"/>
    <w:basedOn w:val="DefaultParagraphFont"/>
    <w:rsid w:val="000C01F9"/>
  </w:style>
  <w:style w:type="character" w:customStyle="1" w:styleId="faculty-title">
    <w:name w:val="faculty-title"/>
    <w:basedOn w:val="DefaultParagraphFont"/>
    <w:rsid w:val="000C01F9"/>
  </w:style>
  <w:style w:type="character" w:customStyle="1" w:styleId="issue">
    <w:name w:val="issue"/>
    <w:basedOn w:val="DefaultParagraphFont"/>
    <w:rsid w:val="000C01F9"/>
  </w:style>
  <w:style w:type="character" w:customStyle="1" w:styleId="pages">
    <w:name w:val="pages"/>
    <w:basedOn w:val="DefaultParagraphFont"/>
    <w:rsid w:val="000C01F9"/>
  </w:style>
  <w:style w:type="character" w:customStyle="1" w:styleId="person">
    <w:name w:val="person"/>
    <w:basedOn w:val="DefaultParagraphFont"/>
    <w:rsid w:val="000C01F9"/>
  </w:style>
  <w:style w:type="character" w:customStyle="1" w:styleId="corresponding">
    <w:name w:val="corresponding"/>
    <w:basedOn w:val="DefaultParagraphFont"/>
    <w:rsid w:val="000C01F9"/>
  </w:style>
  <w:style w:type="paragraph" w:customStyle="1" w:styleId="entry-meta">
    <w:name w:val="entry-meta"/>
    <w:basedOn w:val="Normal"/>
    <w:uiPriority w:val="99"/>
    <w:qFormat/>
    <w:rsid w:val="000C01F9"/>
    <w:pPr>
      <w:spacing w:before="100" w:beforeAutospacing="1" w:after="100" w:afterAutospacing="1"/>
    </w:pPr>
    <w:rPr>
      <w:rFonts w:ascii="Times" w:hAnsi="Times"/>
      <w:szCs w:val="20"/>
    </w:rPr>
  </w:style>
  <w:style w:type="character" w:customStyle="1" w:styleId="post-time">
    <w:name w:val="post-time"/>
    <w:basedOn w:val="DefaultParagraphFont"/>
    <w:rsid w:val="000C01F9"/>
  </w:style>
  <w:style w:type="character" w:customStyle="1" w:styleId="post-category">
    <w:name w:val="post-category"/>
    <w:basedOn w:val="DefaultParagraphFont"/>
    <w:rsid w:val="000C01F9"/>
  </w:style>
  <w:style w:type="paragraph" w:customStyle="1" w:styleId="articledetails">
    <w:name w:val="articledetails"/>
    <w:basedOn w:val="Normal"/>
    <w:uiPriority w:val="99"/>
    <w:qFormat/>
    <w:rsid w:val="000C01F9"/>
    <w:pPr>
      <w:spacing w:before="100" w:beforeAutospacing="1" w:after="100" w:afterAutospacing="1"/>
    </w:pPr>
    <w:rPr>
      <w:rFonts w:ascii="Times" w:hAnsi="Times"/>
      <w:szCs w:val="20"/>
    </w:rPr>
  </w:style>
  <w:style w:type="character" w:customStyle="1" w:styleId="posted-and-updated">
    <w:name w:val="posted-and-updated"/>
    <w:basedOn w:val="DefaultParagraphFont"/>
    <w:rsid w:val="000C01F9"/>
  </w:style>
  <w:style w:type="paragraph" w:customStyle="1" w:styleId="aff">
    <w:name w:val="aff"/>
    <w:basedOn w:val="Normal"/>
    <w:uiPriority w:val="99"/>
    <w:qFormat/>
    <w:rsid w:val="000C01F9"/>
    <w:pPr>
      <w:spacing w:before="100" w:beforeAutospacing="1" w:after="100" w:afterAutospacing="1"/>
    </w:pPr>
    <w:rPr>
      <w:rFonts w:ascii="Times" w:hAnsi="Times"/>
      <w:szCs w:val="20"/>
    </w:rPr>
  </w:style>
  <w:style w:type="character" w:customStyle="1" w:styleId="entry-author">
    <w:name w:val="entry-author"/>
    <w:basedOn w:val="DefaultParagraphFont"/>
    <w:rsid w:val="000C01F9"/>
  </w:style>
  <w:style w:type="character" w:customStyle="1" w:styleId="entry-author-name">
    <w:name w:val="entry-author-name"/>
    <w:basedOn w:val="DefaultParagraphFont"/>
    <w:rsid w:val="000C01F9"/>
  </w:style>
  <w:style w:type="character" w:customStyle="1" w:styleId="contrib-degrees">
    <w:name w:val="contrib-degrees"/>
    <w:basedOn w:val="DefaultParagraphFont"/>
    <w:rsid w:val="000C01F9"/>
  </w:style>
  <w:style w:type="character" w:customStyle="1" w:styleId="contrib-on-behalf-of">
    <w:name w:val="contrib-on-behalf-of"/>
    <w:basedOn w:val="DefaultParagraphFont"/>
    <w:rsid w:val="000C01F9"/>
  </w:style>
  <w:style w:type="character" w:customStyle="1" w:styleId="pubtime">
    <w:name w:val="pubtime"/>
    <w:basedOn w:val="DefaultParagraphFont"/>
    <w:rsid w:val="000C01F9"/>
  </w:style>
  <w:style w:type="character" w:customStyle="1" w:styleId="fbcommentscount">
    <w:name w:val="fb_comments_count"/>
    <w:basedOn w:val="DefaultParagraphFont"/>
    <w:rsid w:val="000C01F9"/>
  </w:style>
  <w:style w:type="character" w:customStyle="1" w:styleId="stsharethiscustom">
    <w:name w:val="st_sharethis_custom"/>
    <w:basedOn w:val="DefaultParagraphFont"/>
    <w:rsid w:val="000C01F9"/>
  </w:style>
  <w:style w:type="paragraph" w:customStyle="1" w:styleId="permalinkable">
    <w:name w:val="permalinkable"/>
    <w:basedOn w:val="Normal"/>
    <w:uiPriority w:val="99"/>
    <w:qFormat/>
    <w:rsid w:val="000C01F9"/>
    <w:pPr>
      <w:spacing w:before="100" w:beforeAutospacing="1" w:after="100" w:afterAutospacing="1"/>
    </w:pPr>
    <w:rPr>
      <w:rFonts w:ascii="Times" w:hAnsi="Times"/>
      <w:szCs w:val="20"/>
    </w:rPr>
  </w:style>
  <w:style w:type="character" w:customStyle="1" w:styleId="post-date">
    <w:name w:val="post-date"/>
    <w:basedOn w:val="DefaultParagraphFont"/>
    <w:rsid w:val="000C01F9"/>
  </w:style>
  <w:style w:type="character" w:customStyle="1" w:styleId="articleauthor0">
    <w:name w:val="article_author"/>
    <w:basedOn w:val="DefaultParagraphFont"/>
    <w:rsid w:val="000C01F9"/>
  </w:style>
  <w:style w:type="character" w:customStyle="1" w:styleId="articleissue">
    <w:name w:val="article_issue"/>
    <w:basedOn w:val="DefaultParagraphFont"/>
    <w:rsid w:val="000C01F9"/>
  </w:style>
  <w:style w:type="character" w:customStyle="1" w:styleId="a-size-large">
    <w:name w:val="a-size-large"/>
    <w:basedOn w:val="DefaultParagraphFont"/>
    <w:rsid w:val="000C01F9"/>
  </w:style>
  <w:style w:type="character" w:customStyle="1" w:styleId="a-size-medium">
    <w:name w:val="a-size-medium"/>
    <w:basedOn w:val="DefaultParagraphFont"/>
    <w:rsid w:val="000C01F9"/>
  </w:style>
  <w:style w:type="character" w:customStyle="1" w:styleId="contribution">
    <w:name w:val="contribution"/>
    <w:basedOn w:val="DefaultParagraphFont"/>
    <w:rsid w:val="000C01F9"/>
  </w:style>
  <w:style w:type="character" w:customStyle="1" w:styleId="a-color-secondary">
    <w:name w:val="a-color-secondary"/>
    <w:basedOn w:val="DefaultParagraphFont"/>
    <w:rsid w:val="000C01F9"/>
  </w:style>
  <w:style w:type="paragraph" w:customStyle="1" w:styleId="sbyline">
    <w:name w:val="sbyline"/>
    <w:basedOn w:val="Normal"/>
    <w:uiPriority w:val="99"/>
    <w:qFormat/>
    <w:rsid w:val="000C01F9"/>
    <w:pPr>
      <w:spacing w:before="100" w:beforeAutospacing="1" w:after="100" w:afterAutospacing="1"/>
    </w:pPr>
    <w:rPr>
      <w:rFonts w:ascii="Times" w:hAnsi="Times"/>
      <w:szCs w:val="20"/>
    </w:rPr>
  </w:style>
  <w:style w:type="character" w:customStyle="1" w:styleId="ui-author">
    <w:name w:val="ui-author"/>
    <w:basedOn w:val="DefaultParagraphFont"/>
    <w:rsid w:val="000C01F9"/>
  </w:style>
  <w:style w:type="character" w:customStyle="1" w:styleId="ui-staffline">
    <w:name w:val="ui-staffline"/>
    <w:basedOn w:val="DefaultParagraphFont"/>
    <w:rsid w:val="000C01F9"/>
  </w:style>
  <w:style w:type="paragraph" w:customStyle="1" w:styleId="promotion-tag-p">
    <w:name w:val="promotion-tag-p"/>
    <w:basedOn w:val="Normal"/>
    <w:uiPriority w:val="99"/>
    <w:qFormat/>
    <w:rsid w:val="000C01F9"/>
    <w:pPr>
      <w:spacing w:before="100" w:beforeAutospacing="1" w:after="100" w:afterAutospacing="1"/>
    </w:pPr>
    <w:rPr>
      <w:rFonts w:ascii="Times" w:hAnsi="Times"/>
      <w:szCs w:val="20"/>
    </w:rPr>
  </w:style>
  <w:style w:type="character" w:customStyle="1" w:styleId="value">
    <w:name w:val="value"/>
    <w:basedOn w:val="DefaultParagraphFont"/>
    <w:rsid w:val="000C01F9"/>
  </w:style>
  <w:style w:type="character" w:customStyle="1" w:styleId="specialissuelabel">
    <w:name w:val="specialissuelabel"/>
    <w:basedOn w:val="DefaultParagraphFont"/>
    <w:rsid w:val="000C01F9"/>
  </w:style>
  <w:style w:type="character" w:customStyle="1" w:styleId="wp-smiley">
    <w:name w:val="wp-smiley"/>
    <w:basedOn w:val="DefaultParagraphFont"/>
    <w:rsid w:val="000C01F9"/>
  </w:style>
  <w:style w:type="character" w:customStyle="1" w:styleId="artjournal">
    <w:name w:val="art_journal"/>
    <w:basedOn w:val="DefaultParagraphFont"/>
    <w:rsid w:val="000C01F9"/>
  </w:style>
  <w:style w:type="character" w:customStyle="1" w:styleId="artdatevolumeissuepart">
    <w:name w:val="art_datevolumeissuepart"/>
    <w:basedOn w:val="DefaultParagraphFont"/>
    <w:rsid w:val="000C01F9"/>
  </w:style>
  <w:style w:type="character" w:customStyle="1" w:styleId="artpages">
    <w:name w:val="art_pages"/>
    <w:basedOn w:val="DefaultParagraphFont"/>
    <w:rsid w:val="000C01F9"/>
  </w:style>
  <w:style w:type="character" w:customStyle="1" w:styleId="singlehighlightclass">
    <w:name w:val="single_highlight_class"/>
    <w:basedOn w:val="DefaultParagraphFont"/>
    <w:rsid w:val="000C01F9"/>
  </w:style>
  <w:style w:type="character" w:customStyle="1" w:styleId="degree">
    <w:name w:val="degree"/>
    <w:basedOn w:val="DefaultParagraphFont"/>
    <w:rsid w:val="000C01F9"/>
  </w:style>
  <w:style w:type="character" w:customStyle="1" w:styleId="major">
    <w:name w:val="major"/>
    <w:basedOn w:val="DefaultParagraphFont"/>
    <w:rsid w:val="000C01F9"/>
  </w:style>
  <w:style w:type="character" w:customStyle="1" w:styleId="views">
    <w:name w:val="views"/>
    <w:basedOn w:val="DefaultParagraphFont"/>
    <w:rsid w:val="000C01F9"/>
  </w:style>
  <w:style w:type="character" w:customStyle="1" w:styleId="stmainservices">
    <w:name w:val="stmainservices"/>
    <w:basedOn w:val="DefaultParagraphFont"/>
    <w:rsid w:val="000C01F9"/>
  </w:style>
  <w:style w:type="character" w:customStyle="1" w:styleId="stbubblehcount">
    <w:name w:val="stbubble_hcount"/>
    <w:basedOn w:val="DefaultParagraphFont"/>
    <w:rsid w:val="000C01F9"/>
  </w:style>
  <w:style w:type="paragraph" w:customStyle="1" w:styleId="Document">
    <w:name w:val="_Document"/>
    <w:basedOn w:val="Default"/>
    <w:next w:val="Default"/>
    <w:uiPriority w:val="99"/>
    <w:qFormat/>
    <w:rsid w:val="000C01F9"/>
    <w:rPr>
      <w:rFonts w:ascii="New Baskerville" w:eastAsiaTheme="minorEastAsia" w:hAnsi="New Baskerville"/>
      <w:color w:val="auto"/>
    </w:rPr>
  </w:style>
  <w:style w:type="paragraph" w:customStyle="1" w:styleId="SubHead1">
    <w:name w:val="_SubHead1"/>
    <w:basedOn w:val="Default"/>
    <w:next w:val="Default"/>
    <w:uiPriority w:val="99"/>
    <w:qFormat/>
    <w:rsid w:val="000C01F9"/>
    <w:rPr>
      <w:rFonts w:ascii="New Baskerville" w:eastAsiaTheme="minorEastAsia" w:hAnsi="New Baskerville"/>
      <w:color w:val="auto"/>
    </w:rPr>
  </w:style>
  <w:style w:type="paragraph" w:customStyle="1" w:styleId="SubHead2">
    <w:name w:val="_SubHead2"/>
    <w:basedOn w:val="Default"/>
    <w:next w:val="Default"/>
    <w:uiPriority w:val="99"/>
    <w:qFormat/>
    <w:rsid w:val="000C01F9"/>
    <w:rPr>
      <w:rFonts w:ascii="New Baskerville" w:eastAsiaTheme="minorEastAsia" w:hAnsi="New Baskerville"/>
      <w:color w:val="auto"/>
    </w:rPr>
  </w:style>
  <w:style w:type="paragraph" w:customStyle="1" w:styleId="collapsed-hide">
    <w:name w:val="collapsed-hide"/>
    <w:basedOn w:val="Normal"/>
    <w:uiPriority w:val="99"/>
    <w:qFormat/>
    <w:rsid w:val="000C01F9"/>
    <w:pPr>
      <w:spacing w:before="100" w:beforeAutospacing="1" w:after="100" w:afterAutospacing="1"/>
    </w:pPr>
    <w:rPr>
      <w:rFonts w:ascii="Times" w:hAnsi="Times"/>
      <w:szCs w:val="20"/>
    </w:rPr>
  </w:style>
  <w:style w:type="paragraph" w:customStyle="1" w:styleId="odd">
    <w:name w:val="odd"/>
    <w:basedOn w:val="Normal"/>
    <w:uiPriority w:val="99"/>
    <w:qFormat/>
    <w:rsid w:val="000C01F9"/>
    <w:pPr>
      <w:spacing w:before="100" w:beforeAutospacing="1" w:after="100" w:afterAutospacing="1"/>
    </w:pPr>
    <w:rPr>
      <w:rFonts w:ascii="Times" w:hAnsi="Times"/>
      <w:szCs w:val="20"/>
    </w:rPr>
  </w:style>
  <w:style w:type="character" w:customStyle="1" w:styleId="article-author">
    <w:name w:val="article-author"/>
    <w:basedOn w:val="DefaultParagraphFont"/>
    <w:rsid w:val="000C01F9"/>
  </w:style>
  <w:style w:type="character" w:customStyle="1" w:styleId="tolocaltime">
    <w:name w:val="tolocaltime"/>
    <w:basedOn w:val="DefaultParagraphFont"/>
    <w:rsid w:val="000C01F9"/>
  </w:style>
  <w:style w:type="character" w:customStyle="1" w:styleId="pb-byline">
    <w:name w:val="pb-byline"/>
    <w:basedOn w:val="DefaultParagraphFont"/>
    <w:rsid w:val="000C01F9"/>
  </w:style>
  <w:style w:type="character" w:customStyle="1" w:styleId="pb-timestamp">
    <w:name w:val="pb-timestamp"/>
    <w:basedOn w:val="DefaultParagraphFont"/>
    <w:rsid w:val="000C01F9"/>
  </w:style>
  <w:style w:type="character" w:customStyle="1" w:styleId="posted-on">
    <w:name w:val="posted-on"/>
    <w:basedOn w:val="DefaultParagraphFont"/>
    <w:rsid w:val="000C01F9"/>
  </w:style>
  <w:style w:type="character" w:customStyle="1" w:styleId="even">
    <w:name w:val="even"/>
    <w:basedOn w:val="DefaultParagraphFont"/>
    <w:rsid w:val="000C01F9"/>
  </w:style>
  <w:style w:type="character" w:customStyle="1" w:styleId="foreground">
    <w:name w:val="foreground"/>
    <w:basedOn w:val="DefaultParagraphFont"/>
    <w:rsid w:val="000C01F9"/>
  </w:style>
  <w:style w:type="paragraph" w:customStyle="1" w:styleId="volissue">
    <w:name w:val="volissue"/>
    <w:basedOn w:val="Normal"/>
    <w:uiPriority w:val="99"/>
    <w:qFormat/>
    <w:rsid w:val="000C01F9"/>
    <w:pPr>
      <w:spacing w:before="100" w:beforeAutospacing="1" w:after="100" w:afterAutospacing="1"/>
    </w:pPr>
    <w:rPr>
      <w:rFonts w:ascii="Times" w:hAnsi="Times"/>
      <w:szCs w:val="20"/>
    </w:rPr>
  </w:style>
  <w:style w:type="character" w:customStyle="1" w:styleId="cat-date-line4">
    <w:name w:val="cat-date-line4"/>
    <w:basedOn w:val="DefaultParagraphFont"/>
    <w:rsid w:val="000C01F9"/>
  </w:style>
  <w:style w:type="character" w:customStyle="1" w:styleId="articledate">
    <w:name w:val="articledate"/>
    <w:basedOn w:val="DefaultParagraphFont"/>
    <w:rsid w:val="000C01F9"/>
  </w:style>
  <w:style w:type="character" w:customStyle="1" w:styleId="post-byline">
    <w:name w:val="post-byline"/>
    <w:basedOn w:val="DefaultParagraphFont"/>
    <w:rsid w:val="000C01F9"/>
  </w:style>
  <w:style w:type="character" w:customStyle="1" w:styleId="upper">
    <w:name w:val="upper"/>
    <w:basedOn w:val="DefaultParagraphFont"/>
    <w:rsid w:val="000C01F9"/>
  </w:style>
  <w:style w:type="character" w:customStyle="1" w:styleId="metadate">
    <w:name w:val="meta_date"/>
    <w:basedOn w:val="DefaultParagraphFont"/>
    <w:rsid w:val="000C01F9"/>
  </w:style>
  <w:style w:type="character" w:customStyle="1" w:styleId="fa">
    <w:name w:val="fa"/>
    <w:basedOn w:val="DefaultParagraphFont"/>
    <w:rsid w:val="000C01F9"/>
  </w:style>
  <w:style w:type="character" w:customStyle="1" w:styleId="longname">
    <w:name w:val="longname"/>
    <w:basedOn w:val="DefaultParagraphFont"/>
    <w:rsid w:val="000C01F9"/>
  </w:style>
  <w:style w:type="character" w:customStyle="1" w:styleId="echocontainer">
    <w:name w:val="echo_container"/>
    <w:basedOn w:val="DefaultParagraphFont"/>
    <w:rsid w:val="000C01F9"/>
  </w:style>
  <w:style w:type="character" w:customStyle="1" w:styleId="comment-display">
    <w:name w:val="comment-display"/>
    <w:basedOn w:val="DefaultParagraphFont"/>
    <w:rsid w:val="000C01F9"/>
  </w:style>
  <w:style w:type="paragraph" w:customStyle="1" w:styleId="comment-count-label">
    <w:name w:val="comment-count-label"/>
    <w:basedOn w:val="Normal"/>
    <w:rsid w:val="000C01F9"/>
    <w:pPr>
      <w:spacing w:before="100" w:beforeAutospacing="1" w:after="100" w:afterAutospacing="1"/>
    </w:pPr>
    <w:rPr>
      <w:rFonts w:ascii="Times" w:hAnsi="Times"/>
      <w:szCs w:val="20"/>
    </w:rPr>
  </w:style>
  <w:style w:type="character" w:customStyle="1" w:styleId="echo-counter">
    <w:name w:val="echo-counter"/>
    <w:basedOn w:val="DefaultParagraphFont"/>
    <w:rsid w:val="000C01F9"/>
  </w:style>
  <w:style w:type="character" w:customStyle="1" w:styleId="discussion-policy">
    <w:name w:val="discussion-policy"/>
    <w:basedOn w:val="DefaultParagraphFont"/>
    <w:rsid w:val="000C01F9"/>
  </w:style>
  <w:style w:type="character" w:customStyle="1" w:styleId="echo-apps-conversations-streamcaption">
    <w:name w:val="echo-apps-conversations-streamcaption"/>
    <w:basedOn w:val="DefaultParagraphFont"/>
    <w:rsid w:val="000C01F9"/>
  </w:style>
  <w:style w:type="character" w:customStyle="1" w:styleId="echo-streamserver-controls-stream-item-text">
    <w:name w:val="echo-streamserver-controls-stream-item-text"/>
    <w:basedOn w:val="DefaultParagraphFont"/>
    <w:rsid w:val="000C01F9"/>
  </w:style>
  <w:style w:type="character" w:customStyle="1" w:styleId="echo-streamserver-controls-facepile-more">
    <w:name w:val="echo-streamserver-controls-facepile-more"/>
    <w:basedOn w:val="DefaultParagraphFont"/>
    <w:rsid w:val="000C01F9"/>
  </w:style>
  <w:style w:type="character" w:customStyle="1" w:styleId="echo-primaryfont">
    <w:name w:val="echo-primaryfont"/>
    <w:basedOn w:val="DefaultParagraphFont"/>
    <w:rsid w:val="000C01F9"/>
  </w:style>
  <w:style w:type="character" w:customStyle="1" w:styleId="section">
    <w:name w:val="section"/>
    <w:basedOn w:val="DefaultParagraphFont"/>
    <w:rsid w:val="000C01F9"/>
  </w:style>
  <w:style w:type="character" w:customStyle="1" w:styleId="wpsr-txt-headline">
    <w:name w:val="wpsr-txt-headline"/>
    <w:basedOn w:val="DefaultParagraphFont"/>
    <w:rsid w:val="000C01F9"/>
  </w:style>
  <w:style w:type="character" w:customStyle="1" w:styleId="asset-metabar-author">
    <w:name w:val="asset-metabar-author"/>
    <w:basedOn w:val="DefaultParagraphFont"/>
    <w:rsid w:val="000C01F9"/>
  </w:style>
  <w:style w:type="character" w:customStyle="1" w:styleId="asset-metabar-time">
    <w:name w:val="asset-metabar-time"/>
    <w:basedOn w:val="DefaultParagraphFont"/>
    <w:rsid w:val="000C01F9"/>
  </w:style>
  <w:style w:type="character" w:customStyle="1" w:styleId="eza-dateline">
    <w:name w:val="eza-dateline"/>
    <w:basedOn w:val="DefaultParagraphFont"/>
    <w:rsid w:val="000C01F9"/>
  </w:style>
  <w:style w:type="character" w:customStyle="1" w:styleId="eza-authors">
    <w:name w:val="eza-authors"/>
    <w:basedOn w:val="DefaultParagraphFont"/>
    <w:rsid w:val="000C01F9"/>
  </w:style>
  <w:style w:type="character" w:customStyle="1" w:styleId="csmstaff">
    <w:name w:val="csm_staff"/>
    <w:basedOn w:val="DefaultParagraphFont"/>
    <w:rsid w:val="000C01F9"/>
  </w:style>
  <w:style w:type="paragraph" w:customStyle="1" w:styleId="mol-para-with-font">
    <w:name w:val="mol-para-with-font"/>
    <w:basedOn w:val="Normal"/>
    <w:rsid w:val="000C01F9"/>
    <w:pPr>
      <w:spacing w:before="100" w:beforeAutospacing="1" w:after="100" w:afterAutospacing="1"/>
    </w:pPr>
    <w:rPr>
      <w:rFonts w:ascii="Times" w:hAnsi="Times"/>
      <w:szCs w:val="20"/>
    </w:rPr>
  </w:style>
  <w:style w:type="character" w:customStyle="1" w:styleId="article-timestamp">
    <w:name w:val="article-timestamp"/>
    <w:basedOn w:val="DefaultParagraphFont"/>
    <w:rsid w:val="000C01F9"/>
  </w:style>
  <w:style w:type="character" w:customStyle="1" w:styleId="byline-text">
    <w:name w:val="byline-text"/>
    <w:basedOn w:val="DefaultParagraphFont"/>
    <w:rsid w:val="000C01F9"/>
  </w:style>
  <w:style w:type="character" w:customStyle="1" w:styleId="itemauthor">
    <w:name w:val="itemauthor"/>
    <w:basedOn w:val="DefaultParagraphFont"/>
    <w:rsid w:val="000C01F9"/>
  </w:style>
  <w:style w:type="character" w:customStyle="1" w:styleId="itemdatecreated">
    <w:name w:val="itemdatecreated"/>
    <w:basedOn w:val="DefaultParagraphFont"/>
    <w:rsid w:val="000C01F9"/>
  </w:style>
  <w:style w:type="character" w:customStyle="1" w:styleId="slug-metadata-note">
    <w:name w:val="slug-metadata-note"/>
    <w:basedOn w:val="DefaultParagraphFont"/>
    <w:rsid w:val="000C01F9"/>
  </w:style>
  <w:style w:type="character" w:customStyle="1" w:styleId="drop-capped">
    <w:name w:val="drop-capped"/>
    <w:basedOn w:val="DefaultParagraphFont"/>
    <w:rsid w:val="000C01F9"/>
  </w:style>
  <w:style w:type="paragraph" w:customStyle="1" w:styleId="articleopinion-standfirst">
    <w:name w:val="articleopinion-standfirst"/>
    <w:basedOn w:val="Normal"/>
    <w:rsid w:val="000C01F9"/>
    <w:pPr>
      <w:spacing w:before="100" w:beforeAutospacing="1" w:after="100" w:afterAutospacing="1"/>
    </w:pPr>
    <w:rPr>
      <w:rFonts w:ascii="Times" w:hAnsi="Times"/>
      <w:szCs w:val="20"/>
    </w:rPr>
  </w:style>
  <w:style w:type="paragraph" w:customStyle="1" w:styleId="snippet">
    <w:name w:val="snippet"/>
    <w:basedOn w:val="Normal"/>
    <w:rsid w:val="000C01F9"/>
    <w:pPr>
      <w:spacing w:before="100" w:beforeAutospacing="1" w:after="100" w:afterAutospacing="1"/>
    </w:pPr>
    <w:rPr>
      <w:rFonts w:ascii="Times" w:hAnsi="Times"/>
      <w:szCs w:val="20"/>
    </w:rPr>
  </w:style>
  <w:style w:type="character" w:customStyle="1" w:styleId="thetitle">
    <w:name w:val="the_title"/>
    <w:basedOn w:val="DefaultParagraphFont"/>
    <w:rsid w:val="000C01F9"/>
  </w:style>
  <w:style w:type="character" w:customStyle="1" w:styleId="view-count">
    <w:name w:val="view-count"/>
    <w:basedOn w:val="DefaultParagraphFont"/>
    <w:rsid w:val="000C01F9"/>
  </w:style>
  <w:style w:type="character" w:customStyle="1" w:styleId="rupee">
    <w:name w:val="rupee"/>
    <w:basedOn w:val="DefaultParagraphFont"/>
    <w:rsid w:val="000C01F9"/>
  </w:style>
  <w:style w:type="character" w:customStyle="1" w:styleId="grey1">
    <w:name w:val="grey1"/>
    <w:basedOn w:val="DefaultParagraphFont"/>
    <w:rsid w:val="000C01F9"/>
  </w:style>
  <w:style w:type="paragraph" w:customStyle="1" w:styleId="Pa13">
    <w:name w:val="Pa13"/>
    <w:basedOn w:val="Default"/>
    <w:next w:val="Default"/>
    <w:uiPriority w:val="99"/>
    <w:rsid w:val="000C01F9"/>
    <w:pPr>
      <w:spacing w:line="201" w:lineRule="atLeast"/>
    </w:pPr>
    <w:rPr>
      <w:rFonts w:eastAsiaTheme="minorEastAsia"/>
      <w:color w:val="auto"/>
    </w:rPr>
  </w:style>
  <w:style w:type="paragraph" w:customStyle="1" w:styleId="Pa14">
    <w:name w:val="Pa14"/>
    <w:basedOn w:val="Default"/>
    <w:next w:val="Default"/>
    <w:uiPriority w:val="99"/>
    <w:qFormat/>
    <w:rsid w:val="000C01F9"/>
    <w:pPr>
      <w:spacing w:line="241" w:lineRule="atLeast"/>
    </w:pPr>
    <w:rPr>
      <w:rFonts w:eastAsiaTheme="minorEastAsia"/>
      <w:color w:val="auto"/>
    </w:rPr>
  </w:style>
  <w:style w:type="paragraph" w:customStyle="1" w:styleId="Pa9">
    <w:name w:val="Pa9"/>
    <w:basedOn w:val="Default"/>
    <w:next w:val="Default"/>
    <w:uiPriority w:val="99"/>
    <w:rsid w:val="000C01F9"/>
    <w:pPr>
      <w:spacing w:line="241" w:lineRule="atLeast"/>
    </w:pPr>
    <w:rPr>
      <w:rFonts w:ascii="Gill Sans" w:eastAsiaTheme="minorEastAsia" w:hAnsi="Gill Sans"/>
      <w:color w:val="auto"/>
    </w:rPr>
  </w:style>
  <w:style w:type="character" w:customStyle="1" w:styleId="bureau">
    <w:name w:val="bureau"/>
    <w:basedOn w:val="DefaultParagraphFont"/>
    <w:rsid w:val="000C01F9"/>
  </w:style>
  <w:style w:type="character" w:customStyle="1" w:styleId="reporttitle">
    <w:name w:val="report_title"/>
    <w:basedOn w:val="DefaultParagraphFont"/>
    <w:rsid w:val="000C01F9"/>
  </w:style>
  <w:style w:type="character" w:customStyle="1" w:styleId="documenttype-longreleases">
    <w:name w:val="document_type_-_long_releases"/>
    <w:basedOn w:val="DefaultParagraphFont"/>
    <w:rsid w:val="000C01F9"/>
  </w:style>
  <w:style w:type="character" w:customStyle="1" w:styleId="alt-date">
    <w:name w:val="alt-date"/>
    <w:basedOn w:val="DefaultParagraphFont"/>
    <w:rsid w:val="000C01F9"/>
  </w:style>
  <w:style w:type="character" w:customStyle="1" w:styleId="entry-byline">
    <w:name w:val="entry-byline"/>
    <w:basedOn w:val="DefaultParagraphFont"/>
    <w:rsid w:val="000C01F9"/>
  </w:style>
  <w:style w:type="character" w:customStyle="1" w:styleId="taglinecontrib">
    <w:name w:val="tagline_contrib"/>
    <w:basedOn w:val="DefaultParagraphFont"/>
    <w:rsid w:val="000C01F9"/>
  </w:style>
  <w:style w:type="character" w:customStyle="1" w:styleId="articledate0">
    <w:name w:val="article_date"/>
    <w:basedOn w:val="DefaultParagraphFont"/>
    <w:rsid w:val="000C01F9"/>
  </w:style>
  <w:style w:type="paragraph" w:customStyle="1" w:styleId="hg-daily">
    <w:name w:val="hg-daily"/>
    <w:basedOn w:val="Normal"/>
    <w:rsid w:val="000C01F9"/>
    <w:pPr>
      <w:spacing w:before="100" w:beforeAutospacing="1" w:after="100" w:afterAutospacing="1"/>
    </w:pPr>
    <w:rPr>
      <w:rFonts w:ascii="Times" w:hAnsi="Times"/>
      <w:szCs w:val="20"/>
    </w:rPr>
  </w:style>
  <w:style w:type="character" w:customStyle="1" w:styleId="cit">
    <w:name w:val="cit"/>
    <w:basedOn w:val="DefaultParagraphFont"/>
    <w:rsid w:val="000C01F9"/>
  </w:style>
  <w:style w:type="paragraph" w:customStyle="1" w:styleId="buttonheading">
    <w:name w:val="buttonheading"/>
    <w:basedOn w:val="Normal"/>
    <w:rsid w:val="000C01F9"/>
    <w:pPr>
      <w:spacing w:before="100" w:beforeAutospacing="1" w:after="100" w:afterAutospacing="1"/>
    </w:pPr>
    <w:rPr>
      <w:rFonts w:ascii="Times" w:hAnsi="Times"/>
      <w:szCs w:val="20"/>
    </w:rPr>
  </w:style>
  <w:style w:type="character" w:customStyle="1" w:styleId="createdate">
    <w:name w:val="createdate"/>
    <w:basedOn w:val="DefaultParagraphFont"/>
    <w:rsid w:val="000C01F9"/>
  </w:style>
  <w:style w:type="paragraph" w:customStyle="1" w:styleId="p">
    <w:name w:val="p"/>
    <w:basedOn w:val="Normal"/>
    <w:uiPriority w:val="99"/>
    <w:qFormat/>
    <w:rsid w:val="000C01F9"/>
    <w:pPr>
      <w:spacing w:before="100" w:beforeAutospacing="1" w:after="100" w:afterAutospacing="1"/>
    </w:pPr>
    <w:rPr>
      <w:rFonts w:ascii="Times" w:hAnsi="Times"/>
      <w:szCs w:val="20"/>
    </w:rPr>
  </w:style>
  <w:style w:type="character" w:customStyle="1" w:styleId="text-label">
    <w:name w:val="text-label"/>
    <w:basedOn w:val="DefaultParagraphFont"/>
    <w:rsid w:val="000C01F9"/>
  </w:style>
  <w:style w:type="paragraph" w:customStyle="1" w:styleId="TOC3Char">
    <w:name w:val="TOC 3 Char"/>
    <w:basedOn w:val="Normal"/>
    <w:next w:val="Normal"/>
    <w:rsid w:val="000C01F9"/>
    <w:rPr>
      <w:rFonts w:eastAsia="Times New Roman"/>
      <w:sz w:val="24"/>
      <w:szCs w:val="20"/>
    </w:rPr>
  </w:style>
  <w:style w:type="paragraph" w:customStyle="1" w:styleId="TOC1Char">
    <w:name w:val="TOC 1 Char"/>
    <w:basedOn w:val="Normal"/>
    <w:next w:val="Normal"/>
    <w:rsid w:val="000C01F9"/>
    <w:rPr>
      <w:rFonts w:eastAsia="Times New Roman"/>
      <w:b/>
      <w:sz w:val="24"/>
      <w:szCs w:val="20"/>
    </w:rPr>
  </w:style>
  <w:style w:type="paragraph" w:customStyle="1" w:styleId="ColorfulGrid-Accent11">
    <w:name w:val="Colorful Grid - Accent 11"/>
    <w:basedOn w:val="Normal"/>
    <w:next w:val="Normal"/>
    <w:uiPriority w:val="29"/>
    <w:qFormat/>
    <w:rsid w:val="000C01F9"/>
    <w:pPr>
      <w:jc w:val="both"/>
    </w:pPr>
    <w:rPr>
      <w:rFonts w:eastAsia="Times New Roman"/>
      <w:i/>
      <w:iCs/>
      <w:color w:val="000000"/>
    </w:rPr>
  </w:style>
  <w:style w:type="character" w:customStyle="1" w:styleId="MediumGrid11">
    <w:name w:val="Medium Grid 11"/>
    <w:uiPriority w:val="99"/>
    <w:rsid w:val="000C01F9"/>
    <w:rPr>
      <w:color w:val="808080"/>
    </w:rPr>
  </w:style>
  <w:style w:type="paragraph" w:customStyle="1" w:styleId="PlaceholderText2">
    <w:name w:val="Placeholder Text2"/>
    <w:basedOn w:val="Normal"/>
    <w:uiPriority w:val="99"/>
    <w:rsid w:val="000C01F9"/>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0C01F9"/>
    <w:pPr>
      <w:keepNext/>
      <w:tabs>
        <w:tab w:val="num" w:pos="1440"/>
      </w:tabs>
      <w:ind w:left="1800" w:hanging="360"/>
      <w:outlineLvl w:val="2"/>
    </w:pPr>
    <w:rPr>
      <w:rFonts w:eastAsia="MS Gothic"/>
      <w:sz w:val="24"/>
    </w:rPr>
  </w:style>
  <w:style w:type="paragraph" w:customStyle="1" w:styleId="LightList1">
    <w:name w:val="Light List1"/>
    <w:basedOn w:val="Normal"/>
    <w:rsid w:val="000C01F9"/>
    <w:pPr>
      <w:keepNext/>
      <w:tabs>
        <w:tab w:val="num" w:pos="2160"/>
      </w:tabs>
      <w:ind w:left="2520" w:hanging="360"/>
      <w:outlineLvl w:val="3"/>
    </w:pPr>
    <w:rPr>
      <w:rFonts w:eastAsia="MS Gothic"/>
      <w:sz w:val="24"/>
    </w:rPr>
  </w:style>
  <w:style w:type="paragraph" w:customStyle="1" w:styleId="LightGrid1">
    <w:name w:val="Light Grid1"/>
    <w:basedOn w:val="Normal"/>
    <w:rsid w:val="000C01F9"/>
    <w:pPr>
      <w:keepNext/>
      <w:tabs>
        <w:tab w:val="num" w:pos="2880"/>
      </w:tabs>
      <w:ind w:left="3240" w:hanging="360"/>
      <w:outlineLvl w:val="4"/>
    </w:pPr>
    <w:rPr>
      <w:rFonts w:eastAsia="MS Gothic"/>
      <w:sz w:val="24"/>
    </w:rPr>
  </w:style>
  <w:style w:type="paragraph" w:customStyle="1" w:styleId="MediumShading11">
    <w:name w:val="Medium Shading 11"/>
    <w:basedOn w:val="Normal"/>
    <w:rsid w:val="000C01F9"/>
    <w:pPr>
      <w:keepNext/>
      <w:tabs>
        <w:tab w:val="num" w:pos="3600"/>
      </w:tabs>
      <w:ind w:left="3960" w:hanging="360"/>
      <w:outlineLvl w:val="5"/>
    </w:pPr>
    <w:rPr>
      <w:rFonts w:eastAsia="MS Gothic"/>
      <w:sz w:val="24"/>
    </w:rPr>
  </w:style>
  <w:style w:type="paragraph" w:customStyle="1" w:styleId="MediumShading21">
    <w:name w:val="Medium Shading 21"/>
    <w:basedOn w:val="Normal"/>
    <w:rsid w:val="000C01F9"/>
    <w:pPr>
      <w:keepNext/>
      <w:tabs>
        <w:tab w:val="num" w:pos="4320"/>
      </w:tabs>
      <w:ind w:left="4680" w:hanging="360"/>
      <w:outlineLvl w:val="6"/>
    </w:pPr>
    <w:rPr>
      <w:rFonts w:eastAsia="MS Gothic"/>
      <w:sz w:val="24"/>
    </w:rPr>
  </w:style>
  <w:style w:type="paragraph" w:customStyle="1" w:styleId="MediumList11">
    <w:name w:val="Medium List 11"/>
    <w:basedOn w:val="Normal"/>
    <w:rsid w:val="000C01F9"/>
    <w:pPr>
      <w:keepNext/>
      <w:tabs>
        <w:tab w:val="num" w:pos="5040"/>
      </w:tabs>
      <w:ind w:left="5400" w:hanging="360"/>
      <w:outlineLvl w:val="7"/>
    </w:pPr>
    <w:rPr>
      <w:rFonts w:eastAsia="MS Gothic"/>
      <w:sz w:val="24"/>
    </w:rPr>
  </w:style>
  <w:style w:type="paragraph" w:customStyle="1" w:styleId="MediumList21">
    <w:name w:val="Medium List 21"/>
    <w:basedOn w:val="Normal"/>
    <w:rsid w:val="000C01F9"/>
    <w:pPr>
      <w:keepNext/>
      <w:tabs>
        <w:tab w:val="num" w:pos="5760"/>
      </w:tabs>
      <w:ind w:left="6120" w:hanging="360"/>
      <w:outlineLvl w:val="8"/>
    </w:pPr>
    <w:rPr>
      <w:rFonts w:eastAsia="MS Gothic"/>
      <w:sz w:val="24"/>
    </w:rPr>
  </w:style>
  <w:style w:type="paragraph" w:customStyle="1" w:styleId="bylinejb">
    <w:name w:val="bylinejb"/>
    <w:basedOn w:val="Normal"/>
    <w:rsid w:val="000C01F9"/>
    <w:pPr>
      <w:spacing w:before="100" w:beforeAutospacing="1" w:after="100" w:afterAutospacing="1"/>
    </w:pPr>
    <w:rPr>
      <w:rFonts w:ascii="Times" w:hAnsi="Times"/>
      <w:szCs w:val="20"/>
    </w:rPr>
  </w:style>
  <w:style w:type="paragraph" w:customStyle="1" w:styleId="bylineaffiliation">
    <w:name w:val="bylineaffiliation"/>
    <w:basedOn w:val="Normal"/>
    <w:rsid w:val="000C01F9"/>
    <w:pPr>
      <w:spacing w:before="100" w:beforeAutospacing="1" w:after="100" w:afterAutospacing="1"/>
    </w:pPr>
    <w:rPr>
      <w:rFonts w:ascii="Times" w:hAnsi="Times"/>
      <w:szCs w:val="20"/>
    </w:rPr>
  </w:style>
  <w:style w:type="character" w:customStyle="1" w:styleId="apple-tab-span">
    <w:name w:val="apple-tab-span"/>
    <w:basedOn w:val="DefaultParagraphFont"/>
    <w:rsid w:val="000C01F9"/>
  </w:style>
  <w:style w:type="character" w:customStyle="1" w:styleId="s1">
    <w:name w:val="s1"/>
    <w:basedOn w:val="DefaultParagraphFont"/>
    <w:rsid w:val="000C01F9"/>
  </w:style>
  <w:style w:type="character" w:customStyle="1" w:styleId="action-menu-toggled-item">
    <w:name w:val="action-menu-toggled-item"/>
    <w:basedOn w:val="DefaultParagraphFont"/>
    <w:rsid w:val="000C01F9"/>
    <w:rPr>
      <w:rFonts w:ascii="Times New Roman" w:hAnsi="Times New Roman"/>
    </w:rPr>
  </w:style>
  <w:style w:type="character" w:customStyle="1" w:styleId="1Tag">
    <w:name w:val="1) Tag"/>
    <w:rsid w:val="000C01F9"/>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0C01F9"/>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0C01F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0C01F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0C01F9"/>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0C01F9"/>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0C01F9"/>
    <w:rPr>
      <w:rFonts w:ascii="Calibri" w:eastAsia="Times New Roman" w:hAnsi="Calibri" w:cs="Calibri"/>
      <w:b/>
      <w:caps/>
      <w:sz w:val="40"/>
      <w:szCs w:val="40"/>
    </w:rPr>
  </w:style>
  <w:style w:type="paragraph" w:customStyle="1" w:styleId="Strikethrough0">
    <w:name w:val="Strikethrough"/>
    <w:basedOn w:val="Normal"/>
    <w:link w:val="StrikethroughChar"/>
    <w:qFormat/>
    <w:rsid w:val="000C01F9"/>
    <w:rPr>
      <w:strike/>
    </w:rPr>
  </w:style>
  <w:style w:type="character" w:customStyle="1" w:styleId="StrikethroughChar">
    <w:name w:val="Strikethrough Char"/>
    <w:basedOn w:val="DefaultParagraphFont"/>
    <w:link w:val="Strikethrough0"/>
    <w:rsid w:val="000C01F9"/>
    <w:rPr>
      <w:rFonts w:ascii="Calibri" w:hAnsi="Calibri" w:cs="Calibri"/>
      <w:strike/>
      <w:sz w:val="22"/>
    </w:rPr>
  </w:style>
  <w:style w:type="character" w:styleId="SubtleReference">
    <w:name w:val="Subtle Reference"/>
    <w:basedOn w:val="DefaultParagraphFont"/>
    <w:uiPriority w:val="31"/>
    <w:rsid w:val="000C01F9"/>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0C01F9"/>
    <w:rPr>
      <w:rFonts w:asciiTheme="minorHAnsi" w:hAnsiTheme="minorHAnsi"/>
      <w:bCs/>
      <w:sz w:val="16"/>
    </w:rPr>
  </w:style>
  <w:style w:type="character" w:customStyle="1" w:styleId="BoxBoldUnderline">
    <w:name w:val="Box Bold Underline"/>
    <w:rsid w:val="000C01F9"/>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0C01F9"/>
    <w:rPr>
      <w:rFonts w:eastAsia="Times New Roman"/>
      <w:sz w:val="24"/>
    </w:rPr>
  </w:style>
  <w:style w:type="character" w:customStyle="1" w:styleId="NormalF6Char">
    <w:name w:val="Normal F6 Char"/>
    <w:link w:val="NormalF6"/>
    <w:rsid w:val="000C01F9"/>
    <w:rPr>
      <w:rFonts w:ascii="Calibri" w:eastAsia="Times New Roman" w:hAnsi="Calibri" w:cs="Calibri"/>
    </w:rPr>
  </w:style>
  <w:style w:type="paragraph" w:customStyle="1" w:styleId="TagNew">
    <w:name w:val="Tag New"/>
    <w:qFormat/>
    <w:rsid w:val="000C01F9"/>
    <w:rPr>
      <w:rFonts w:ascii="Times New Roman" w:hAnsi="Times New Roman" w:cs="Times New Roman"/>
      <w:b/>
      <w:szCs w:val="20"/>
    </w:rPr>
  </w:style>
  <w:style w:type="character" w:customStyle="1" w:styleId="moretop">
    <w:name w:val="more_top"/>
    <w:rsid w:val="000C01F9"/>
  </w:style>
  <w:style w:type="paragraph" w:customStyle="1" w:styleId="TagNew0">
    <w:name w:val="Tag_New"/>
    <w:qFormat/>
    <w:rsid w:val="000C01F9"/>
    <w:rPr>
      <w:rFonts w:ascii="Times New Roman" w:eastAsia="Malgun Gothic" w:hAnsi="Times New Roman" w:cs="Times New Roman"/>
      <w:b/>
      <w:bCs/>
      <w:szCs w:val="26"/>
    </w:rPr>
  </w:style>
  <w:style w:type="paragraph" w:customStyle="1" w:styleId="TagNew1">
    <w:name w:val="Tag+New"/>
    <w:qFormat/>
    <w:rsid w:val="000C01F9"/>
    <w:rPr>
      <w:rFonts w:ascii="Times New Roman" w:eastAsia="Calibri" w:hAnsi="Times New Roman" w:cs="Times New Roman"/>
      <w:b/>
      <w:szCs w:val="22"/>
    </w:rPr>
  </w:style>
  <w:style w:type="paragraph" w:customStyle="1" w:styleId="cnnstorypgraphtxt">
    <w:name w:val="cnn_storypgraphtxt"/>
    <w:basedOn w:val="Normal"/>
    <w:rsid w:val="000C01F9"/>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0C01F9"/>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0C01F9"/>
  </w:style>
  <w:style w:type="character" w:customStyle="1" w:styleId="yshortcutscs4-ndcor">
    <w:name w:val="yshortcuts cs4-ndcor"/>
    <w:rsid w:val="000C01F9"/>
  </w:style>
  <w:style w:type="character" w:customStyle="1" w:styleId="price">
    <w:name w:val="price"/>
    <w:rsid w:val="000C01F9"/>
  </w:style>
  <w:style w:type="character" w:customStyle="1" w:styleId="price-change">
    <w:name w:val="price-change"/>
    <w:rsid w:val="000C01F9"/>
  </w:style>
  <w:style w:type="character" w:customStyle="1" w:styleId="percent-change">
    <w:name w:val="percent-change"/>
    <w:rsid w:val="000C01F9"/>
  </w:style>
  <w:style w:type="character" w:customStyle="1" w:styleId="bibfont">
    <w:name w:val="bibfont"/>
    <w:rsid w:val="000C01F9"/>
    <w:rPr>
      <w:rFonts w:cs="Times New Roman"/>
    </w:rPr>
  </w:style>
  <w:style w:type="paragraph" w:customStyle="1" w:styleId="underlined1">
    <w:name w:val="underlined1"/>
    <w:next w:val="Normal"/>
    <w:autoRedefine/>
    <w:rsid w:val="000C01F9"/>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0C01F9"/>
    <w:pPr>
      <w:ind w:left="0"/>
    </w:pPr>
    <w:rPr>
      <w:rFonts w:eastAsia="Times New Roman"/>
      <w:b/>
      <w:color w:val="auto"/>
      <w:sz w:val="24"/>
      <w:szCs w:val="24"/>
    </w:rPr>
  </w:style>
  <w:style w:type="character" w:customStyle="1" w:styleId="SourceBoldedChar">
    <w:name w:val="Source Bolded Char"/>
    <w:link w:val="SourceBolded"/>
    <w:rsid w:val="000C01F9"/>
    <w:rPr>
      <w:rFonts w:ascii="Calibri" w:eastAsia="Times New Roman" w:hAnsi="Calibri" w:cs="Calibri"/>
      <w:b/>
      <w:lang w:val="x-none" w:eastAsia="x-none"/>
    </w:rPr>
  </w:style>
  <w:style w:type="paragraph" w:customStyle="1" w:styleId="CardDownSize">
    <w:name w:val="CardDownSize"/>
    <w:basedOn w:val="Normal"/>
    <w:link w:val="CardDownSizeChar"/>
    <w:rsid w:val="000C01F9"/>
    <w:rPr>
      <w:rFonts w:eastAsia="Calibri"/>
      <w:sz w:val="16"/>
      <w:szCs w:val="20"/>
      <w:lang w:val="x-none" w:eastAsia="x-none"/>
    </w:rPr>
  </w:style>
  <w:style w:type="character" w:customStyle="1" w:styleId="CardDownSizeChar">
    <w:name w:val="CardDownSize Char"/>
    <w:link w:val="CardDownSize"/>
    <w:rsid w:val="000C01F9"/>
    <w:rPr>
      <w:rFonts w:ascii="Calibri" w:eastAsia="Calibri" w:hAnsi="Calibri" w:cs="Calibri"/>
      <w:sz w:val="16"/>
      <w:szCs w:val="20"/>
      <w:lang w:val="x-none" w:eastAsia="x-none"/>
    </w:rPr>
  </w:style>
  <w:style w:type="paragraph" w:customStyle="1" w:styleId="Citation10">
    <w:name w:val="Citation1"/>
    <w:basedOn w:val="Normal"/>
    <w:link w:val="Citation1Char"/>
    <w:qFormat/>
    <w:rsid w:val="000C01F9"/>
    <w:rPr>
      <w:rFonts w:eastAsia="Calibri"/>
      <w:b/>
      <w:sz w:val="24"/>
      <w:u w:val="single"/>
      <w:lang w:val="x-none" w:eastAsia="x-none"/>
    </w:rPr>
  </w:style>
  <w:style w:type="character" w:customStyle="1" w:styleId="Citation1Char">
    <w:name w:val="Citation1 Char"/>
    <w:link w:val="Citation10"/>
    <w:rsid w:val="000C01F9"/>
    <w:rPr>
      <w:rFonts w:ascii="Calibri" w:eastAsia="Calibri" w:hAnsi="Calibri" w:cs="Calibri"/>
      <w:b/>
      <w:u w:val="single"/>
      <w:lang w:val="x-none" w:eastAsia="x-none"/>
    </w:rPr>
  </w:style>
  <w:style w:type="character" w:customStyle="1" w:styleId="TaglineChar">
    <w:name w:val="Tagline Char"/>
    <w:link w:val="Tagline0"/>
    <w:rsid w:val="000C01F9"/>
    <w:rPr>
      <w:rFonts w:ascii="Calibri" w:hAnsi="Calibri" w:cs="Calibri"/>
      <w:b/>
      <w:sz w:val="26"/>
    </w:rPr>
  </w:style>
  <w:style w:type="character" w:customStyle="1" w:styleId="boldciteChar1">
    <w:name w:val="bold cite Char1"/>
    <w:rsid w:val="000C01F9"/>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0C01F9"/>
  </w:style>
  <w:style w:type="character" w:customStyle="1" w:styleId="leveluptitle">
    <w:name w:val="leveluptitle"/>
    <w:basedOn w:val="DefaultParagraphFont"/>
    <w:rsid w:val="000C01F9"/>
  </w:style>
  <w:style w:type="character" w:customStyle="1" w:styleId="Irrelevant6fontChar">
    <w:name w:val="Irrelevant (6 font) Char"/>
    <w:basedOn w:val="DefaultParagraphFont"/>
    <w:link w:val="Irrelevant6font"/>
    <w:rsid w:val="000C01F9"/>
    <w:rPr>
      <w:rFonts w:ascii="Calibri" w:eastAsia="Calibri" w:hAnsi="Calibri" w:cs="Calibri"/>
      <w:sz w:val="12"/>
      <w:szCs w:val="12"/>
    </w:rPr>
  </w:style>
  <w:style w:type="paragraph" w:customStyle="1" w:styleId="Non-NavPanelTag">
    <w:name w:val="Non-Nav Panel Tag"/>
    <w:basedOn w:val="Normal"/>
    <w:qFormat/>
    <w:rsid w:val="000C01F9"/>
    <w:rPr>
      <w:b/>
      <w:sz w:val="26"/>
    </w:rPr>
  </w:style>
  <w:style w:type="character" w:customStyle="1" w:styleId="Hyperlink3">
    <w:name w:val="Hyperlink.3"/>
    <w:basedOn w:val="DefaultParagraphFont"/>
    <w:rsid w:val="000C01F9"/>
    <w:rPr>
      <w:sz w:val="18"/>
      <w:szCs w:val="18"/>
    </w:rPr>
  </w:style>
  <w:style w:type="character" w:customStyle="1" w:styleId="Hyperlink40">
    <w:name w:val="Hyperlink.4"/>
    <w:basedOn w:val="DefaultParagraphFont"/>
    <w:rsid w:val="000C01F9"/>
    <w:rPr>
      <w:sz w:val="18"/>
      <w:szCs w:val="18"/>
    </w:rPr>
  </w:style>
  <w:style w:type="character" w:customStyle="1" w:styleId="SmallCharChar">
    <w:name w:val="Small Char Char"/>
    <w:basedOn w:val="DefaultParagraphFont"/>
    <w:rsid w:val="000C01F9"/>
    <w:rPr>
      <w:sz w:val="17"/>
      <w:szCs w:val="24"/>
      <w:lang w:val="en-US" w:eastAsia="en-US" w:bidi="ar-SA"/>
    </w:rPr>
  </w:style>
  <w:style w:type="paragraph" w:customStyle="1" w:styleId="TagsFutura">
    <w:name w:val="TagsFutura"/>
    <w:basedOn w:val="Normal"/>
    <w:next w:val="Heading3"/>
    <w:rsid w:val="000C01F9"/>
    <w:rPr>
      <w:rFonts w:ascii="Futura" w:eastAsia="Times" w:hAnsi="Futura"/>
      <w:b/>
      <w:caps/>
      <w:sz w:val="18"/>
      <w:szCs w:val="20"/>
    </w:rPr>
  </w:style>
  <w:style w:type="paragraph" w:customStyle="1" w:styleId="DebateTag0">
    <w:name w:val="DebateTag"/>
    <w:basedOn w:val="Normal"/>
    <w:qFormat/>
    <w:rsid w:val="000C01F9"/>
    <w:rPr>
      <w:rFonts w:eastAsia="Calibri"/>
      <w:b/>
    </w:rPr>
  </w:style>
  <w:style w:type="paragraph" w:customStyle="1" w:styleId="UnderlineBoldIndent">
    <w:name w:val="Underline + Bold Indent"/>
    <w:basedOn w:val="Normal"/>
    <w:link w:val="UnderlineBoldIndentCharChar"/>
    <w:qFormat/>
    <w:rsid w:val="000C01F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C01F9"/>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0C01F9"/>
    <w:rPr>
      <w:u w:val="single"/>
    </w:rPr>
  </w:style>
  <w:style w:type="character" w:customStyle="1" w:styleId="StyleUnderlineBoldIndent11ptChar">
    <w:name w:val="Style Underline + Bold Indent + 11 pt Char"/>
    <w:link w:val="StyleUnderlineBoldIndent11pt"/>
    <w:rsid w:val="000C01F9"/>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0C01F9"/>
    <w:rPr>
      <w:b/>
      <w:bCs/>
      <w:u w:val="single"/>
    </w:rPr>
  </w:style>
  <w:style w:type="character" w:customStyle="1" w:styleId="StyleUnderlineBoldIndent11ptBoldChar">
    <w:name w:val="Style Underline + Bold Indent + 11 pt Bold Char"/>
    <w:link w:val="StyleUnderlineBoldIndent11ptBold"/>
    <w:rsid w:val="000C01F9"/>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0C01F9"/>
    <w:rPr>
      <w:rFonts w:ascii="Times New Roman" w:hAnsi="Times New Roman" w:cs="Times New Roman"/>
      <w:sz w:val="20"/>
      <w:szCs w:val="20"/>
    </w:rPr>
  </w:style>
  <w:style w:type="character" w:customStyle="1" w:styleId="FontStyle173">
    <w:name w:val="Font Style173"/>
    <w:basedOn w:val="DefaultParagraphFont"/>
    <w:uiPriority w:val="99"/>
    <w:rsid w:val="000C01F9"/>
    <w:rPr>
      <w:rFonts w:ascii="Times New Roman" w:hAnsi="Times New Roman" w:cs="Times New Roman"/>
      <w:sz w:val="14"/>
      <w:szCs w:val="14"/>
    </w:rPr>
  </w:style>
  <w:style w:type="character" w:customStyle="1" w:styleId="FontStyle151">
    <w:name w:val="Font Style151"/>
    <w:basedOn w:val="DefaultParagraphFont"/>
    <w:uiPriority w:val="99"/>
    <w:rsid w:val="000C01F9"/>
    <w:rPr>
      <w:rFonts w:ascii="Arial Narrow" w:hAnsi="Arial Narrow" w:cs="Arial Narrow"/>
      <w:b/>
      <w:bCs/>
      <w:sz w:val="12"/>
      <w:szCs w:val="12"/>
    </w:rPr>
  </w:style>
  <w:style w:type="character" w:customStyle="1" w:styleId="FontStyle156">
    <w:name w:val="Font Style156"/>
    <w:basedOn w:val="DefaultParagraphFont"/>
    <w:uiPriority w:val="99"/>
    <w:rsid w:val="000C01F9"/>
    <w:rPr>
      <w:rFonts w:ascii="Arial Narrow" w:hAnsi="Arial Narrow" w:cs="Arial Narrow"/>
      <w:sz w:val="8"/>
      <w:szCs w:val="8"/>
    </w:rPr>
  </w:style>
  <w:style w:type="character" w:customStyle="1" w:styleId="FontStyle160">
    <w:name w:val="Font Style160"/>
    <w:basedOn w:val="DefaultParagraphFont"/>
    <w:uiPriority w:val="99"/>
    <w:rsid w:val="000C01F9"/>
    <w:rPr>
      <w:rFonts w:ascii="Times New Roman" w:hAnsi="Times New Roman" w:cs="Times New Roman"/>
      <w:b/>
      <w:bCs/>
      <w:sz w:val="20"/>
      <w:szCs w:val="20"/>
    </w:rPr>
  </w:style>
  <w:style w:type="character" w:customStyle="1" w:styleId="FontStyle178">
    <w:name w:val="Font Style178"/>
    <w:basedOn w:val="DefaultParagraphFont"/>
    <w:uiPriority w:val="99"/>
    <w:rsid w:val="000C01F9"/>
    <w:rPr>
      <w:rFonts w:ascii="Times New Roman" w:hAnsi="Times New Roman" w:cs="Times New Roman"/>
      <w:sz w:val="18"/>
      <w:szCs w:val="18"/>
    </w:rPr>
  </w:style>
  <w:style w:type="paragraph" w:customStyle="1" w:styleId="Style140">
    <w:name w:val="Style14"/>
    <w:basedOn w:val="Normal"/>
    <w:uiPriority w:val="99"/>
    <w:qFormat/>
    <w:rsid w:val="000C01F9"/>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qFormat/>
    <w:rsid w:val="000C01F9"/>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0C01F9"/>
    <w:rPr>
      <w:rFonts w:ascii="Times New Roman" w:hAnsi="Times New Roman" w:cs="Times New Roman"/>
      <w:sz w:val="12"/>
      <w:szCs w:val="12"/>
    </w:rPr>
  </w:style>
  <w:style w:type="paragraph" w:customStyle="1" w:styleId="Style90">
    <w:name w:val="Style9"/>
    <w:basedOn w:val="Normal"/>
    <w:uiPriority w:val="99"/>
    <w:qFormat/>
    <w:rsid w:val="000C01F9"/>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qFormat/>
    <w:rsid w:val="000C01F9"/>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qFormat/>
    <w:rsid w:val="000C01F9"/>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0C01F9"/>
    <w:rPr>
      <w:rFonts w:ascii="Times New Roman" w:hAnsi="Times New Roman" w:cs="Times New Roman"/>
      <w:sz w:val="16"/>
      <w:szCs w:val="16"/>
    </w:rPr>
  </w:style>
  <w:style w:type="character" w:customStyle="1" w:styleId="newscontent">
    <w:name w:val="newscontent"/>
    <w:rsid w:val="000C01F9"/>
  </w:style>
  <w:style w:type="character" w:customStyle="1" w:styleId="FontStyle172">
    <w:name w:val="Font Style172"/>
    <w:basedOn w:val="DefaultParagraphFont"/>
    <w:uiPriority w:val="99"/>
    <w:rsid w:val="000C01F9"/>
    <w:rPr>
      <w:rFonts w:ascii="Times New Roman" w:hAnsi="Times New Roman" w:cs="Times New Roman"/>
      <w:b/>
      <w:bCs/>
      <w:sz w:val="16"/>
      <w:szCs w:val="16"/>
    </w:rPr>
  </w:style>
  <w:style w:type="paragraph" w:customStyle="1" w:styleId="Style180">
    <w:name w:val="Style18"/>
    <w:basedOn w:val="Normal"/>
    <w:uiPriority w:val="99"/>
    <w:qFormat/>
    <w:rsid w:val="000C01F9"/>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0C01F9"/>
    <w:rPr>
      <w:rFonts w:ascii="Times New Roman" w:hAnsi="Times New Roman" w:cs="Times New Roman"/>
      <w:i/>
      <w:iCs/>
      <w:sz w:val="16"/>
      <w:szCs w:val="16"/>
    </w:rPr>
  </w:style>
  <w:style w:type="character" w:customStyle="1" w:styleId="FontStyle162">
    <w:name w:val="Font Style162"/>
    <w:basedOn w:val="DefaultParagraphFont"/>
    <w:uiPriority w:val="99"/>
    <w:rsid w:val="000C01F9"/>
    <w:rPr>
      <w:rFonts w:ascii="Times New Roman" w:hAnsi="Times New Roman" w:cs="Times New Roman"/>
      <w:b/>
      <w:bCs/>
      <w:sz w:val="18"/>
      <w:szCs w:val="18"/>
    </w:rPr>
  </w:style>
  <w:style w:type="character" w:customStyle="1" w:styleId="FontStyle167">
    <w:name w:val="Font Style167"/>
    <w:basedOn w:val="DefaultParagraphFont"/>
    <w:uiPriority w:val="99"/>
    <w:rsid w:val="000C01F9"/>
    <w:rPr>
      <w:rFonts w:ascii="Times New Roman" w:hAnsi="Times New Roman" w:cs="Times New Roman"/>
      <w:sz w:val="10"/>
      <w:szCs w:val="10"/>
    </w:rPr>
  </w:style>
  <w:style w:type="character" w:customStyle="1" w:styleId="FontStyle174">
    <w:name w:val="Font Style174"/>
    <w:basedOn w:val="DefaultParagraphFont"/>
    <w:uiPriority w:val="99"/>
    <w:rsid w:val="000C01F9"/>
    <w:rPr>
      <w:rFonts w:ascii="Arial Narrow" w:hAnsi="Arial Narrow" w:cs="Arial Narrow"/>
      <w:b/>
      <w:bCs/>
      <w:sz w:val="18"/>
      <w:szCs w:val="18"/>
    </w:rPr>
  </w:style>
  <w:style w:type="paragraph" w:customStyle="1" w:styleId="Style47">
    <w:name w:val="Style47"/>
    <w:basedOn w:val="Normal"/>
    <w:uiPriority w:val="99"/>
    <w:qFormat/>
    <w:rsid w:val="000C01F9"/>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0C01F9"/>
    <w:rPr>
      <w:rFonts w:ascii="Times New Roman" w:hAnsi="Times New Roman" w:cs="Times New Roman"/>
      <w:sz w:val="12"/>
      <w:szCs w:val="12"/>
    </w:rPr>
  </w:style>
  <w:style w:type="paragraph" w:customStyle="1" w:styleId="Style24">
    <w:name w:val="Style24"/>
    <w:basedOn w:val="Normal"/>
    <w:uiPriority w:val="99"/>
    <w:qFormat/>
    <w:rsid w:val="000C01F9"/>
    <w:pPr>
      <w:autoSpaceDE w:val="0"/>
      <w:autoSpaceDN w:val="0"/>
      <w:adjustRightInd w:val="0"/>
      <w:spacing w:line="276" w:lineRule="exact"/>
    </w:pPr>
    <w:rPr>
      <w:rFonts w:eastAsia="Times New Roman"/>
      <w:sz w:val="24"/>
    </w:rPr>
  </w:style>
  <w:style w:type="paragraph" w:customStyle="1" w:styleId="Style99">
    <w:name w:val="Style99"/>
    <w:basedOn w:val="Normal"/>
    <w:uiPriority w:val="99"/>
    <w:qFormat/>
    <w:rsid w:val="000C01F9"/>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qFormat/>
    <w:rsid w:val="000C01F9"/>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0C01F9"/>
    <w:rPr>
      <w:rFonts w:ascii="Times New Roman" w:hAnsi="Times New Roman" w:cs="Times New Roman"/>
      <w:b/>
      <w:bCs/>
      <w:sz w:val="18"/>
      <w:szCs w:val="18"/>
    </w:rPr>
  </w:style>
  <w:style w:type="paragraph" w:customStyle="1" w:styleId="Style210">
    <w:name w:val="Style21"/>
    <w:basedOn w:val="Normal"/>
    <w:uiPriority w:val="99"/>
    <w:qFormat/>
    <w:rsid w:val="000C01F9"/>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qFormat/>
    <w:rsid w:val="000C01F9"/>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0C01F9"/>
    <w:rPr>
      <w:iCs/>
    </w:rPr>
  </w:style>
  <w:style w:type="paragraph" w:customStyle="1" w:styleId="Aa">
    <w:name w:val="A"/>
    <w:basedOn w:val="Default"/>
    <w:next w:val="Default"/>
    <w:rsid w:val="000C01F9"/>
    <w:rPr>
      <w:color w:val="auto"/>
      <w:lang w:bidi="en-US"/>
    </w:rPr>
  </w:style>
  <w:style w:type="character" w:customStyle="1" w:styleId="ac">
    <w:name w:val="••••"/>
    <w:rsid w:val="000C01F9"/>
    <w:rPr>
      <w:color w:val="000000"/>
    </w:rPr>
  </w:style>
  <w:style w:type="character" w:customStyle="1" w:styleId="UL-Bold">
    <w:name w:val="UL-Bold"/>
    <w:basedOn w:val="DefaultParagraphFont"/>
    <w:rsid w:val="000C01F9"/>
    <w:rPr>
      <w:u w:val="thick"/>
    </w:rPr>
  </w:style>
  <w:style w:type="character" w:customStyle="1" w:styleId="UL-None">
    <w:name w:val="UL-None"/>
    <w:basedOn w:val="DefaultParagraphFont"/>
    <w:rsid w:val="000C01F9"/>
    <w:rPr>
      <w:u w:val="none"/>
    </w:rPr>
  </w:style>
  <w:style w:type="character" w:customStyle="1" w:styleId="styletimesnewroman12ptbold0">
    <w:name w:val="styletimesnewroman12ptbold"/>
    <w:basedOn w:val="DefaultParagraphFont"/>
    <w:rsid w:val="000C01F9"/>
  </w:style>
  <w:style w:type="character" w:customStyle="1" w:styleId="FontStyle19">
    <w:name w:val="Font Style19"/>
    <w:basedOn w:val="DefaultParagraphFont"/>
    <w:uiPriority w:val="99"/>
    <w:rsid w:val="000C01F9"/>
    <w:rPr>
      <w:rFonts w:ascii="Times New Roman" w:hAnsi="Times New Roman" w:cs="Times New Roman"/>
      <w:sz w:val="18"/>
      <w:szCs w:val="18"/>
    </w:rPr>
  </w:style>
  <w:style w:type="character" w:customStyle="1" w:styleId="UnderlineBox">
    <w:name w:val="Underline + Box"/>
    <w:uiPriority w:val="1"/>
    <w:qFormat/>
    <w:rsid w:val="000C01F9"/>
    <w:rPr>
      <w:rFonts w:ascii="Georgia" w:hAnsi="Georgia"/>
      <w:b w:val="0"/>
      <w:sz w:val="22"/>
      <w:u w:val="single"/>
      <w:bdr w:val="single" w:sz="4" w:space="0" w:color="auto"/>
    </w:rPr>
  </w:style>
  <w:style w:type="character" w:customStyle="1" w:styleId="10ptnotbold">
    <w:name w:val="10ptnotbold"/>
    <w:basedOn w:val="DefaultParagraphFont"/>
    <w:rsid w:val="000C01F9"/>
    <w:rPr>
      <w:sz w:val="20"/>
    </w:rPr>
  </w:style>
  <w:style w:type="paragraph" w:customStyle="1" w:styleId="ALLCAPS">
    <w:name w:val="ALL CAPS"/>
    <w:basedOn w:val="Normal"/>
    <w:link w:val="ALLCAPSChar"/>
    <w:qFormat/>
    <w:rsid w:val="000C01F9"/>
    <w:rPr>
      <w:rFonts w:eastAsia="Times New Roman"/>
      <w:b/>
      <w:caps/>
      <w:szCs w:val="20"/>
    </w:rPr>
  </w:style>
  <w:style w:type="character" w:customStyle="1" w:styleId="kn">
    <w:name w:val="kn"/>
    <w:basedOn w:val="DefaultParagraphFont"/>
    <w:rsid w:val="000C01F9"/>
  </w:style>
  <w:style w:type="paragraph" w:customStyle="1" w:styleId="StyleCardworksLinespacingsingle">
    <w:name w:val="Style Card works + Line spacing:  single"/>
    <w:basedOn w:val="Normal"/>
    <w:link w:val="StyleCardworksLinespacingsingleChar"/>
    <w:qFormat/>
    <w:rsid w:val="000C01F9"/>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0C01F9"/>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0C01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0C01F9"/>
    <w:rPr>
      <w:rFonts w:ascii="Calibri" w:eastAsia="Times New Roman" w:hAnsi="Calibri" w:cs="Arial"/>
      <w:b/>
      <w:caps/>
      <w:kern w:val="32"/>
      <w:szCs w:val="32"/>
      <w:u w:val="single"/>
    </w:rPr>
  </w:style>
  <w:style w:type="character" w:customStyle="1" w:styleId="twelptblackblack1">
    <w:name w:val="twelptblackblack1"/>
    <w:basedOn w:val="DefaultParagraphFont"/>
    <w:rsid w:val="000C01F9"/>
    <w:rPr>
      <w:rFonts w:ascii="Verdana" w:hAnsi="Verdana" w:hint="default"/>
      <w:color w:val="000000"/>
      <w:sz w:val="16"/>
      <w:szCs w:val="16"/>
    </w:rPr>
  </w:style>
  <w:style w:type="character" w:customStyle="1" w:styleId="TagCharCharCharChar0">
    <w:name w:val="Tag Char Char Char Char"/>
    <w:basedOn w:val="DefaultParagraphFont"/>
    <w:rsid w:val="000C01F9"/>
    <w:rPr>
      <w:rFonts w:ascii="Times New Roman" w:eastAsia="Times New Roman" w:hAnsi="Times New Roman" w:cs="Times New Roman"/>
      <w:b/>
      <w:sz w:val="24"/>
      <w:szCs w:val="20"/>
    </w:rPr>
  </w:style>
  <w:style w:type="character" w:customStyle="1" w:styleId="CharacterStyle14">
    <w:name w:val="Character Style 14"/>
    <w:rsid w:val="000C01F9"/>
    <w:rPr>
      <w:sz w:val="30"/>
      <w:szCs w:val="30"/>
    </w:rPr>
  </w:style>
  <w:style w:type="character" w:customStyle="1" w:styleId="CharacterStyle13">
    <w:name w:val="Character Style 13"/>
    <w:rsid w:val="000C01F9"/>
    <w:rPr>
      <w:i/>
      <w:iCs/>
      <w:sz w:val="17"/>
      <w:szCs w:val="17"/>
    </w:rPr>
  </w:style>
  <w:style w:type="character" w:customStyle="1" w:styleId="CardsNotUnderlined">
    <w:name w:val="Cards Not Underlined"/>
    <w:rsid w:val="000C01F9"/>
    <w:rPr>
      <w:rFonts w:ascii="Times New Roman" w:hAnsi="Times New Roman"/>
      <w:sz w:val="16"/>
    </w:rPr>
  </w:style>
  <w:style w:type="character" w:customStyle="1" w:styleId="a13">
    <w:name w:val="a1"/>
    <w:rsid w:val="000C01F9"/>
    <w:rPr>
      <w:color w:val="008000"/>
    </w:rPr>
  </w:style>
  <w:style w:type="character" w:customStyle="1" w:styleId="FifthChar">
    <w:name w:val="Fifth Char"/>
    <w:link w:val="Fifth"/>
    <w:rsid w:val="000C01F9"/>
    <w:rPr>
      <w:rFonts w:ascii="Calibri" w:eastAsia="Calibri" w:hAnsi="Calibri" w:cs="Calibri"/>
      <w:sz w:val="22"/>
    </w:rPr>
  </w:style>
  <w:style w:type="paragraph" w:customStyle="1" w:styleId="Repeatblockheading0">
    <w:name w:val="Repeat block heading"/>
    <w:basedOn w:val="Normal"/>
    <w:rsid w:val="000C01F9"/>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0C01F9"/>
  </w:style>
  <w:style w:type="character" w:customStyle="1" w:styleId="hps">
    <w:name w:val="hps"/>
    <w:rsid w:val="000C01F9"/>
  </w:style>
  <w:style w:type="paragraph" w:customStyle="1" w:styleId="TashmaHeader2">
    <w:name w:val="Tashma_Header2"/>
    <w:basedOn w:val="Heading2"/>
    <w:uiPriority w:val="99"/>
    <w:qFormat/>
    <w:rsid w:val="000C01F9"/>
    <w:pPr>
      <w:spacing w:after="160"/>
    </w:pPr>
    <w:rPr>
      <w:rFonts w:eastAsia="SimSun" w:cstheme="minorBidi"/>
      <w:sz w:val="28"/>
    </w:rPr>
  </w:style>
  <w:style w:type="paragraph" w:customStyle="1" w:styleId="TashmaHeading1">
    <w:name w:val="Tashma_Heading1"/>
    <w:basedOn w:val="Heading1"/>
    <w:uiPriority w:val="99"/>
    <w:qFormat/>
    <w:rsid w:val="000C01F9"/>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0C01F9"/>
    <w:rPr>
      <w:rFonts w:cs="Calibri"/>
    </w:rPr>
  </w:style>
  <w:style w:type="paragraph" w:customStyle="1" w:styleId="CitationCharCharCharCharCharCharChar">
    <w:name w:val="Citation Char Char Char Char Char Char Char"/>
    <w:basedOn w:val="Normal"/>
    <w:link w:val="CitationCharCharCharCharCharCharCharChar"/>
    <w:rsid w:val="000C01F9"/>
    <w:pPr>
      <w:ind w:left="1440" w:right="1440"/>
    </w:pPr>
    <w:rPr>
      <w:rFonts w:asciiTheme="minorHAnsi" w:hAnsiTheme="minorHAnsi"/>
      <w:sz w:val="24"/>
    </w:rPr>
  </w:style>
  <w:style w:type="paragraph" w:customStyle="1" w:styleId="pagpag1">
    <w:name w:val="pagpag1"/>
    <w:basedOn w:val="Normal"/>
    <w:uiPriority w:val="99"/>
    <w:qFormat/>
    <w:rsid w:val="000C01F9"/>
    <w:pPr>
      <w:spacing w:before="100" w:beforeAutospacing="1" w:after="100" w:afterAutospacing="1"/>
    </w:pPr>
    <w:rPr>
      <w:rFonts w:eastAsia="Times New Roman"/>
      <w:sz w:val="24"/>
    </w:rPr>
  </w:style>
  <w:style w:type="paragraph" w:customStyle="1" w:styleId="pagpag2">
    <w:name w:val="pagpag2"/>
    <w:basedOn w:val="Normal"/>
    <w:uiPriority w:val="99"/>
    <w:qFormat/>
    <w:rsid w:val="000C01F9"/>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0C01F9"/>
    <w:pPr>
      <w:spacing w:after="120"/>
    </w:pPr>
    <w:rPr>
      <w:bCs/>
      <w:color w:val="000000"/>
    </w:rPr>
  </w:style>
  <w:style w:type="paragraph" w:customStyle="1" w:styleId="BodyText210">
    <w:name w:val="Body Text 21"/>
    <w:basedOn w:val="Normal"/>
    <w:next w:val="BodyText2"/>
    <w:unhideWhenUsed/>
    <w:rsid w:val="000C01F9"/>
    <w:pPr>
      <w:spacing w:after="120" w:line="480" w:lineRule="auto"/>
    </w:pPr>
    <w:rPr>
      <w:sz w:val="12"/>
    </w:rPr>
  </w:style>
  <w:style w:type="paragraph" w:customStyle="1" w:styleId="BodyTextIndent1">
    <w:name w:val="Body Text Indent1"/>
    <w:basedOn w:val="Normal"/>
    <w:next w:val="BodyTextIndent"/>
    <w:unhideWhenUsed/>
    <w:rsid w:val="000C01F9"/>
    <w:pPr>
      <w:spacing w:after="120"/>
      <w:ind w:left="360"/>
    </w:pPr>
    <w:rPr>
      <w:sz w:val="16"/>
    </w:rPr>
  </w:style>
  <w:style w:type="paragraph" w:customStyle="1" w:styleId="BodyTextIndent31">
    <w:name w:val="Body Text Indent 31"/>
    <w:basedOn w:val="Normal"/>
    <w:next w:val="BodyTextIndent3"/>
    <w:semiHidden/>
    <w:unhideWhenUsed/>
    <w:rsid w:val="000C01F9"/>
    <w:pPr>
      <w:spacing w:after="120"/>
      <w:ind w:left="360"/>
    </w:pPr>
    <w:rPr>
      <w:sz w:val="14"/>
    </w:rPr>
  </w:style>
  <w:style w:type="paragraph" w:customStyle="1" w:styleId="BodyTextIndent21">
    <w:name w:val="Body Text Indent 21"/>
    <w:basedOn w:val="Normal"/>
    <w:next w:val="BodyTextIndent2"/>
    <w:unhideWhenUsed/>
    <w:rsid w:val="000C01F9"/>
    <w:pPr>
      <w:spacing w:after="120" w:line="480" w:lineRule="auto"/>
      <w:ind w:left="360"/>
    </w:pPr>
    <w:rPr>
      <w:sz w:val="16"/>
    </w:rPr>
  </w:style>
  <w:style w:type="character" w:customStyle="1" w:styleId="Caption11">
    <w:name w:val="Caption11"/>
    <w:rsid w:val="000C01F9"/>
  </w:style>
  <w:style w:type="paragraph" w:customStyle="1" w:styleId="z-BottomofForm1">
    <w:name w:val="z-Bottom of Form1"/>
    <w:basedOn w:val="Normal"/>
    <w:next w:val="Normal"/>
    <w:hidden/>
    <w:unhideWhenUsed/>
    <w:rsid w:val="000C01F9"/>
    <w:pPr>
      <w:pBdr>
        <w:top w:val="single" w:sz="6" w:space="1" w:color="auto"/>
      </w:pBdr>
      <w:jc w:val="center"/>
    </w:pPr>
    <w:rPr>
      <w:rFonts w:eastAsia="Times New Roman"/>
      <w:vanish/>
      <w:sz w:val="16"/>
      <w:szCs w:val="16"/>
    </w:rPr>
  </w:style>
  <w:style w:type="paragraph" w:customStyle="1" w:styleId="arcticletext">
    <w:name w:val="arcticle_text"/>
    <w:basedOn w:val="Normal"/>
    <w:rsid w:val="000C01F9"/>
    <w:pPr>
      <w:spacing w:before="100" w:beforeAutospacing="1" w:after="100" w:afterAutospacing="1"/>
    </w:pPr>
    <w:rPr>
      <w:rFonts w:eastAsia="Times New Roman"/>
      <w:sz w:val="24"/>
    </w:rPr>
  </w:style>
  <w:style w:type="paragraph" w:customStyle="1" w:styleId="cptchblock">
    <w:name w:val="cptch_block"/>
    <w:basedOn w:val="Normal"/>
    <w:rsid w:val="000C01F9"/>
    <w:pPr>
      <w:spacing w:before="100" w:beforeAutospacing="1" w:after="100" w:afterAutospacing="1"/>
    </w:pPr>
    <w:rPr>
      <w:rFonts w:eastAsia="Times New Roman"/>
      <w:sz w:val="24"/>
    </w:rPr>
  </w:style>
  <w:style w:type="paragraph" w:customStyle="1" w:styleId="publisheddate">
    <w:name w:val="published_date"/>
    <w:basedOn w:val="Normal"/>
    <w:rsid w:val="000C01F9"/>
    <w:pPr>
      <w:spacing w:before="100" w:beforeAutospacing="1" w:after="100" w:afterAutospacing="1"/>
    </w:pPr>
    <w:rPr>
      <w:rFonts w:eastAsia="Times New Roman"/>
      <w:sz w:val="24"/>
    </w:rPr>
  </w:style>
  <w:style w:type="paragraph" w:customStyle="1" w:styleId="headline-title">
    <w:name w:val="headline-title"/>
    <w:basedOn w:val="Normal"/>
    <w:uiPriority w:val="99"/>
    <w:qFormat/>
    <w:rsid w:val="000C01F9"/>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0C01F9"/>
    <w:rPr>
      <w:sz w:val="24"/>
      <w:szCs w:val="24"/>
      <w:u w:val="thick"/>
    </w:rPr>
  </w:style>
  <w:style w:type="character" w:customStyle="1" w:styleId="BodyTextIndentChar2">
    <w:name w:val="Body Text Indent Char2"/>
    <w:basedOn w:val="DefaultParagraphFont"/>
    <w:uiPriority w:val="99"/>
    <w:semiHidden/>
    <w:rsid w:val="000C01F9"/>
    <w:rPr>
      <w:rFonts w:ascii="Georgia" w:hAnsi="Georgia"/>
      <w:sz w:val="22"/>
      <w:szCs w:val="22"/>
    </w:rPr>
  </w:style>
  <w:style w:type="character" w:customStyle="1" w:styleId="BodyText2Char2">
    <w:name w:val="Body Text 2 Char2"/>
    <w:basedOn w:val="DefaultParagraphFont"/>
    <w:uiPriority w:val="99"/>
    <w:semiHidden/>
    <w:rsid w:val="000C01F9"/>
    <w:rPr>
      <w:rFonts w:ascii="Georgia" w:hAnsi="Georgia"/>
      <w:sz w:val="22"/>
      <w:szCs w:val="22"/>
    </w:rPr>
  </w:style>
  <w:style w:type="character" w:customStyle="1" w:styleId="BodyText3Char2">
    <w:name w:val="Body Text 3 Char2"/>
    <w:basedOn w:val="DefaultParagraphFont"/>
    <w:uiPriority w:val="99"/>
    <w:semiHidden/>
    <w:rsid w:val="000C01F9"/>
    <w:rPr>
      <w:rFonts w:ascii="Georgia" w:hAnsi="Georgia"/>
      <w:sz w:val="16"/>
      <w:szCs w:val="16"/>
    </w:rPr>
  </w:style>
  <w:style w:type="character" w:customStyle="1" w:styleId="BodyTextIndent2Char2">
    <w:name w:val="Body Text Indent 2 Char2"/>
    <w:basedOn w:val="DefaultParagraphFont"/>
    <w:uiPriority w:val="99"/>
    <w:semiHidden/>
    <w:rsid w:val="000C01F9"/>
    <w:rPr>
      <w:rFonts w:ascii="Georgia" w:hAnsi="Georgia"/>
      <w:sz w:val="22"/>
      <w:szCs w:val="22"/>
    </w:rPr>
  </w:style>
  <w:style w:type="character" w:customStyle="1" w:styleId="BodyTextIndent3Char2">
    <w:name w:val="Body Text Indent 3 Char2"/>
    <w:basedOn w:val="DefaultParagraphFont"/>
    <w:uiPriority w:val="99"/>
    <w:semiHidden/>
    <w:rsid w:val="000C01F9"/>
    <w:rPr>
      <w:rFonts w:ascii="Georgia" w:hAnsi="Georgia"/>
      <w:sz w:val="16"/>
      <w:szCs w:val="16"/>
    </w:rPr>
  </w:style>
  <w:style w:type="character" w:customStyle="1" w:styleId="z-BottomofFormChar2">
    <w:name w:val="z-Bottom of Form Char2"/>
    <w:basedOn w:val="DefaultParagraphFont"/>
    <w:uiPriority w:val="99"/>
    <w:semiHidden/>
    <w:rsid w:val="000C01F9"/>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0C01F9"/>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0C01F9"/>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0C01F9"/>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0C01F9"/>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0C01F9"/>
  </w:style>
  <w:style w:type="character" w:customStyle="1" w:styleId="m5686307894942199640gmail-styleunderline">
    <w:name w:val="m_5686307894942199640gmail-styleunderline"/>
    <w:basedOn w:val="DefaultParagraphFont"/>
    <w:rsid w:val="000C01F9"/>
  </w:style>
  <w:style w:type="paragraph" w:customStyle="1" w:styleId="Hyperlink2">
    <w:name w:val="Hyperlink2"/>
    <w:basedOn w:val="Normal"/>
    <w:qFormat/>
    <w:rsid w:val="000C01F9"/>
    <w:rPr>
      <w:rFonts w:eastAsia="Calibri"/>
      <w:color w:val="00B0F0"/>
      <w:u w:val="single" w:color="00B0F0"/>
    </w:rPr>
  </w:style>
  <w:style w:type="character" w:customStyle="1" w:styleId="messagecontent">
    <w:name w:val="message_content"/>
    <w:rsid w:val="000C01F9"/>
  </w:style>
  <w:style w:type="paragraph" w:customStyle="1" w:styleId="UnderlineCharCharCharCharCharCharCharCharChar">
    <w:name w:val="Underline Char Char Char Char Char Char Char Char Char"/>
    <w:link w:val="UnderlineCharCharCharCharCharCharCharCharCharChar"/>
    <w:rsid w:val="000C01F9"/>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0C01F9"/>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0C01F9"/>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0C01F9"/>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0C01F9"/>
    <w:rPr>
      <w:rFonts w:ascii="Times New Roman" w:eastAsia="SimSun" w:hAnsi="Times New Roman" w:cs="Times New Roman"/>
      <w:sz w:val="24"/>
      <w:szCs w:val="24"/>
      <w:lang w:eastAsia="zh-CN"/>
    </w:rPr>
  </w:style>
  <w:style w:type="character" w:customStyle="1" w:styleId="Char1Char1">
    <w:name w:val="Char1 Char1"/>
    <w:rsid w:val="000C01F9"/>
    <w:rPr>
      <w:rFonts w:ascii="Arial" w:hAnsi="Arial" w:cs="Arial"/>
      <w:b/>
      <w:bCs/>
      <w:kern w:val="32"/>
      <w:sz w:val="28"/>
      <w:szCs w:val="32"/>
      <w:lang w:val="en-US" w:eastAsia="en-US" w:bidi="ar-SA"/>
    </w:rPr>
  </w:style>
  <w:style w:type="paragraph" w:customStyle="1" w:styleId="Style31">
    <w:name w:val="Style31"/>
    <w:basedOn w:val="Normal"/>
    <w:uiPriority w:val="99"/>
    <w:qFormat/>
    <w:rsid w:val="000C01F9"/>
    <w:pPr>
      <w:spacing w:line="197" w:lineRule="exact"/>
      <w:jc w:val="both"/>
    </w:pPr>
  </w:style>
  <w:style w:type="paragraph" w:customStyle="1" w:styleId="Style42">
    <w:name w:val="Style42"/>
    <w:basedOn w:val="Normal"/>
    <w:uiPriority w:val="99"/>
    <w:qFormat/>
    <w:rsid w:val="000C01F9"/>
    <w:pPr>
      <w:spacing w:line="202" w:lineRule="exact"/>
      <w:jc w:val="both"/>
    </w:pPr>
  </w:style>
  <w:style w:type="paragraph" w:customStyle="1" w:styleId="Style51">
    <w:name w:val="Style51"/>
    <w:basedOn w:val="Normal"/>
    <w:uiPriority w:val="99"/>
    <w:qFormat/>
    <w:rsid w:val="000C01F9"/>
    <w:pPr>
      <w:spacing w:line="200" w:lineRule="exact"/>
      <w:jc w:val="both"/>
    </w:pPr>
  </w:style>
  <w:style w:type="character" w:customStyle="1" w:styleId="FontStyle72">
    <w:name w:val="Font Style72"/>
    <w:rsid w:val="000C01F9"/>
    <w:rPr>
      <w:rFonts w:ascii="Times New Roman" w:hAnsi="Times New Roman" w:cs="Times New Roman" w:hint="default"/>
      <w:sz w:val="16"/>
      <w:szCs w:val="16"/>
    </w:rPr>
  </w:style>
  <w:style w:type="character" w:customStyle="1" w:styleId="FontStyle73">
    <w:name w:val="Font Style73"/>
    <w:uiPriority w:val="99"/>
    <w:rsid w:val="000C01F9"/>
    <w:rPr>
      <w:rFonts w:ascii="Times New Roman" w:hAnsi="Times New Roman" w:cs="Times New Roman" w:hint="default"/>
      <w:i/>
      <w:iCs/>
      <w:sz w:val="16"/>
      <w:szCs w:val="16"/>
    </w:rPr>
  </w:style>
  <w:style w:type="character" w:customStyle="1" w:styleId="UnderlinestyleChar20">
    <w:name w:val="Underline style Char2"/>
    <w:rsid w:val="000C01F9"/>
    <w:rPr>
      <w:sz w:val="22"/>
      <w:szCs w:val="24"/>
      <w:u w:val="single"/>
      <w:lang w:val="en-US" w:eastAsia="en-US" w:bidi="ar-SA"/>
    </w:rPr>
  </w:style>
  <w:style w:type="character" w:customStyle="1" w:styleId="FontStyle49">
    <w:name w:val="Font Style49"/>
    <w:uiPriority w:val="99"/>
    <w:rsid w:val="000C01F9"/>
    <w:rPr>
      <w:rFonts w:ascii="Times New Roman" w:hAnsi="Times New Roman" w:cs="Times New Roman"/>
      <w:sz w:val="20"/>
      <w:szCs w:val="20"/>
    </w:rPr>
  </w:style>
  <w:style w:type="character" w:customStyle="1" w:styleId="FontStyle50">
    <w:name w:val="Font Style50"/>
    <w:uiPriority w:val="99"/>
    <w:rsid w:val="000C01F9"/>
    <w:rPr>
      <w:rFonts w:ascii="Times New Roman" w:hAnsi="Times New Roman" w:cs="Times New Roman"/>
      <w:b/>
      <w:bCs/>
      <w:sz w:val="20"/>
      <w:szCs w:val="20"/>
    </w:rPr>
  </w:style>
  <w:style w:type="paragraph" w:customStyle="1" w:styleId="msonormal0">
    <w:name w:val="msonormal"/>
    <w:basedOn w:val="Normal"/>
    <w:uiPriority w:val="99"/>
    <w:qFormat/>
    <w:rsid w:val="000C01F9"/>
    <w:pPr>
      <w:spacing w:before="100" w:beforeAutospacing="1" w:after="100" w:afterAutospacing="1"/>
    </w:pPr>
    <w:rPr>
      <w:rFonts w:eastAsia="Times New Roman"/>
    </w:rPr>
  </w:style>
  <w:style w:type="character" w:customStyle="1" w:styleId="ListBulletChar">
    <w:name w:val="List Bullet Char"/>
    <w:link w:val="ListBullet"/>
    <w:uiPriority w:val="99"/>
    <w:locked/>
    <w:rsid w:val="000C01F9"/>
    <w:rPr>
      <w:rFonts w:ascii="Calibri" w:eastAsia="Calibri" w:hAnsi="Calibri" w:cs="Calibri"/>
      <w:sz w:val="22"/>
    </w:rPr>
  </w:style>
  <w:style w:type="character" w:customStyle="1" w:styleId="BoldUnderlineChar2Char">
    <w:name w:val="BoldUnderline Char2 Char"/>
    <w:link w:val="BoldUnderlineChar20"/>
    <w:locked/>
    <w:rsid w:val="000C01F9"/>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0C01F9"/>
    <w:rPr>
      <w:rFonts w:ascii="Times New Roman" w:eastAsia="Times New Roman" w:hAnsi="Times New Roman" w:cs="Times New Roman"/>
      <w:b/>
      <w:sz w:val="20"/>
      <w:u w:val="single"/>
    </w:rPr>
  </w:style>
  <w:style w:type="paragraph" w:customStyle="1" w:styleId="document0">
    <w:name w:val="document"/>
    <w:basedOn w:val="Normal"/>
    <w:uiPriority w:val="99"/>
    <w:qFormat/>
    <w:rsid w:val="000C01F9"/>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0C01F9"/>
    <w:pPr>
      <w:spacing w:line="256" w:lineRule="auto"/>
    </w:pPr>
    <w:rPr>
      <w:rFonts w:eastAsia="Times New Roman"/>
    </w:rPr>
  </w:style>
  <w:style w:type="paragraph" w:customStyle="1" w:styleId="Normal20pt">
    <w:name w:val="Normal  + 20 pt"/>
    <w:basedOn w:val="Normal"/>
    <w:uiPriority w:val="6"/>
    <w:qFormat/>
    <w:rsid w:val="000C01F9"/>
    <w:pPr>
      <w:spacing w:line="256" w:lineRule="auto"/>
    </w:pPr>
    <w:rPr>
      <w:rFonts w:asciiTheme="minorHAnsi" w:hAnsiTheme="minorHAnsi"/>
      <w:bCs/>
      <w:u w:val="single"/>
    </w:rPr>
  </w:style>
  <w:style w:type="paragraph" w:customStyle="1" w:styleId="conintrotext">
    <w:name w:val="conintrotext"/>
    <w:basedOn w:val="Normal"/>
    <w:uiPriority w:val="99"/>
    <w:qFormat/>
    <w:rsid w:val="000C01F9"/>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0C01F9"/>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C01F9"/>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0C01F9"/>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0C01F9"/>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C01F9"/>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0C01F9"/>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C01F9"/>
    <w:pPr>
      <w:spacing w:line="256" w:lineRule="auto"/>
    </w:pPr>
    <w:rPr>
      <w:rFonts w:ascii="MS Mincho"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0C01F9"/>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C01F9"/>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0C01F9"/>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0C01F9"/>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0C01F9"/>
    <w:rPr>
      <w:rFonts w:eastAsia="Times New Roman"/>
      <w:u w:val="single"/>
    </w:rPr>
  </w:style>
  <w:style w:type="paragraph" w:customStyle="1" w:styleId="StyleStyle4ArialNarrow9pt">
    <w:name w:val="Style Style4 + Arial Narrow 9 pt"/>
    <w:basedOn w:val="Normal"/>
    <w:link w:val="StyleStyle4ArialNarrow9ptChar"/>
    <w:qFormat/>
    <w:rsid w:val="000C01F9"/>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0C01F9"/>
    <w:rPr>
      <w:rFonts w:eastAsia="Times New Roman"/>
      <w:b/>
      <w:bCs/>
      <w:u w:val="single"/>
    </w:rPr>
  </w:style>
  <w:style w:type="paragraph" w:customStyle="1" w:styleId="StyleStyle4ArialNarrow9ptBold">
    <w:name w:val="Style Style4 + Arial Narrow 9 pt Bold"/>
    <w:basedOn w:val="Normal"/>
    <w:link w:val="StyleStyle4ArialNarrow9ptBoldChar"/>
    <w:qFormat/>
    <w:rsid w:val="000C01F9"/>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0C01F9"/>
    <w:rPr>
      <w:rFonts w:eastAsia="Times New Roman"/>
      <w:b/>
      <w:smallCaps/>
      <w:sz w:val="24"/>
      <w:szCs w:val="24"/>
      <w:u w:val="single"/>
    </w:rPr>
  </w:style>
  <w:style w:type="character" w:customStyle="1" w:styleId="HiddenBlockHeaderChar">
    <w:name w:val="Hidden Block Header Char"/>
    <w:link w:val="HiddenBlockHeader"/>
    <w:locked/>
    <w:rsid w:val="000C01F9"/>
    <w:rPr>
      <w:rFonts w:ascii="Calibri" w:hAnsi="Calibri" w:cs="Calibri"/>
      <w:sz w:val="22"/>
    </w:rPr>
  </w:style>
  <w:style w:type="character" w:customStyle="1" w:styleId="ThirdChar">
    <w:name w:val="Third Char"/>
    <w:link w:val="Third"/>
    <w:locked/>
    <w:rsid w:val="000C01F9"/>
    <w:rPr>
      <w:rFonts w:eastAsia="Times New Roman"/>
      <w:b/>
      <w:u w:val="single"/>
      <w:lang w:val="x-none" w:eastAsia="x-none"/>
    </w:rPr>
  </w:style>
  <w:style w:type="paragraph" w:customStyle="1" w:styleId="Third">
    <w:name w:val="Third"/>
    <w:basedOn w:val="Normal"/>
    <w:link w:val="ThirdChar"/>
    <w:qFormat/>
    <w:rsid w:val="000C01F9"/>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Char Char2"/>
    <w:next w:val="Normal"/>
    <w:uiPriority w:val="99"/>
    <w:qFormat/>
    <w:rsid w:val="000C01F9"/>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0C01F9"/>
    <w:rPr>
      <w:rFonts w:eastAsia="Times New Roman"/>
      <w:b/>
      <w:szCs w:val="24"/>
      <w:u w:val="thick"/>
    </w:rPr>
  </w:style>
  <w:style w:type="paragraph" w:customStyle="1" w:styleId="CiteSmallText">
    <w:name w:val="Cite Small Text"/>
    <w:basedOn w:val="Normal"/>
    <w:uiPriority w:val="99"/>
    <w:qFormat/>
    <w:rsid w:val="000C01F9"/>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0C01F9"/>
    <w:rPr>
      <w:lang w:val="x-none"/>
    </w:rPr>
  </w:style>
  <w:style w:type="paragraph" w:customStyle="1" w:styleId="Cards1CharChar">
    <w:name w:val="Cards1 Char Char"/>
    <w:basedOn w:val="Normal"/>
    <w:link w:val="Cards1CharCharChar"/>
    <w:qFormat/>
    <w:rsid w:val="000C01F9"/>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0C01F9"/>
    <w:rPr>
      <w:color w:val="0000FF"/>
      <w:sz w:val="12"/>
      <w:u w:val="single"/>
    </w:rPr>
  </w:style>
  <w:style w:type="paragraph" w:customStyle="1" w:styleId="Swag">
    <w:name w:val="Swag"/>
    <w:basedOn w:val="Normal"/>
    <w:link w:val="SwagChar"/>
    <w:qFormat/>
    <w:rsid w:val="000C01F9"/>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0C01F9"/>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0C01F9"/>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0C01F9"/>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0C01F9"/>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0C01F9"/>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0C01F9"/>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0C01F9"/>
    <w:rPr>
      <w:rFonts w:eastAsia="Times New Roman"/>
      <w:b/>
      <w:bCs/>
      <w:u w:val="single"/>
    </w:rPr>
  </w:style>
  <w:style w:type="paragraph" w:customStyle="1" w:styleId="StyleUnderlineChar11ptBold2">
    <w:name w:val="Style Underline Char + 11 pt Bold2"/>
    <w:basedOn w:val="Normal"/>
    <w:link w:val="StyleUnderlineChar11ptBold2Char"/>
    <w:qFormat/>
    <w:rsid w:val="000C01F9"/>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0C01F9"/>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0C01F9"/>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0C01F9"/>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0C01F9"/>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0C01F9"/>
    <w:rPr>
      <w:rFonts w:ascii="Times New Roman" w:eastAsia="Times New Roman" w:hAnsi="Times New Roman" w:cs="Times New Roman"/>
      <w:b/>
      <w:sz w:val="24"/>
      <w:szCs w:val="24"/>
    </w:rPr>
  </w:style>
  <w:style w:type="character" w:customStyle="1" w:styleId="NothingCharChar">
    <w:name w:val="Nothing Char Char"/>
    <w:link w:val="NothingCharCharChar"/>
    <w:locked/>
    <w:rsid w:val="000C01F9"/>
  </w:style>
  <w:style w:type="paragraph" w:customStyle="1" w:styleId="NothingCharCharChar">
    <w:name w:val="Nothing Char Char Char"/>
    <w:link w:val="NothingCharChar"/>
    <w:qFormat/>
    <w:rsid w:val="000C01F9"/>
    <w:pPr>
      <w:jc w:val="both"/>
    </w:pPr>
  </w:style>
  <w:style w:type="paragraph" w:customStyle="1" w:styleId="StyleLeft021">
    <w:name w:val="Style Left:  0.2&quot;1"/>
    <w:basedOn w:val="Normal"/>
    <w:uiPriority w:val="99"/>
    <w:qFormat/>
    <w:rsid w:val="000C01F9"/>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0C01F9"/>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0C01F9"/>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0C01F9"/>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0C01F9"/>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0C01F9"/>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0C01F9"/>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0C01F9"/>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0C01F9"/>
    <w:rPr>
      <w:szCs w:val="24"/>
      <w:u w:val="single"/>
      <w:lang w:val="en-US" w:eastAsia="en-US" w:bidi="ar-SA"/>
    </w:rPr>
  </w:style>
  <w:style w:type="character" w:customStyle="1" w:styleId="BoldUnderlineCharChar3">
    <w:name w:val="BoldUnderline Char Char3"/>
    <w:rsid w:val="000C01F9"/>
    <w:rPr>
      <w:b/>
      <w:bCs w:val="0"/>
      <w:szCs w:val="24"/>
      <w:u w:val="single"/>
      <w:lang w:val="en-US" w:eastAsia="en-US" w:bidi="ar-SA"/>
    </w:rPr>
  </w:style>
  <w:style w:type="character" w:customStyle="1" w:styleId="UnderlineCharChar3">
    <w:name w:val="Underline Char Char3"/>
    <w:rsid w:val="000C01F9"/>
    <w:rPr>
      <w:szCs w:val="24"/>
      <w:u w:val="single"/>
      <w:lang w:val="en-US" w:eastAsia="en-US" w:bidi="ar-SA"/>
    </w:rPr>
  </w:style>
  <w:style w:type="character" w:customStyle="1" w:styleId="BoldUnderlineCharChar2">
    <w:name w:val="BoldUnderline Char Char2"/>
    <w:rsid w:val="000C01F9"/>
    <w:rPr>
      <w:b/>
      <w:bCs w:val="0"/>
      <w:szCs w:val="24"/>
      <w:u w:val="single"/>
      <w:lang w:val="en-US" w:eastAsia="en-US" w:bidi="ar-SA"/>
    </w:rPr>
  </w:style>
  <w:style w:type="character" w:customStyle="1" w:styleId="volume-issue">
    <w:name w:val="volume-issue"/>
    <w:rsid w:val="000C01F9"/>
    <w:rPr>
      <w:rFonts w:ascii="Times New Roman" w:hAnsi="Times New Roman" w:cs="Times New Roman" w:hint="default"/>
    </w:rPr>
  </w:style>
  <w:style w:type="character" w:customStyle="1" w:styleId="boldness1">
    <w:name w:val="boldness1"/>
    <w:rsid w:val="000C01F9"/>
  </w:style>
  <w:style w:type="character" w:customStyle="1" w:styleId="story-author">
    <w:name w:val="story-author"/>
    <w:basedOn w:val="DefaultParagraphFont"/>
    <w:rsid w:val="000C01F9"/>
  </w:style>
  <w:style w:type="character" w:customStyle="1" w:styleId="StyleEmphasisArial12ptBoldNotItalic">
    <w:name w:val="Style Emphasis + Arial 12 pt Bold Not Italic"/>
    <w:basedOn w:val="Emphasis"/>
    <w:rsid w:val="000C01F9"/>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0C01F9"/>
  </w:style>
  <w:style w:type="character" w:customStyle="1" w:styleId="StyleStyle4CharTimesNewRoman11ptItalic">
    <w:name w:val="Style Style4 Char + Times New Roman 11 pt Italic"/>
    <w:basedOn w:val="DefaultParagraphFont"/>
    <w:rsid w:val="000C01F9"/>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0C01F9"/>
  </w:style>
  <w:style w:type="character" w:customStyle="1" w:styleId="ad">
    <w:name w:val="_"/>
    <w:basedOn w:val="DefaultParagraphFont"/>
    <w:rsid w:val="000C01F9"/>
  </w:style>
  <w:style w:type="character" w:customStyle="1" w:styleId="Heading3CharCharCharChar1">
    <w:name w:val="Heading 3 Char Char Char Char1"/>
    <w:rsid w:val="000C01F9"/>
    <w:rPr>
      <w:rFonts w:ascii="Arial" w:hAnsi="Arial" w:cs="Arial" w:hint="default"/>
      <w:bCs/>
      <w:szCs w:val="26"/>
      <w:u w:val="single"/>
      <w:lang w:val="en-US" w:eastAsia="en-US" w:bidi="ar-SA"/>
    </w:rPr>
  </w:style>
  <w:style w:type="character" w:customStyle="1" w:styleId="comment-body">
    <w:name w:val="comment-body"/>
    <w:rsid w:val="000C01F9"/>
  </w:style>
  <w:style w:type="character" w:customStyle="1" w:styleId="UnderlineCharCharChar1">
    <w:name w:val="Underline Char Char Char1"/>
    <w:rsid w:val="000C01F9"/>
    <w:rPr>
      <w:u w:val="single"/>
      <w:lang w:val="en-US" w:eastAsia="en-US" w:bidi="ar-SA"/>
    </w:rPr>
  </w:style>
  <w:style w:type="character" w:customStyle="1" w:styleId="UnderlineChar1Char">
    <w:name w:val="Underline Char1 Char"/>
    <w:rsid w:val="000C01F9"/>
    <w:rPr>
      <w:rFonts w:ascii="Calibri" w:eastAsia="MS Mincho" w:hAnsi="Calibri" w:cs="Calibri" w:hint="default"/>
      <w:szCs w:val="20"/>
      <w:u w:val="single"/>
    </w:rPr>
  </w:style>
  <w:style w:type="character" w:customStyle="1" w:styleId="StyleBoldandUnderlineCharChar29pt">
    <w:name w:val="Style Bold and Underline Char Char2 + 9 pt"/>
    <w:rsid w:val="000C01F9"/>
    <w:rPr>
      <w:rFonts w:ascii="Times New Roman" w:hAnsi="Times New Roman" w:cs="Times New Roman" w:hint="default"/>
      <w:b/>
      <w:bCs/>
      <w:noProof w:val="0"/>
      <w:sz w:val="20"/>
      <w:u w:val="single"/>
    </w:rPr>
  </w:style>
  <w:style w:type="character" w:customStyle="1" w:styleId="StyleUnderlineCharChar19pt">
    <w:name w:val="Style Underline Char Char1 + 9 pt"/>
    <w:rsid w:val="000C01F9"/>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0C01F9"/>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0C01F9"/>
  </w:style>
  <w:style w:type="character" w:customStyle="1" w:styleId="resultbodyblack">
    <w:name w:val="resultbodyblack"/>
    <w:rsid w:val="000C01F9"/>
    <w:rPr>
      <w:rFonts w:ascii="Times New Roman" w:hAnsi="Times New Roman" w:cs="Times New Roman" w:hint="default"/>
    </w:rPr>
  </w:style>
  <w:style w:type="character" w:customStyle="1" w:styleId="3TagCite">
    <w:name w:val="3 Tag/Cite"/>
    <w:rsid w:val="000C01F9"/>
    <w:rPr>
      <w:rFonts w:ascii="Times New Roman" w:hAnsi="Times New Roman" w:cs="Times New Roman" w:hint="default"/>
      <w:b/>
      <w:bCs w:val="0"/>
    </w:rPr>
  </w:style>
  <w:style w:type="character" w:customStyle="1" w:styleId="4Qualifications">
    <w:name w:val="4 Qualifications"/>
    <w:rsid w:val="000C01F9"/>
    <w:rPr>
      <w:rFonts w:ascii="Times New Roman" w:hAnsi="Times New Roman" w:cs="Times New Roman" w:hint="default"/>
      <w:sz w:val="19"/>
    </w:rPr>
  </w:style>
  <w:style w:type="character" w:customStyle="1" w:styleId="6Underlined">
    <w:name w:val="6 Underlined"/>
    <w:rsid w:val="000C01F9"/>
    <w:rPr>
      <w:rFonts w:ascii="Times New Roman" w:hAnsi="Times New Roman" w:cs="Times New Roman" w:hint="default"/>
      <w:b/>
      <w:bCs w:val="0"/>
      <w:sz w:val="21"/>
      <w:u w:val="single"/>
    </w:rPr>
  </w:style>
  <w:style w:type="character" w:customStyle="1" w:styleId="nohighlighting">
    <w:name w:val="no highlighting"/>
    <w:rsid w:val="000C01F9"/>
    <w:rPr>
      <w:rFonts w:ascii="Times New Roman" w:hAnsi="Times New Roman" w:cs="Times New Roman" w:hint="default"/>
      <w:color w:val="auto"/>
      <w:sz w:val="20"/>
      <w:u w:val="thick"/>
      <w:bdr w:val="none" w:sz="0" w:space="0" w:color="auto" w:frame="1"/>
    </w:rPr>
  </w:style>
  <w:style w:type="character" w:customStyle="1" w:styleId="CharChar61">
    <w:name w:val="Char Char61"/>
    <w:rsid w:val="000C01F9"/>
    <w:rPr>
      <w:rFonts w:ascii="Arial" w:hAnsi="Arial" w:cs="Arial" w:hint="default"/>
      <w:bCs/>
      <w:sz w:val="16"/>
      <w:szCs w:val="26"/>
      <w:lang w:val="en-US" w:eastAsia="en-US" w:bidi="ar-SA"/>
    </w:rPr>
  </w:style>
  <w:style w:type="character" w:customStyle="1" w:styleId="styledate">
    <w:name w:val="styledate"/>
    <w:rsid w:val="000C01F9"/>
  </w:style>
  <w:style w:type="character" w:customStyle="1" w:styleId="StyleUnderlineChar9ptChar">
    <w:name w:val="Style Underline Char + 9 pt Char"/>
    <w:rsid w:val="000C01F9"/>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0C01F9"/>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0C01F9"/>
    <w:rPr>
      <w:b/>
      <w:bCs w:val="0"/>
      <w:szCs w:val="24"/>
      <w:u w:val="single"/>
      <w:lang w:val="en-US" w:eastAsia="en-US" w:bidi="ar-SA"/>
    </w:rPr>
  </w:style>
  <w:style w:type="character" w:customStyle="1" w:styleId="BoldandUnderlineChar1Char2">
    <w:name w:val="Bold and Underline Char1 Char2"/>
    <w:rsid w:val="000C01F9"/>
    <w:rPr>
      <w:b/>
      <w:bCs w:val="0"/>
      <w:szCs w:val="24"/>
      <w:u w:val="single"/>
      <w:lang w:val="en-US" w:eastAsia="en-US" w:bidi="ar-SA"/>
    </w:rPr>
  </w:style>
  <w:style w:type="character" w:customStyle="1" w:styleId="BoldandUnderlineCharChar1">
    <w:name w:val="Bold and Underline Char Char1"/>
    <w:rsid w:val="000C01F9"/>
    <w:rPr>
      <w:b/>
      <w:bCs w:val="0"/>
      <w:szCs w:val="24"/>
      <w:u w:val="single"/>
      <w:lang w:val="en-US" w:eastAsia="en-US" w:bidi="ar-SA"/>
    </w:rPr>
  </w:style>
  <w:style w:type="character" w:customStyle="1" w:styleId="authoraffil">
    <w:name w:val="authoraffil"/>
    <w:rsid w:val="000C01F9"/>
  </w:style>
  <w:style w:type="character" w:customStyle="1" w:styleId="CharChar8">
    <w:name w:val="Char Char8"/>
    <w:rsid w:val="000C01F9"/>
    <w:rPr>
      <w:rFonts w:ascii="Georgia" w:eastAsia="Times New Roman" w:hAnsi="Georgia" w:hint="default"/>
      <w:b/>
      <w:bCs/>
      <w:sz w:val="30"/>
      <w:szCs w:val="28"/>
      <w:u w:val="single"/>
    </w:rPr>
  </w:style>
  <w:style w:type="character" w:customStyle="1" w:styleId="boldcitationChar">
    <w:name w:val="bold citation Char"/>
    <w:rsid w:val="000C01F9"/>
    <w:rPr>
      <w:rFonts w:ascii="Arial" w:hAnsi="Arial" w:cs="Arial" w:hint="default"/>
      <w:b/>
      <w:bCs w:val="0"/>
      <w:sz w:val="28"/>
      <w:szCs w:val="24"/>
      <w:u w:val="thick"/>
      <w:lang w:val="en-US" w:eastAsia="en-US" w:bidi="ar-SA"/>
    </w:rPr>
  </w:style>
  <w:style w:type="character" w:customStyle="1" w:styleId="BoldunderlineChar5">
    <w:name w:val="Bold/underline Char"/>
    <w:link w:val="Boldunderline2"/>
    <w:rsid w:val="000C01F9"/>
    <w:rPr>
      <w:rFonts w:ascii="SimSun" w:eastAsia="SimSun" w:hAnsi="SimSun"/>
      <w:b/>
      <w:u w:val="single"/>
      <w:lang w:eastAsia="zh-CN"/>
    </w:rPr>
  </w:style>
  <w:style w:type="character" w:customStyle="1" w:styleId="underlinetextchar0">
    <w:name w:val="underlinetextchar"/>
    <w:rsid w:val="000C01F9"/>
  </w:style>
  <w:style w:type="character" w:customStyle="1" w:styleId="tagCharCharChar1">
    <w:name w:val="tag Char Char Char1"/>
    <w:rsid w:val="000C01F9"/>
    <w:rPr>
      <w:b/>
      <w:bCs w:val="0"/>
      <w:sz w:val="24"/>
      <w:lang w:val="en-US" w:eastAsia="en-US" w:bidi="ar-SA"/>
    </w:rPr>
  </w:style>
  <w:style w:type="character" w:customStyle="1" w:styleId="bylines">
    <w:name w:val="bylines"/>
    <w:basedOn w:val="DefaultParagraphFont"/>
    <w:rsid w:val="000C01F9"/>
  </w:style>
  <w:style w:type="character" w:customStyle="1" w:styleId="StyleStyleBoldUnderlineUnderlineIntenseEmphasis1apple-style-2">
    <w:name w:val="Style Style Bold UnderlineUnderlineIntense Emphasis1apple-style-...2"/>
    <w:basedOn w:val="DefaultParagraphFont"/>
    <w:rsid w:val="000C01F9"/>
    <w:rPr>
      <w:b w:val="0"/>
      <w:bCs/>
      <w:sz w:val="22"/>
      <w:u w:val="single"/>
    </w:rPr>
  </w:style>
  <w:style w:type="character" w:customStyle="1" w:styleId="FontStyle57">
    <w:name w:val="Font Style57"/>
    <w:rsid w:val="000C01F9"/>
    <w:rPr>
      <w:rFonts w:ascii="Georgia" w:hAnsi="Georgia" w:cs="Georgia" w:hint="default"/>
      <w:b/>
      <w:bCs/>
      <w:sz w:val="14"/>
      <w:szCs w:val="14"/>
    </w:rPr>
  </w:style>
  <w:style w:type="character" w:customStyle="1" w:styleId="FontStyle89">
    <w:name w:val="Font Style89"/>
    <w:rsid w:val="000C01F9"/>
    <w:rPr>
      <w:rFonts w:ascii="Times New Roman" w:hAnsi="Times New Roman" w:cs="Times New Roman" w:hint="default"/>
      <w:b/>
      <w:bCs/>
      <w:smallCaps/>
      <w:spacing w:val="40"/>
      <w:sz w:val="16"/>
      <w:szCs w:val="16"/>
    </w:rPr>
  </w:style>
  <w:style w:type="character" w:customStyle="1" w:styleId="hvr">
    <w:name w:val="hvr"/>
    <w:basedOn w:val="DefaultParagraphFont"/>
    <w:rsid w:val="000C01F9"/>
  </w:style>
  <w:style w:type="character" w:customStyle="1" w:styleId="cardChar20">
    <w:name w:val="card Char2"/>
    <w:basedOn w:val="DefaultParagraphFont"/>
    <w:uiPriority w:val="6"/>
    <w:rsid w:val="000C01F9"/>
    <w:rPr>
      <w:rFonts w:ascii="Times New Roman" w:hAnsi="Times New Roman" w:cs="Calibri"/>
      <w:szCs w:val="20"/>
    </w:rPr>
  </w:style>
  <w:style w:type="paragraph" w:customStyle="1" w:styleId="Pol">
    <w:name w:val="Pol"/>
    <w:basedOn w:val="Heading2"/>
    <w:uiPriority w:val="99"/>
    <w:qFormat/>
    <w:rsid w:val="000C01F9"/>
  </w:style>
  <w:style w:type="paragraph" w:customStyle="1" w:styleId="Style70">
    <w:name w:val="Style7"/>
    <w:basedOn w:val="Normal"/>
    <w:uiPriority w:val="99"/>
    <w:qFormat/>
    <w:rsid w:val="000C01F9"/>
    <w:pPr>
      <w:widowControl w:val="0"/>
      <w:autoSpaceDE w:val="0"/>
      <w:autoSpaceDN w:val="0"/>
      <w:adjustRightInd w:val="0"/>
      <w:spacing w:line="229" w:lineRule="exact"/>
    </w:pPr>
  </w:style>
  <w:style w:type="character" w:customStyle="1" w:styleId="red">
    <w:name w:val="red"/>
    <w:basedOn w:val="DefaultParagraphFont"/>
    <w:rsid w:val="000C01F9"/>
  </w:style>
  <w:style w:type="character" w:customStyle="1" w:styleId="Footnote2Char">
    <w:name w:val="Footnote2 Char"/>
    <w:link w:val="Footnote2"/>
    <w:locked/>
    <w:rsid w:val="000C01F9"/>
  </w:style>
  <w:style w:type="paragraph" w:customStyle="1" w:styleId="Footnote2">
    <w:name w:val="Footnote2"/>
    <w:basedOn w:val="Normal"/>
    <w:next w:val="Normal"/>
    <w:link w:val="Footnote2Char"/>
    <w:autoRedefine/>
    <w:qFormat/>
    <w:rsid w:val="000C01F9"/>
    <w:pPr>
      <w:spacing w:after="120" w:line="480" w:lineRule="auto"/>
    </w:pPr>
    <w:rPr>
      <w:rFonts w:asciiTheme="minorHAnsi" w:hAnsiTheme="minorHAnsi" w:cstheme="minorBidi"/>
      <w:sz w:val="24"/>
    </w:rPr>
  </w:style>
  <w:style w:type="character" w:customStyle="1" w:styleId="link">
    <w:name w:val="link"/>
    <w:basedOn w:val="DefaultParagraphFont"/>
    <w:rsid w:val="000C01F9"/>
  </w:style>
  <w:style w:type="paragraph" w:customStyle="1" w:styleId="xhead">
    <w:name w:val="xhead"/>
    <w:basedOn w:val="Normal"/>
    <w:uiPriority w:val="99"/>
    <w:qFormat/>
    <w:rsid w:val="000C01F9"/>
    <w:pPr>
      <w:spacing w:before="100" w:beforeAutospacing="1" w:after="100" w:afterAutospacing="1"/>
    </w:pPr>
  </w:style>
  <w:style w:type="paragraph" w:customStyle="1" w:styleId="headlinemeta">
    <w:name w:val="headline_meta"/>
    <w:basedOn w:val="Normal"/>
    <w:uiPriority w:val="99"/>
    <w:qFormat/>
    <w:rsid w:val="000C01F9"/>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0C01F9"/>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0C01F9"/>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0C01F9"/>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0C01F9"/>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0C01F9"/>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0C01F9"/>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0C01F9"/>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0C01F9"/>
    <w:rPr>
      <w:rFonts w:ascii="Lucida Grande" w:eastAsia="Cambria" w:hAnsi="Lucida Grande"/>
    </w:rPr>
  </w:style>
  <w:style w:type="paragraph" w:customStyle="1" w:styleId="Pa16">
    <w:name w:val="Pa16"/>
    <w:basedOn w:val="Default"/>
    <w:next w:val="Default"/>
    <w:uiPriority w:val="99"/>
    <w:qFormat/>
    <w:rsid w:val="000C01F9"/>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0C01F9"/>
    <w:pPr>
      <w:spacing w:before="100" w:beforeAutospacing="1" w:after="100" w:afterAutospacing="1"/>
    </w:pPr>
  </w:style>
  <w:style w:type="paragraph" w:customStyle="1" w:styleId="Pa22">
    <w:name w:val="Pa2+2"/>
    <w:basedOn w:val="Default"/>
    <w:next w:val="Default"/>
    <w:uiPriority w:val="99"/>
    <w:qFormat/>
    <w:rsid w:val="000C01F9"/>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0C01F9"/>
    <w:pPr>
      <w:spacing w:line="201" w:lineRule="atLeast"/>
    </w:pPr>
    <w:rPr>
      <w:rFonts w:ascii="Helvetica LT Std" w:eastAsiaTheme="minorHAnsi" w:hAnsi="Helvetica LT Std" w:cstheme="minorBidi"/>
      <w:color w:val="auto"/>
      <w:sz w:val="20"/>
    </w:rPr>
  </w:style>
  <w:style w:type="paragraph" w:customStyle="1" w:styleId="Number">
    <w:name w:val="Number"/>
    <w:basedOn w:val="Heading2"/>
    <w:uiPriority w:val="99"/>
    <w:qFormat/>
    <w:rsid w:val="000C01F9"/>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0C01F9"/>
  </w:style>
  <w:style w:type="character" w:customStyle="1" w:styleId="meta-sep">
    <w:name w:val="meta-sep"/>
    <w:basedOn w:val="DefaultParagraphFont"/>
    <w:rsid w:val="000C01F9"/>
  </w:style>
  <w:style w:type="character" w:customStyle="1" w:styleId="A19">
    <w:name w:val="A19"/>
    <w:uiPriority w:val="99"/>
    <w:rsid w:val="000C01F9"/>
    <w:rPr>
      <w:rFonts w:ascii="Georgia" w:hAnsi="Georgia" w:cs="Georgia" w:hint="default"/>
      <w:color w:val="000000"/>
      <w:sz w:val="20"/>
      <w:szCs w:val="20"/>
      <w:u w:val="single"/>
    </w:rPr>
  </w:style>
  <w:style w:type="character" w:customStyle="1" w:styleId="A130">
    <w:name w:val="A13"/>
    <w:uiPriority w:val="99"/>
    <w:rsid w:val="000C01F9"/>
    <w:rPr>
      <w:rFonts w:ascii="Georgia" w:hAnsi="Georgia" w:cs="Georgia" w:hint="default"/>
      <w:color w:val="000000"/>
      <w:sz w:val="11"/>
      <w:szCs w:val="11"/>
    </w:rPr>
  </w:style>
  <w:style w:type="character" w:customStyle="1" w:styleId="ontext">
    <w:name w:val="ontext"/>
    <w:basedOn w:val="DefaultParagraphFont"/>
    <w:rsid w:val="000C01F9"/>
  </w:style>
  <w:style w:type="character" w:customStyle="1" w:styleId="archive-title">
    <w:name w:val="archive-title"/>
    <w:basedOn w:val="DefaultParagraphFont"/>
    <w:rsid w:val="000C01F9"/>
  </w:style>
  <w:style w:type="character" w:customStyle="1" w:styleId="imgleft">
    <w:name w:val="imgleft"/>
    <w:basedOn w:val="DefaultParagraphFont"/>
    <w:rsid w:val="000C01F9"/>
  </w:style>
  <w:style w:type="character" w:customStyle="1" w:styleId="imgcenter">
    <w:name w:val="imgcenter"/>
    <w:basedOn w:val="DefaultParagraphFont"/>
    <w:rsid w:val="000C01F9"/>
  </w:style>
  <w:style w:type="character" w:customStyle="1" w:styleId="A42">
    <w:name w:val="A4+2"/>
    <w:uiPriority w:val="99"/>
    <w:rsid w:val="000C01F9"/>
    <w:rPr>
      <w:rFonts w:ascii="Helvetica LT Std" w:hAnsi="Helvetica LT Std" w:cs="Helvetica LT Std" w:hint="default"/>
      <w:color w:val="000000"/>
      <w:sz w:val="11"/>
      <w:szCs w:val="11"/>
    </w:rPr>
  </w:style>
  <w:style w:type="character" w:customStyle="1" w:styleId="fstitle">
    <w:name w:val="fs_title"/>
    <w:basedOn w:val="DefaultParagraphFont"/>
    <w:rsid w:val="000C01F9"/>
  </w:style>
  <w:style w:type="character" w:customStyle="1" w:styleId="reportbody1">
    <w:name w:val="reportbody1"/>
    <w:basedOn w:val="DefaultParagraphFont"/>
    <w:rsid w:val="000C01F9"/>
    <w:rPr>
      <w:rFonts w:ascii="Tahoma" w:hAnsi="Tahoma" w:cs="Tahoma" w:hint="default"/>
      <w:color w:val="000000"/>
      <w:sz w:val="14"/>
      <w:szCs w:val="14"/>
    </w:rPr>
  </w:style>
  <w:style w:type="character" w:customStyle="1" w:styleId="dateday">
    <w:name w:val="date_day"/>
    <w:basedOn w:val="DefaultParagraphFont"/>
    <w:rsid w:val="000C01F9"/>
  </w:style>
  <w:style w:type="character" w:customStyle="1" w:styleId="datemonth">
    <w:name w:val="date_month"/>
    <w:basedOn w:val="DefaultParagraphFont"/>
    <w:rsid w:val="000C01F9"/>
  </w:style>
  <w:style w:type="character" w:customStyle="1" w:styleId="dateyear">
    <w:name w:val="date_year"/>
    <w:basedOn w:val="DefaultParagraphFont"/>
    <w:rsid w:val="000C01F9"/>
  </w:style>
  <w:style w:type="character" w:customStyle="1" w:styleId="Heading3CharCharCharCharCharChar">
    <w:name w:val="Heading 3 Char Char Char Char Char Char"/>
    <w:basedOn w:val="DefaultParagraphFont"/>
    <w:rsid w:val="000C01F9"/>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0C01F9"/>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0C01F9"/>
    <w:rPr>
      <w:sz w:val="24"/>
      <w:szCs w:val="24"/>
      <w:lang w:val="en-US" w:eastAsia="en-US" w:bidi="ar-SA"/>
    </w:rPr>
  </w:style>
  <w:style w:type="character" w:customStyle="1" w:styleId="insideitro">
    <w:name w:val="insideitro"/>
    <w:basedOn w:val="DefaultParagraphFont"/>
    <w:rsid w:val="000C01F9"/>
  </w:style>
  <w:style w:type="character" w:customStyle="1" w:styleId="wcfont">
    <w:name w:val="wcfont"/>
    <w:basedOn w:val="DefaultParagraphFont"/>
    <w:rsid w:val="000C01F9"/>
  </w:style>
  <w:style w:type="character" w:customStyle="1" w:styleId="style65">
    <w:name w:val="style65"/>
    <w:basedOn w:val="DefaultParagraphFont"/>
    <w:rsid w:val="000C01F9"/>
  </w:style>
  <w:style w:type="character" w:customStyle="1" w:styleId="qftext">
    <w:name w:val="qftext"/>
    <w:basedOn w:val="DefaultParagraphFont"/>
    <w:rsid w:val="000C01F9"/>
  </w:style>
  <w:style w:type="character" w:customStyle="1" w:styleId="leftidx">
    <w:name w:val="leftidx"/>
    <w:basedOn w:val="DefaultParagraphFont"/>
    <w:rsid w:val="000C01F9"/>
  </w:style>
  <w:style w:type="paragraph" w:customStyle="1" w:styleId="width100">
    <w:name w:val="width100"/>
    <w:basedOn w:val="Normal"/>
    <w:uiPriority w:val="99"/>
    <w:qFormat/>
    <w:rsid w:val="000C01F9"/>
    <w:pPr>
      <w:spacing w:before="100" w:beforeAutospacing="1" w:after="100" w:afterAutospacing="1"/>
    </w:pPr>
  </w:style>
  <w:style w:type="character" w:customStyle="1" w:styleId="eventtitle">
    <w:name w:val="eventtitle"/>
    <w:basedOn w:val="DefaultParagraphFont"/>
    <w:rsid w:val="000C01F9"/>
  </w:style>
  <w:style w:type="character" w:customStyle="1" w:styleId="eventsubtitle">
    <w:name w:val="eventsubtitle"/>
    <w:basedOn w:val="DefaultParagraphFont"/>
    <w:rsid w:val="000C01F9"/>
  </w:style>
  <w:style w:type="character" w:customStyle="1" w:styleId="eventdate">
    <w:name w:val="eventdate"/>
    <w:basedOn w:val="DefaultParagraphFont"/>
    <w:rsid w:val="000C01F9"/>
  </w:style>
  <w:style w:type="character" w:customStyle="1" w:styleId="legend">
    <w:name w:val="legend"/>
    <w:basedOn w:val="DefaultParagraphFont"/>
    <w:rsid w:val="000C01F9"/>
  </w:style>
  <w:style w:type="character" w:customStyle="1" w:styleId="Bold12">
    <w:name w:val="Bold12"/>
    <w:uiPriority w:val="1"/>
    <w:qFormat/>
    <w:rsid w:val="000C01F9"/>
    <w:rPr>
      <w:rFonts w:ascii="Times New Roman" w:hAnsi="Times New Roman"/>
      <w:b/>
      <w:sz w:val="24"/>
    </w:rPr>
  </w:style>
  <w:style w:type="character" w:customStyle="1" w:styleId="NotBold10Final">
    <w:name w:val="NotBold10Final"/>
    <w:uiPriority w:val="1"/>
    <w:qFormat/>
    <w:rsid w:val="000C01F9"/>
    <w:rPr>
      <w:rFonts w:ascii="Times New Roman" w:hAnsi="Times New Roman"/>
      <w:b w:val="0"/>
      <w:i w:val="0"/>
      <w:sz w:val="20"/>
    </w:rPr>
  </w:style>
  <w:style w:type="character" w:customStyle="1" w:styleId="slug-elocation">
    <w:name w:val="slug-elocation"/>
    <w:basedOn w:val="DefaultParagraphFont"/>
    <w:rsid w:val="000C01F9"/>
  </w:style>
  <w:style w:type="character" w:customStyle="1" w:styleId="fu-autorenangabe-fu-beschreibung">
    <w:name w:val="fu-autorenangabe-fu-beschreibung"/>
    <w:rsid w:val="000C01F9"/>
  </w:style>
  <w:style w:type="paragraph" w:customStyle="1" w:styleId="introshadow">
    <w:name w:val="intro_shadow"/>
    <w:basedOn w:val="Normal"/>
    <w:uiPriority w:val="99"/>
    <w:qFormat/>
    <w:rsid w:val="000C01F9"/>
    <w:pPr>
      <w:spacing w:before="100" w:beforeAutospacing="1" w:after="100" w:afterAutospacing="1"/>
    </w:pPr>
  </w:style>
  <w:style w:type="paragraph" w:customStyle="1" w:styleId="articleintro">
    <w:name w:val="articleintro"/>
    <w:basedOn w:val="Normal"/>
    <w:uiPriority w:val="99"/>
    <w:qFormat/>
    <w:rsid w:val="000C01F9"/>
    <w:pPr>
      <w:spacing w:before="100" w:beforeAutospacing="1" w:after="100" w:afterAutospacing="1"/>
    </w:pPr>
  </w:style>
  <w:style w:type="character" w:customStyle="1" w:styleId="commentscontainer">
    <w:name w:val="comments_container"/>
    <w:basedOn w:val="DefaultParagraphFont"/>
    <w:rsid w:val="000C01F9"/>
  </w:style>
  <w:style w:type="paragraph" w:customStyle="1" w:styleId="Caption40">
    <w:name w:val="Caption4"/>
    <w:basedOn w:val="Normal"/>
    <w:uiPriority w:val="99"/>
    <w:qFormat/>
    <w:rsid w:val="000C01F9"/>
    <w:pPr>
      <w:spacing w:before="100" w:beforeAutospacing="1" w:after="100" w:afterAutospacing="1"/>
    </w:pPr>
  </w:style>
  <w:style w:type="paragraph" w:customStyle="1" w:styleId="publishedon">
    <w:name w:val="published_on"/>
    <w:basedOn w:val="Normal"/>
    <w:uiPriority w:val="99"/>
    <w:qFormat/>
    <w:rsid w:val="000C01F9"/>
    <w:pPr>
      <w:spacing w:before="100" w:beforeAutospacing="1" w:after="100" w:afterAutospacing="1"/>
    </w:pPr>
  </w:style>
  <w:style w:type="character" w:customStyle="1" w:styleId="hparticlefooter">
    <w:name w:val="hparticlefooter"/>
    <w:basedOn w:val="DefaultParagraphFont"/>
    <w:rsid w:val="000C01F9"/>
  </w:style>
  <w:style w:type="table" w:customStyle="1" w:styleId="TableGrid2">
    <w:name w:val="Table Grid2"/>
    <w:basedOn w:val="TableNormal"/>
    <w:next w:val="TableGrid"/>
    <w:rsid w:val="000C01F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ofile-data">
    <w:name w:val="profile-data"/>
    <w:basedOn w:val="DefaultParagraphFont"/>
    <w:rsid w:val="000C01F9"/>
  </w:style>
  <w:style w:type="character" w:customStyle="1" w:styleId="BlockCharCharCharCharChar">
    <w:name w:val="Block Char Char Char Char Char"/>
    <w:aliases w:val="Block Char Char Char Char Char Char Char Char,Block Char Char Char Char Char Char Char1"/>
    <w:basedOn w:val="DefaultParagraphFont"/>
    <w:rsid w:val="000C01F9"/>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0C01F9"/>
    <w:rPr>
      <w:b/>
      <w:color w:val="000000"/>
      <w:u w:val="single"/>
    </w:rPr>
  </w:style>
  <w:style w:type="character" w:customStyle="1" w:styleId="CiteEmphasisChar">
    <w:name w:val="Cite/Emphasis Char"/>
    <w:basedOn w:val="DefaultParagraphFont"/>
    <w:link w:val="CiteEmphasis"/>
    <w:rsid w:val="000C01F9"/>
    <w:rPr>
      <w:rFonts w:ascii="Calibri" w:hAnsi="Calibri" w:cs="Calibri"/>
      <w:b/>
      <w:color w:val="000000"/>
      <w:sz w:val="22"/>
      <w:u w:val="single"/>
    </w:rPr>
  </w:style>
  <w:style w:type="character" w:customStyle="1" w:styleId="ReadText">
    <w:name w:val="Read Text"/>
    <w:basedOn w:val="DefaultParagraphFont"/>
    <w:rsid w:val="000C01F9"/>
    <w:rPr>
      <w:rFonts w:ascii="Times New Roman" w:hAnsi="Times New Roman"/>
      <w:b/>
      <w:bCs/>
      <w:sz w:val="24"/>
      <w:u w:val="single"/>
    </w:rPr>
  </w:style>
  <w:style w:type="paragraph" w:customStyle="1" w:styleId="Styleunread8pt">
    <w:name w:val="Style unread + 8 pt"/>
    <w:basedOn w:val="Normal"/>
    <w:link w:val="Styleunread8ptChar"/>
    <w:qFormat/>
    <w:rsid w:val="000C01F9"/>
    <w:rPr>
      <w:color w:val="000000"/>
      <w:sz w:val="16"/>
    </w:rPr>
  </w:style>
  <w:style w:type="character" w:customStyle="1" w:styleId="Styleunread8ptChar">
    <w:name w:val="Style unread + 8 pt Char"/>
    <w:basedOn w:val="DefaultParagraphFont"/>
    <w:link w:val="Styleunread8pt"/>
    <w:rsid w:val="000C01F9"/>
    <w:rPr>
      <w:rFonts w:ascii="Calibri" w:hAnsi="Calibri" w:cs="Calibri"/>
      <w:color w:val="000000"/>
      <w:sz w:val="16"/>
    </w:rPr>
  </w:style>
  <w:style w:type="character" w:customStyle="1" w:styleId="main">
    <w:name w:val="main"/>
    <w:basedOn w:val="DefaultParagraphFont"/>
    <w:rsid w:val="000C01F9"/>
  </w:style>
  <w:style w:type="character" w:customStyle="1" w:styleId="textunderlineCharChar">
    <w:name w:val="text underline Char Char"/>
    <w:basedOn w:val="DefaultParagraphFont"/>
    <w:rsid w:val="000C01F9"/>
    <w:rPr>
      <w:rFonts w:ascii="Garamond" w:hAnsi="Garamond"/>
      <w:color w:val="000000"/>
      <w:u w:val="single"/>
    </w:rPr>
  </w:style>
  <w:style w:type="paragraph" w:customStyle="1" w:styleId="ekprop-p">
    <w:name w:val="ekprop-p"/>
    <w:basedOn w:val="Normal"/>
    <w:uiPriority w:val="99"/>
    <w:qFormat/>
    <w:rsid w:val="000C01F9"/>
    <w:pPr>
      <w:spacing w:before="100" w:beforeAutospacing="1" w:after="100" w:afterAutospacing="1"/>
    </w:pPr>
    <w:rPr>
      <w:color w:val="58585B"/>
      <w:sz w:val="16"/>
      <w:szCs w:val="16"/>
    </w:rPr>
  </w:style>
  <w:style w:type="paragraph" w:customStyle="1" w:styleId="ShrinkCharChar">
    <w:name w:val="Shrink Char Char"/>
    <w:link w:val="ShrinkCharCharChar"/>
    <w:qFormat/>
    <w:rsid w:val="000C01F9"/>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0C01F9"/>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0C01F9"/>
    <w:rPr>
      <w:color w:val="000000"/>
      <w:sz w:val="16"/>
    </w:rPr>
  </w:style>
  <w:style w:type="character" w:customStyle="1" w:styleId="SmalltextCharChar">
    <w:name w:val="Smalltext Char Char"/>
    <w:basedOn w:val="DefaultParagraphFont"/>
    <w:link w:val="SmalltextChar1"/>
    <w:rsid w:val="000C01F9"/>
    <w:rPr>
      <w:rFonts w:ascii="Calibri" w:hAnsi="Calibri" w:cs="Calibri"/>
      <w:color w:val="000000"/>
      <w:sz w:val="16"/>
    </w:rPr>
  </w:style>
  <w:style w:type="character" w:customStyle="1" w:styleId="FullCiteCharChar">
    <w:name w:val="Full Cite Char Char"/>
    <w:basedOn w:val="DefaultParagraphFont"/>
    <w:rsid w:val="000C01F9"/>
    <w:rPr>
      <w:rFonts w:ascii="Georgia" w:hAnsi="Georgia" w:cs="Calibri"/>
      <w:color w:val="000000"/>
      <w:sz w:val="20"/>
      <w:szCs w:val="24"/>
    </w:rPr>
  </w:style>
  <w:style w:type="character" w:customStyle="1" w:styleId="submitted-wrapper">
    <w:name w:val="submitted-wrapper"/>
    <w:basedOn w:val="DefaultParagraphFont"/>
    <w:rsid w:val="000C01F9"/>
  </w:style>
  <w:style w:type="paragraph" w:customStyle="1" w:styleId="Spacer">
    <w:name w:val="Spacer"/>
    <w:basedOn w:val="Heading1"/>
    <w:link w:val="SpacerChar"/>
    <w:autoRedefine/>
    <w:uiPriority w:val="4"/>
    <w:qFormat/>
    <w:rsid w:val="000C01F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0C01F9"/>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0C01F9"/>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0C01F9"/>
  </w:style>
  <w:style w:type="character" w:customStyle="1" w:styleId="top-publish">
    <w:name w:val="top-publish"/>
    <w:basedOn w:val="DefaultParagraphFont"/>
    <w:rsid w:val="000C01F9"/>
  </w:style>
  <w:style w:type="character" w:customStyle="1" w:styleId="byline-italic">
    <w:name w:val="byline-italic"/>
    <w:basedOn w:val="DefaultParagraphFont"/>
    <w:rsid w:val="000C01F9"/>
  </w:style>
  <w:style w:type="character" w:customStyle="1" w:styleId="CardUnderlinedCharChar0">
    <w:name w:val="Card Underlined Char Char"/>
    <w:rsid w:val="000C01F9"/>
    <w:rPr>
      <w:rFonts w:ascii="Arial Narrow" w:hAnsi="Arial Narrow"/>
      <w:sz w:val="22"/>
      <w:szCs w:val="24"/>
      <w:u w:val="single"/>
      <w:lang w:val="en-US" w:eastAsia="en-US" w:bidi="ar-SA"/>
    </w:rPr>
  </w:style>
  <w:style w:type="character" w:customStyle="1" w:styleId="gd">
    <w:name w:val="gd"/>
    <w:basedOn w:val="DefaultParagraphFont"/>
    <w:rsid w:val="000C01F9"/>
  </w:style>
  <w:style w:type="character" w:customStyle="1" w:styleId="g3">
    <w:name w:val="g3"/>
    <w:basedOn w:val="DefaultParagraphFont"/>
    <w:rsid w:val="000C01F9"/>
  </w:style>
  <w:style w:type="character" w:customStyle="1" w:styleId="hb">
    <w:name w:val="hb"/>
    <w:basedOn w:val="DefaultParagraphFont"/>
    <w:rsid w:val="000C01F9"/>
  </w:style>
  <w:style w:type="character" w:customStyle="1" w:styleId="g2">
    <w:name w:val="g2"/>
    <w:basedOn w:val="DefaultParagraphFont"/>
    <w:rsid w:val="000C01F9"/>
  </w:style>
  <w:style w:type="character" w:customStyle="1" w:styleId="nameplatehead">
    <w:name w:val="nameplatehead"/>
    <w:basedOn w:val="DefaultParagraphFont"/>
    <w:rsid w:val="000C01F9"/>
  </w:style>
  <w:style w:type="character" w:customStyle="1" w:styleId="nameplatelink">
    <w:name w:val="nameplatelink"/>
    <w:basedOn w:val="DefaultParagraphFont"/>
    <w:rsid w:val="000C01F9"/>
  </w:style>
  <w:style w:type="paragraph" w:customStyle="1" w:styleId="calibre8">
    <w:name w:val="calibre8"/>
    <w:basedOn w:val="Normal"/>
    <w:uiPriority w:val="99"/>
    <w:qFormat/>
    <w:rsid w:val="000C01F9"/>
    <w:pPr>
      <w:spacing w:before="30" w:after="30"/>
      <w:jc w:val="both"/>
    </w:pPr>
    <w:rPr>
      <w:rFonts w:eastAsia="Times New Roman"/>
      <w:sz w:val="17"/>
      <w:szCs w:val="17"/>
    </w:rPr>
  </w:style>
  <w:style w:type="paragraph" w:customStyle="1" w:styleId="paragraph">
    <w:name w:val="paragraph"/>
    <w:basedOn w:val="Normal"/>
    <w:qFormat/>
    <w:rsid w:val="000C01F9"/>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0C01F9"/>
  </w:style>
  <w:style w:type="character" w:customStyle="1" w:styleId="djhat-arrow">
    <w:name w:val="djhat-arrow"/>
    <w:basedOn w:val="DefaultParagraphFont"/>
    <w:rsid w:val="000C01F9"/>
  </w:style>
  <w:style w:type="character" w:customStyle="1" w:styleId="mname">
    <w:name w:val="mname"/>
    <w:basedOn w:val="DefaultParagraphFont"/>
    <w:rsid w:val="000C01F9"/>
  </w:style>
  <w:style w:type="character" w:customStyle="1" w:styleId="mvalue">
    <w:name w:val="mvalue"/>
    <w:basedOn w:val="DefaultParagraphFont"/>
    <w:rsid w:val="000C01F9"/>
  </w:style>
  <w:style w:type="character" w:customStyle="1" w:styleId="mchange">
    <w:name w:val="mchange"/>
    <w:basedOn w:val="DefaultParagraphFont"/>
    <w:rsid w:val="000C01F9"/>
  </w:style>
  <w:style w:type="character" w:customStyle="1" w:styleId="categoryaside">
    <w:name w:val="category__aside"/>
    <w:basedOn w:val="DefaultParagraphFont"/>
    <w:rsid w:val="000C01F9"/>
  </w:style>
  <w:style w:type="character" w:customStyle="1" w:styleId="article-breadcrumb-wrapper">
    <w:name w:val="article-breadcrumb-wrapper"/>
    <w:basedOn w:val="DefaultParagraphFont"/>
    <w:rsid w:val="000C01F9"/>
  </w:style>
  <w:style w:type="character" w:customStyle="1" w:styleId="wsj-article-caption-content">
    <w:name w:val="wsj-article-caption-content"/>
    <w:basedOn w:val="DefaultParagraphFont"/>
    <w:rsid w:val="000C01F9"/>
  </w:style>
  <w:style w:type="character" w:customStyle="1" w:styleId="wsj-article-credit">
    <w:name w:val="wsj-article-credit"/>
    <w:basedOn w:val="DefaultParagraphFont"/>
    <w:rsid w:val="000C01F9"/>
  </w:style>
  <w:style w:type="character" w:customStyle="1" w:styleId="wsj-article-credit-tag">
    <w:name w:val="wsj-article-credit-tag"/>
    <w:basedOn w:val="DefaultParagraphFont"/>
    <w:rsid w:val="000C01F9"/>
  </w:style>
  <w:style w:type="character" w:customStyle="1" w:styleId="commentscounticon">
    <w:name w:val="comments_count_icon"/>
    <w:basedOn w:val="DefaultParagraphFont"/>
    <w:rsid w:val="000C01F9"/>
  </w:style>
  <w:style w:type="character" w:customStyle="1" w:styleId="comments-count-word">
    <w:name w:val="comments-count-word"/>
    <w:basedOn w:val="DefaultParagraphFont"/>
    <w:rsid w:val="000C01F9"/>
  </w:style>
  <w:style w:type="character" w:customStyle="1" w:styleId="company-name-type">
    <w:name w:val="company-name-type"/>
    <w:basedOn w:val="DefaultParagraphFont"/>
    <w:rsid w:val="000C01F9"/>
  </w:style>
  <w:style w:type="character" w:customStyle="1" w:styleId="nav-prevnext-lbl">
    <w:name w:val="nav-prevnext-lbl"/>
    <w:basedOn w:val="DefaultParagraphFont"/>
    <w:rsid w:val="000C01F9"/>
  </w:style>
  <w:style w:type="character" w:customStyle="1" w:styleId="nav-prevnext-hed">
    <w:name w:val="nav-prevnext-hed"/>
    <w:basedOn w:val="DefaultParagraphFont"/>
    <w:rsid w:val="000C01F9"/>
  </w:style>
  <w:style w:type="character" w:customStyle="1" w:styleId="readcomments">
    <w:name w:val="readcomments"/>
    <w:basedOn w:val="DefaultParagraphFont"/>
    <w:rsid w:val="000C01F9"/>
  </w:style>
  <w:style w:type="character" w:customStyle="1" w:styleId="selected-edition">
    <w:name w:val="selected-edition"/>
    <w:basedOn w:val="DefaultParagraphFont"/>
    <w:rsid w:val="000C01F9"/>
  </w:style>
  <w:style w:type="character" w:customStyle="1" w:styleId="rotate">
    <w:name w:val="rotate"/>
    <w:basedOn w:val="DefaultParagraphFont"/>
    <w:rsid w:val="000C01F9"/>
  </w:style>
  <w:style w:type="paragraph" w:customStyle="1" w:styleId="column-name">
    <w:name w:val="column-name"/>
    <w:basedOn w:val="Normal"/>
    <w:rsid w:val="000C01F9"/>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0C01F9"/>
  </w:style>
  <w:style w:type="character" w:customStyle="1" w:styleId="UnresolvedMention31">
    <w:name w:val="Unresolved Mention31"/>
    <w:basedOn w:val="DefaultParagraphFont"/>
    <w:uiPriority w:val="99"/>
    <w:semiHidden/>
    <w:unhideWhenUsed/>
    <w:rsid w:val="000C01F9"/>
    <w:rPr>
      <w:color w:val="808080"/>
      <w:shd w:val="clear" w:color="auto" w:fill="E6E6E6"/>
    </w:rPr>
  </w:style>
  <w:style w:type="character" w:customStyle="1" w:styleId="m-765514100411602794gmail-style13ptbold">
    <w:name w:val="m_-765514100411602794gmail-style13ptbold"/>
    <w:basedOn w:val="DefaultParagraphFont"/>
    <w:rsid w:val="000C01F9"/>
  </w:style>
  <w:style w:type="character" w:customStyle="1" w:styleId="m-765514100411602794gmail-styleunderline">
    <w:name w:val="m_-765514100411602794gmail-styleunderline"/>
    <w:basedOn w:val="DefaultParagraphFont"/>
    <w:rsid w:val="000C01F9"/>
  </w:style>
  <w:style w:type="character" w:customStyle="1" w:styleId="FontStyle40">
    <w:name w:val="Font Style40"/>
    <w:basedOn w:val="DefaultParagraphFont"/>
    <w:uiPriority w:val="99"/>
    <w:rsid w:val="000C01F9"/>
    <w:rPr>
      <w:rFonts w:ascii="Cambria" w:hAnsi="Cambria" w:cs="Cambria"/>
      <w:i/>
      <w:iCs/>
      <w:sz w:val="22"/>
      <w:szCs w:val="22"/>
    </w:rPr>
  </w:style>
  <w:style w:type="character" w:customStyle="1" w:styleId="FontStyle42">
    <w:name w:val="Font Style42"/>
    <w:basedOn w:val="DefaultParagraphFont"/>
    <w:uiPriority w:val="99"/>
    <w:rsid w:val="000C01F9"/>
    <w:rPr>
      <w:rFonts w:ascii="Cambria" w:hAnsi="Cambria" w:cs="Cambria"/>
      <w:sz w:val="22"/>
      <w:szCs w:val="22"/>
    </w:rPr>
  </w:style>
  <w:style w:type="paragraph" w:customStyle="1" w:styleId="Style17">
    <w:name w:val="Style17"/>
    <w:basedOn w:val="Normal"/>
    <w:uiPriority w:val="99"/>
    <w:rsid w:val="000C01F9"/>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0C01F9"/>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0C01F9"/>
    <w:rPr>
      <w:rFonts w:ascii="Times New Roman" w:hAnsi="Times New Roman" w:cs="Times New Roman"/>
      <w:b/>
      <w:bCs/>
      <w:i/>
      <w:iCs/>
      <w:spacing w:val="-10"/>
      <w:sz w:val="18"/>
      <w:szCs w:val="18"/>
    </w:rPr>
  </w:style>
  <w:style w:type="character" w:customStyle="1" w:styleId="FontStyle370">
    <w:name w:val="Font Style370"/>
    <w:uiPriority w:val="99"/>
    <w:rsid w:val="000C01F9"/>
    <w:rPr>
      <w:rFonts w:ascii="Cambria" w:hAnsi="Cambria" w:cs="Cambria"/>
      <w:b/>
      <w:bCs/>
      <w:spacing w:val="-10"/>
      <w:sz w:val="18"/>
      <w:szCs w:val="18"/>
    </w:rPr>
  </w:style>
  <w:style w:type="character" w:customStyle="1" w:styleId="FontStyle302">
    <w:name w:val="Font Style302"/>
    <w:uiPriority w:val="99"/>
    <w:rsid w:val="000C01F9"/>
    <w:rPr>
      <w:rFonts w:ascii="Times New Roman" w:hAnsi="Times New Roman" w:cs="Times New Roman"/>
      <w:b/>
      <w:bCs/>
      <w:sz w:val="22"/>
      <w:szCs w:val="22"/>
    </w:rPr>
  </w:style>
  <w:style w:type="character" w:customStyle="1" w:styleId="FontStyle347">
    <w:name w:val="Font Style347"/>
    <w:uiPriority w:val="99"/>
    <w:rsid w:val="000C01F9"/>
    <w:rPr>
      <w:rFonts w:ascii="Times New Roman" w:hAnsi="Times New Roman" w:cs="Times New Roman"/>
      <w:b/>
      <w:bCs/>
      <w:spacing w:val="-10"/>
      <w:sz w:val="20"/>
      <w:szCs w:val="20"/>
    </w:rPr>
  </w:style>
  <w:style w:type="paragraph" w:customStyle="1" w:styleId="Style27">
    <w:name w:val="Style27"/>
    <w:basedOn w:val="Normal"/>
    <w:uiPriority w:val="99"/>
    <w:rsid w:val="000C01F9"/>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0C01F9"/>
    <w:rPr>
      <w:rFonts w:ascii="Times New Roman" w:hAnsi="Times New Roman" w:cs="Times New Roman"/>
      <w:spacing w:val="-10"/>
      <w:sz w:val="18"/>
      <w:szCs w:val="18"/>
    </w:rPr>
  </w:style>
  <w:style w:type="character" w:customStyle="1" w:styleId="FontStyle312">
    <w:name w:val="Font Style312"/>
    <w:uiPriority w:val="99"/>
    <w:rsid w:val="000C01F9"/>
    <w:rPr>
      <w:rFonts w:ascii="Times New Roman" w:hAnsi="Times New Roman" w:cs="Times New Roman"/>
      <w:b/>
      <w:bCs/>
      <w:spacing w:val="-10"/>
      <w:sz w:val="16"/>
      <w:szCs w:val="16"/>
    </w:rPr>
  </w:style>
  <w:style w:type="character" w:customStyle="1" w:styleId="FontStyle346">
    <w:name w:val="Font Style346"/>
    <w:uiPriority w:val="99"/>
    <w:rsid w:val="000C01F9"/>
    <w:rPr>
      <w:rFonts w:ascii="Times New Roman" w:hAnsi="Times New Roman" w:cs="Times New Roman"/>
      <w:b/>
      <w:bCs/>
      <w:spacing w:val="-10"/>
      <w:sz w:val="18"/>
      <w:szCs w:val="18"/>
    </w:rPr>
  </w:style>
  <w:style w:type="character" w:customStyle="1" w:styleId="FontStyle330">
    <w:name w:val="Font Style330"/>
    <w:uiPriority w:val="99"/>
    <w:rsid w:val="000C01F9"/>
    <w:rPr>
      <w:rFonts w:ascii="Times New Roman" w:hAnsi="Times New Roman" w:cs="Times New Roman"/>
      <w:b/>
      <w:bCs/>
      <w:sz w:val="16"/>
      <w:szCs w:val="16"/>
    </w:rPr>
  </w:style>
  <w:style w:type="character" w:customStyle="1" w:styleId="FontStyle372">
    <w:name w:val="Font Style372"/>
    <w:uiPriority w:val="99"/>
    <w:rsid w:val="000C01F9"/>
    <w:rPr>
      <w:rFonts w:ascii="Times New Roman" w:hAnsi="Times New Roman" w:cs="Times New Roman"/>
      <w:b/>
      <w:bCs/>
      <w:sz w:val="16"/>
      <w:szCs w:val="16"/>
    </w:rPr>
  </w:style>
  <w:style w:type="paragraph" w:customStyle="1" w:styleId="Style59">
    <w:name w:val="Style59"/>
    <w:basedOn w:val="Normal"/>
    <w:uiPriority w:val="99"/>
    <w:rsid w:val="000C01F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0C01F9"/>
    <w:rPr>
      <w:rFonts w:ascii="Times New Roman" w:hAnsi="Times New Roman" w:cs="Times New Roman"/>
      <w:b/>
      <w:bCs/>
      <w:i/>
      <w:iCs/>
      <w:sz w:val="16"/>
      <w:szCs w:val="16"/>
    </w:rPr>
  </w:style>
  <w:style w:type="paragraph" w:customStyle="1" w:styleId="Style200">
    <w:name w:val="Style20"/>
    <w:basedOn w:val="Normal"/>
    <w:uiPriority w:val="99"/>
    <w:rsid w:val="000C01F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0C01F9"/>
    <w:rPr>
      <w:rFonts w:ascii="Times New Roman" w:hAnsi="Times New Roman" w:cs="Times New Roman"/>
      <w:smallCaps/>
      <w:sz w:val="14"/>
      <w:szCs w:val="14"/>
    </w:rPr>
  </w:style>
  <w:style w:type="paragraph" w:customStyle="1" w:styleId="Style89">
    <w:name w:val="Style89"/>
    <w:basedOn w:val="Normal"/>
    <w:uiPriority w:val="99"/>
    <w:rsid w:val="000C01F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0C01F9"/>
    <w:rPr>
      <w:rFonts w:ascii="Times New Roman" w:hAnsi="Times New Roman" w:cs="Times New Roman"/>
      <w:b/>
      <w:bCs/>
      <w:spacing w:val="-10"/>
      <w:sz w:val="22"/>
      <w:szCs w:val="22"/>
    </w:rPr>
  </w:style>
  <w:style w:type="character" w:customStyle="1" w:styleId="FontStyle320">
    <w:name w:val="Font Style320"/>
    <w:uiPriority w:val="99"/>
    <w:rsid w:val="000C01F9"/>
    <w:rPr>
      <w:rFonts w:ascii="Times New Roman" w:hAnsi="Times New Roman" w:cs="Times New Roman"/>
      <w:b/>
      <w:bCs/>
      <w:spacing w:val="-10"/>
      <w:sz w:val="22"/>
      <w:szCs w:val="22"/>
    </w:rPr>
  </w:style>
  <w:style w:type="character" w:customStyle="1" w:styleId="FontStyle352">
    <w:name w:val="Font Style352"/>
    <w:uiPriority w:val="99"/>
    <w:rsid w:val="000C01F9"/>
    <w:rPr>
      <w:rFonts w:ascii="Times New Roman" w:hAnsi="Times New Roman" w:cs="Times New Roman"/>
      <w:b/>
      <w:bCs/>
      <w:sz w:val="16"/>
      <w:szCs w:val="16"/>
    </w:rPr>
  </w:style>
  <w:style w:type="character" w:customStyle="1" w:styleId="FontStyle356">
    <w:name w:val="Font Style356"/>
    <w:uiPriority w:val="99"/>
    <w:rsid w:val="000C01F9"/>
    <w:rPr>
      <w:rFonts w:ascii="Times New Roman" w:hAnsi="Times New Roman" w:cs="Times New Roman"/>
      <w:b/>
      <w:bCs/>
      <w:spacing w:val="-10"/>
      <w:sz w:val="22"/>
      <w:szCs w:val="22"/>
    </w:rPr>
  </w:style>
  <w:style w:type="character" w:customStyle="1" w:styleId="FontStyle298">
    <w:name w:val="Font Style298"/>
    <w:uiPriority w:val="99"/>
    <w:rsid w:val="000C01F9"/>
    <w:rPr>
      <w:rFonts w:ascii="Times New Roman" w:hAnsi="Times New Roman" w:cs="Times New Roman"/>
      <w:sz w:val="18"/>
      <w:szCs w:val="18"/>
    </w:rPr>
  </w:style>
  <w:style w:type="character" w:customStyle="1" w:styleId="FontStyle311">
    <w:name w:val="Font Style311"/>
    <w:uiPriority w:val="99"/>
    <w:rsid w:val="000C01F9"/>
    <w:rPr>
      <w:rFonts w:ascii="Times New Roman" w:hAnsi="Times New Roman" w:cs="Times New Roman"/>
      <w:b/>
      <w:bCs/>
      <w:spacing w:val="-10"/>
      <w:sz w:val="18"/>
      <w:szCs w:val="18"/>
    </w:rPr>
  </w:style>
  <w:style w:type="character" w:customStyle="1" w:styleId="FontStyle332">
    <w:name w:val="Font Style332"/>
    <w:uiPriority w:val="99"/>
    <w:rsid w:val="000C01F9"/>
    <w:rPr>
      <w:rFonts w:ascii="Times New Roman" w:hAnsi="Times New Roman" w:cs="Times New Roman"/>
      <w:b/>
      <w:bCs/>
      <w:i/>
      <w:iCs/>
      <w:spacing w:val="-10"/>
      <w:sz w:val="20"/>
      <w:szCs w:val="20"/>
    </w:rPr>
  </w:style>
  <w:style w:type="character" w:customStyle="1" w:styleId="FontStyle371">
    <w:name w:val="Font Style371"/>
    <w:uiPriority w:val="99"/>
    <w:rsid w:val="000C01F9"/>
    <w:rPr>
      <w:rFonts w:ascii="Times New Roman" w:hAnsi="Times New Roman" w:cs="Times New Roman"/>
      <w:sz w:val="16"/>
      <w:szCs w:val="16"/>
    </w:rPr>
  </w:style>
  <w:style w:type="character" w:customStyle="1" w:styleId="FontStyle350">
    <w:name w:val="Font Style350"/>
    <w:uiPriority w:val="99"/>
    <w:rsid w:val="000C01F9"/>
    <w:rPr>
      <w:rFonts w:ascii="Times New Roman" w:hAnsi="Times New Roman" w:cs="Times New Roman"/>
      <w:b/>
      <w:bCs/>
      <w:i/>
      <w:iCs/>
      <w:sz w:val="20"/>
      <w:szCs w:val="20"/>
    </w:rPr>
  </w:style>
  <w:style w:type="paragraph" w:customStyle="1" w:styleId="Style8">
    <w:name w:val="Style8"/>
    <w:basedOn w:val="Normal"/>
    <w:uiPriority w:val="99"/>
    <w:rsid w:val="000C01F9"/>
    <w:pPr>
      <w:widowControl w:val="0"/>
      <w:autoSpaceDE w:val="0"/>
      <w:autoSpaceDN w:val="0"/>
      <w:adjustRightInd w:val="0"/>
    </w:pPr>
    <w:rPr>
      <w:rFonts w:eastAsia="Times New Roman"/>
      <w:sz w:val="24"/>
    </w:rPr>
  </w:style>
  <w:style w:type="character" w:customStyle="1" w:styleId="FontStyle351">
    <w:name w:val="Font Style351"/>
    <w:uiPriority w:val="99"/>
    <w:rsid w:val="000C01F9"/>
    <w:rPr>
      <w:rFonts w:ascii="Times New Roman" w:hAnsi="Times New Roman" w:cs="Times New Roman"/>
      <w:b/>
      <w:bCs/>
      <w:sz w:val="22"/>
      <w:szCs w:val="22"/>
    </w:rPr>
  </w:style>
  <w:style w:type="paragraph" w:customStyle="1" w:styleId="Style130">
    <w:name w:val="Style130"/>
    <w:basedOn w:val="Normal"/>
    <w:uiPriority w:val="99"/>
    <w:rsid w:val="000C01F9"/>
    <w:pPr>
      <w:widowControl w:val="0"/>
      <w:autoSpaceDE w:val="0"/>
      <w:autoSpaceDN w:val="0"/>
      <w:adjustRightInd w:val="0"/>
      <w:jc w:val="both"/>
    </w:pPr>
    <w:rPr>
      <w:rFonts w:eastAsia="Times New Roman"/>
      <w:sz w:val="24"/>
    </w:rPr>
  </w:style>
  <w:style w:type="character" w:customStyle="1" w:styleId="FontStyle369">
    <w:name w:val="Font Style369"/>
    <w:uiPriority w:val="99"/>
    <w:rsid w:val="000C01F9"/>
    <w:rPr>
      <w:rFonts w:ascii="Times New Roman" w:hAnsi="Times New Roman" w:cs="Times New Roman"/>
      <w:b/>
      <w:bCs/>
      <w:spacing w:val="-10"/>
      <w:sz w:val="20"/>
      <w:szCs w:val="20"/>
    </w:rPr>
  </w:style>
  <w:style w:type="character" w:customStyle="1" w:styleId="FontStyle357">
    <w:name w:val="Font Style357"/>
    <w:uiPriority w:val="99"/>
    <w:rsid w:val="000C01F9"/>
    <w:rPr>
      <w:rFonts w:ascii="Times New Roman" w:hAnsi="Times New Roman" w:cs="Times New Roman"/>
      <w:b/>
      <w:bCs/>
      <w:spacing w:val="-10"/>
      <w:sz w:val="22"/>
      <w:szCs w:val="22"/>
    </w:rPr>
  </w:style>
  <w:style w:type="paragraph" w:customStyle="1" w:styleId="Style67">
    <w:name w:val="Style67"/>
    <w:basedOn w:val="Normal"/>
    <w:uiPriority w:val="99"/>
    <w:rsid w:val="000C01F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0C01F9"/>
    <w:rPr>
      <w:rFonts w:ascii="Times New Roman" w:hAnsi="Times New Roman" w:cs="Times New Roman"/>
      <w:sz w:val="20"/>
      <w:szCs w:val="20"/>
    </w:rPr>
  </w:style>
  <w:style w:type="character" w:customStyle="1" w:styleId="FontStyle374">
    <w:name w:val="Font Style374"/>
    <w:uiPriority w:val="99"/>
    <w:rsid w:val="000C01F9"/>
    <w:rPr>
      <w:rFonts w:ascii="Times New Roman" w:hAnsi="Times New Roman" w:cs="Times New Roman"/>
      <w:b/>
      <w:bCs/>
      <w:spacing w:val="-10"/>
      <w:sz w:val="22"/>
      <w:szCs w:val="22"/>
    </w:rPr>
  </w:style>
  <w:style w:type="paragraph" w:customStyle="1" w:styleId="Style300">
    <w:name w:val="Style30"/>
    <w:basedOn w:val="Normal"/>
    <w:uiPriority w:val="99"/>
    <w:rsid w:val="000C01F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0C01F9"/>
    <w:rPr>
      <w:rFonts w:ascii="Times New Roman" w:hAnsi="Times New Roman" w:cs="Times New Roman"/>
      <w:smallCaps/>
      <w:sz w:val="16"/>
      <w:szCs w:val="16"/>
    </w:rPr>
  </w:style>
  <w:style w:type="paragraph" w:customStyle="1" w:styleId="Style93">
    <w:name w:val="Style93"/>
    <w:basedOn w:val="Normal"/>
    <w:uiPriority w:val="99"/>
    <w:rsid w:val="000C01F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0C01F9"/>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0C01F9"/>
    <w:rPr>
      <w:rFonts w:eastAsia="Times New Roman"/>
      <w:b/>
      <w:sz w:val="28"/>
      <w:u w:val="thick"/>
    </w:rPr>
  </w:style>
  <w:style w:type="character" w:customStyle="1" w:styleId="CardsCharCharChar">
    <w:name w:val="Cards Char Char Char"/>
    <w:rsid w:val="000C01F9"/>
    <w:rPr>
      <w:szCs w:val="24"/>
      <w:lang w:val="en-US" w:eastAsia="en-US" w:bidi="ar-SA"/>
    </w:rPr>
  </w:style>
  <w:style w:type="character" w:customStyle="1" w:styleId="CardsCharCharCharChar">
    <w:name w:val="Cards Char Char Char Char"/>
    <w:rsid w:val="000C01F9"/>
    <w:rPr>
      <w:szCs w:val="24"/>
      <w:lang w:val="en-US" w:eastAsia="en-US" w:bidi="ar-SA"/>
    </w:rPr>
  </w:style>
  <w:style w:type="paragraph" w:customStyle="1" w:styleId="NoSpacingCharCharChar">
    <w:name w:val="No Spacing Char Char Char"/>
    <w:next w:val="Normal"/>
    <w:rsid w:val="000C01F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0C01F9"/>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0C01F9"/>
    <w:rPr>
      <w:rFonts w:ascii="Garamond" w:hAnsi="Garamond"/>
    </w:rPr>
  </w:style>
  <w:style w:type="paragraph" w:customStyle="1" w:styleId="INDENTEDPARAGRAPH">
    <w:name w:val="INDENTED PARAGRAPH"/>
    <w:rsid w:val="000C01F9"/>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0C01F9"/>
  </w:style>
  <w:style w:type="paragraph" w:customStyle="1" w:styleId="TagChar1CharCharCharChar">
    <w:name w:val="Tag Char1 Char Char Char Char"/>
    <w:basedOn w:val="Normal"/>
    <w:rsid w:val="000C01F9"/>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C01F9"/>
    <w:rPr>
      <w:rFonts w:eastAsia="Times New Roman"/>
      <w:b/>
      <w:sz w:val="24"/>
    </w:rPr>
  </w:style>
  <w:style w:type="paragraph" w:customStyle="1" w:styleId="RepeatHeader0">
    <w:name w:val="Repeat Header"/>
    <w:basedOn w:val="HeaderDebate"/>
    <w:rsid w:val="000C01F9"/>
    <w:pPr>
      <w:jc w:val="center"/>
      <w:outlineLvl w:val="1"/>
    </w:pPr>
    <w:rPr>
      <w:rFonts w:eastAsia="Times New Roman"/>
      <w:b/>
      <w:sz w:val="48"/>
      <w:szCs w:val="48"/>
      <w:u w:val="words"/>
    </w:rPr>
  </w:style>
  <w:style w:type="character" w:customStyle="1" w:styleId="sectionsubtitle">
    <w:name w:val="sectionsubtitle"/>
    <w:basedOn w:val="DefaultParagraphFont"/>
    <w:rsid w:val="000C01F9"/>
  </w:style>
  <w:style w:type="character" w:customStyle="1" w:styleId="EvidenceTag">
    <w:name w:val="Evidence Tag"/>
    <w:rsid w:val="000C01F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C01F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C01F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C01F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C01F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0C01F9"/>
  </w:style>
  <w:style w:type="character" w:customStyle="1" w:styleId="StyleUnderlineUnderlineChar">
    <w:name w:val="Style Underline + Underline Char"/>
    <w:rsid w:val="000C01F9"/>
    <w:rPr>
      <w:rFonts w:ascii="Trebuchet MS" w:hAnsi="Trebuchet MS"/>
      <w:szCs w:val="18"/>
      <w:u w:val="single"/>
      <w:lang w:val="en-US" w:eastAsia="en-US" w:bidi="ar-SA"/>
    </w:rPr>
  </w:style>
  <w:style w:type="paragraph" w:customStyle="1" w:styleId="UnderlineCards">
    <w:name w:val="Underline Cards"/>
    <w:basedOn w:val="Cards"/>
    <w:link w:val="UnderlineCardsChar"/>
    <w:rsid w:val="000C01F9"/>
    <w:pPr>
      <w:ind w:left="288"/>
      <w:jc w:val="left"/>
    </w:pPr>
    <w:rPr>
      <w:rFonts w:eastAsia="Times New Roman"/>
      <w:szCs w:val="24"/>
      <w:u w:val="thick"/>
    </w:rPr>
  </w:style>
  <w:style w:type="character" w:customStyle="1" w:styleId="UnderlineCardsChar">
    <w:name w:val="Underline Cards Char"/>
    <w:link w:val="UnderlineCards"/>
    <w:rsid w:val="000C01F9"/>
    <w:rPr>
      <w:rFonts w:ascii="Times New Roman" w:eastAsia="Times New Roman" w:hAnsi="Times New Roman" w:cs="Times New Roman"/>
      <w:sz w:val="20"/>
      <w:u w:val="thick"/>
    </w:rPr>
  </w:style>
  <w:style w:type="character" w:customStyle="1" w:styleId="SmallCardsChar">
    <w:name w:val="Small Cards Char"/>
    <w:link w:val="SmallCards"/>
    <w:rsid w:val="000C01F9"/>
    <w:rPr>
      <w:rFonts w:ascii="Calibri" w:eastAsia="Times New Roman" w:hAnsi="Calibri" w:cs="Calibri"/>
      <w:sz w:val="16"/>
      <w:szCs w:val="20"/>
    </w:rPr>
  </w:style>
  <w:style w:type="paragraph" w:customStyle="1" w:styleId="ReadingCites">
    <w:name w:val="Reading Cites"/>
    <w:basedOn w:val="Normal"/>
    <w:link w:val="ReadingCitesChar"/>
    <w:rsid w:val="000C01F9"/>
    <w:rPr>
      <w:rFonts w:eastAsia="Times New Roman"/>
      <w:b/>
      <w:szCs w:val="20"/>
    </w:rPr>
  </w:style>
  <w:style w:type="character" w:customStyle="1" w:styleId="ReadingCitesChar">
    <w:name w:val="Reading Cites Char"/>
    <w:link w:val="ReadingCites"/>
    <w:rsid w:val="000C01F9"/>
    <w:rPr>
      <w:rFonts w:ascii="Calibri" w:eastAsia="Times New Roman" w:hAnsi="Calibri" w:cs="Calibri"/>
      <w:b/>
      <w:sz w:val="22"/>
      <w:szCs w:val="20"/>
    </w:rPr>
  </w:style>
  <w:style w:type="paragraph" w:customStyle="1" w:styleId="ContentsHeading">
    <w:name w:val="Contents Heading"/>
    <w:basedOn w:val="Heading1"/>
    <w:next w:val="Normal"/>
    <w:rsid w:val="000C01F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0C01F9"/>
    <w:pPr>
      <w:spacing w:before="100" w:beforeAutospacing="1" w:after="100" w:afterAutospacing="1"/>
    </w:pPr>
    <w:rPr>
      <w:rFonts w:eastAsia="Times New Roman"/>
    </w:rPr>
  </w:style>
  <w:style w:type="character" w:customStyle="1" w:styleId="CharacterStyle8">
    <w:name w:val="Character Style 8"/>
    <w:rsid w:val="000C01F9"/>
    <w:rPr>
      <w:sz w:val="22"/>
      <w:szCs w:val="22"/>
    </w:rPr>
  </w:style>
  <w:style w:type="paragraph" w:customStyle="1" w:styleId="Style110">
    <w:name w:val="Style 11"/>
    <w:rsid w:val="000C01F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0C01F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0C01F9"/>
    <w:rPr>
      <w:rFonts w:ascii="Arial Narrow" w:hAnsi="Arial Narrow"/>
      <w:color w:val="000000"/>
      <w:sz w:val="22"/>
      <w:szCs w:val="22"/>
      <w:u w:val="single"/>
      <w:lang w:val="en-US" w:eastAsia="en-US" w:bidi="ar-SA"/>
    </w:rPr>
  </w:style>
  <w:style w:type="character" w:customStyle="1" w:styleId="CardText1Char1">
    <w:name w:val="Card Text 1 Char1"/>
    <w:rsid w:val="000C01F9"/>
    <w:rPr>
      <w:rFonts w:ascii="Arial Narrow" w:hAnsi="Arial Narrow"/>
      <w:color w:val="000000"/>
      <w:sz w:val="22"/>
      <w:szCs w:val="22"/>
      <w:u w:val="single"/>
      <w:lang w:val="en-US" w:eastAsia="en-US" w:bidi="ar-SA"/>
    </w:rPr>
  </w:style>
  <w:style w:type="paragraph" w:customStyle="1" w:styleId="Style52">
    <w:name w:val="Style 5"/>
    <w:rsid w:val="000C01F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DefaultParagraphFont"/>
    <w:rsid w:val="000C01F9"/>
    <w:rPr>
      <w:rFonts w:ascii="Times New Roman" w:eastAsia="Times" w:hAnsi="Times New Roman" w:cs="Arial"/>
      <w:b/>
      <w:bCs w:val="0"/>
      <w:iCs/>
      <w:noProof/>
      <w:sz w:val="24"/>
      <w:szCs w:val="24"/>
      <w:u w:val="single"/>
      <w:lang w:val="en-US" w:eastAsia="en-US" w:bidi="ar-SA"/>
    </w:rPr>
  </w:style>
  <w:style w:type="character" w:customStyle="1" w:styleId="arttitle1">
    <w:name w:val="arttitle1"/>
    <w:rsid w:val="000C01F9"/>
    <w:rPr>
      <w:b/>
      <w:bCs/>
      <w:color w:val="695B54"/>
    </w:rPr>
  </w:style>
  <w:style w:type="paragraph" w:customStyle="1" w:styleId="Heading11">
    <w:name w:val="Heading 11"/>
    <w:basedOn w:val="Normal"/>
    <w:next w:val="Normal"/>
    <w:rsid w:val="000C01F9"/>
    <w:pPr>
      <w:keepNext/>
      <w:widowControl w:val="0"/>
      <w:suppressAutoHyphens/>
      <w:jc w:val="center"/>
    </w:pPr>
    <w:rPr>
      <w:rFonts w:eastAsia="Tahoma"/>
      <w:b/>
      <w:sz w:val="48"/>
      <w:szCs w:val="32"/>
      <w:u w:val="single"/>
    </w:rPr>
  </w:style>
  <w:style w:type="paragraph" w:customStyle="1" w:styleId="TextHeading">
    <w:name w:val="Text Heading"/>
    <w:basedOn w:val="Heading3"/>
    <w:rsid w:val="000C01F9"/>
    <w:pPr>
      <w:keepLines w:val="0"/>
      <w:pageBreakBefore w:val="0"/>
      <w:spacing w:before="0"/>
      <w:jc w:val="left"/>
    </w:pPr>
    <w:rPr>
      <w:rFonts w:eastAsia="Times New Roman" w:cs="Arial"/>
      <w:sz w:val="22"/>
      <w:szCs w:val="26"/>
    </w:rPr>
  </w:style>
  <w:style w:type="character" w:customStyle="1" w:styleId="TextHeadingChar">
    <w:name w:val="Text Heading Char"/>
    <w:rsid w:val="000C01F9"/>
    <w:rPr>
      <w:rFonts w:cs="Arial"/>
      <w:b/>
      <w:bCs/>
      <w:sz w:val="22"/>
      <w:szCs w:val="26"/>
      <w:u w:val="single"/>
      <w:lang w:val="en-US" w:eastAsia="en-US" w:bidi="ar-SA"/>
    </w:rPr>
  </w:style>
  <w:style w:type="character" w:customStyle="1" w:styleId="FootnoteCharacters">
    <w:name w:val="Footnote Characters"/>
    <w:rsid w:val="000C01F9"/>
    <w:rPr>
      <w:vertAlign w:val="superscript"/>
    </w:rPr>
  </w:style>
  <w:style w:type="paragraph" w:customStyle="1" w:styleId="StyleHeading1BlockTitleHeading1Char1ALEXHeadingBrief-He2">
    <w:name w:val="Style Heading 1Block TitleHeading 1 Char1ALEXHeadingBrief - He...2"/>
    <w:basedOn w:val="Heading1"/>
    <w:autoRedefine/>
    <w:rsid w:val="000C01F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0C01F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0C01F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0C01F9"/>
    <w:rPr>
      <w:rFonts w:ascii="Cambria" w:eastAsia="Cambria" w:hAnsi="Cambria"/>
      <w:b/>
      <w:caps/>
      <w:sz w:val="24"/>
    </w:rPr>
  </w:style>
  <w:style w:type="paragraph" w:customStyle="1" w:styleId="StyleDebateBodyBefore12pt">
    <w:name w:val="Style Debate Body + Before:  12 pt"/>
    <w:basedOn w:val="Normal"/>
    <w:next w:val="Normal"/>
    <w:rsid w:val="000C01F9"/>
    <w:pPr>
      <w:spacing w:before="240"/>
    </w:pPr>
    <w:rPr>
      <w:rFonts w:ascii="Garamond" w:eastAsia="Times New Roman" w:hAnsi="Garamond"/>
      <w:bCs/>
      <w:szCs w:val="20"/>
    </w:rPr>
  </w:style>
  <w:style w:type="paragraph" w:customStyle="1" w:styleId="StyleDebateBodyBefore12pt1">
    <w:name w:val="Style Debate Body + Before:  12 pt1"/>
    <w:basedOn w:val="Normal"/>
    <w:rsid w:val="000C01F9"/>
    <w:pPr>
      <w:spacing w:before="240"/>
    </w:pPr>
    <w:rPr>
      <w:rFonts w:ascii="Garamond" w:eastAsia="Times New Roman" w:hAnsi="Garamond"/>
      <w:bCs/>
      <w:szCs w:val="20"/>
    </w:rPr>
  </w:style>
  <w:style w:type="paragraph" w:customStyle="1" w:styleId="PageNumber11">
    <w:name w:val="Page Number11"/>
    <w:basedOn w:val="Normal"/>
    <w:next w:val="Normal"/>
    <w:rsid w:val="000C01F9"/>
    <w:rPr>
      <w:rFonts w:eastAsia="Times New Roman"/>
    </w:rPr>
  </w:style>
  <w:style w:type="character" w:customStyle="1" w:styleId="Heading2CharCharCharCharCharCharCharCharCharCharCharCharCharChar1">
    <w:name w:val="Heading 2 Char Char Char Char Char Char Char Char Char Char Char Char Char Char1"/>
    <w:rsid w:val="000C01F9"/>
    <w:rPr>
      <w:rFonts w:eastAsia="SimSun" w:cs="Arial"/>
      <w:b/>
      <w:bCs/>
      <w:iCs/>
      <w:sz w:val="24"/>
      <w:szCs w:val="28"/>
      <w:lang w:val="en-US" w:eastAsia="zh-CN" w:bidi="ar-SA"/>
    </w:rPr>
  </w:style>
  <w:style w:type="character" w:customStyle="1" w:styleId="Char31">
    <w:name w:val="Char31"/>
    <w:rsid w:val="000C01F9"/>
    <w:rPr>
      <w:rFonts w:cs="Arial"/>
      <w:bCs/>
      <w:u w:val="thick"/>
      <w:lang w:val="en-US" w:eastAsia="en-US" w:bidi="ar-SA"/>
    </w:rPr>
  </w:style>
  <w:style w:type="paragraph" w:customStyle="1" w:styleId="StyleHeading1Centered">
    <w:name w:val="Style Heading 1 + Centered"/>
    <w:basedOn w:val="Heading1"/>
    <w:rsid w:val="000C01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0C01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0C01F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0C01F9"/>
    <w:pPr>
      <w:spacing w:before="120"/>
    </w:pPr>
    <w:rPr>
      <w:rFonts w:eastAsia="Times New Roman"/>
    </w:rPr>
  </w:style>
  <w:style w:type="character" w:customStyle="1" w:styleId="underliningChar3">
    <w:name w:val="underlining Char"/>
    <w:rsid w:val="000C01F9"/>
    <w:rPr>
      <w:b/>
      <w:szCs w:val="24"/>
      <w:u w:val="single"/>
      <w:lang w:val="en-US" w:eastAsia="en-US" w:bidi="ar-SA"/>
    </w:rPr>
  </w:style>
  <w:style w:type="character" w:customStyle="1" w:styleId="notreadChar">
    <w:name w:val="not read Char"/>
    <w:rsid w:val="000C01F9"/>
    <w:rPr>
      <w:sz w:val="18"/>
      <w:szCs w:val="24"/>
      <w:lang w:val="en-US" w:eastAsia="en-US" w:bidi="ar-SA"/>
    </w:rPr>
  </w:style>
  <w:style w:type="paragraph" w:customStyle="1" w:styleId="StyleStrong10ptNotBold">
    <w:name w:val="Style Strong + 10 pt Not Bold"/>
    <w:basedOn w:val="Normal"/>
    <w:autoRedefine/>
    <w:rsid w:val="000C01F9"/>
    <w:pPr>
      <w:ind w:left="720" w:hanging="360"/>
    </w:pPr>
    <w:rPr>
      <w:rFonts w:eastAsia="Times New Roman"/>
      <w:sz w:val="26"/>
      <w:szCs w:val="26"/>
    </w:rPr>
  </w:style>
  <w:style w:type="character" w:customStyle="1" w:styleId="smallCharChar0">
    <w:name w:val="small Char Char"/>
    <w:rsid w:val="000C01F9"/>
    <w:rPr>
      <w:rFonts w:ascii="Times New Roman" w:eastAsia="Times New Roman" w:hAnsi="Times New Roman" w:cs="Times New Roman"/>
      <w:sz w:val="12"/>
      <w:szCs w:val="16"/>
    </w:rPr>
  </w:style>
  <w:style w:type="character" w:customStyle="1" w:styleId="Undlerine">
    <w:name w:val="Undlerine"/>
    <w:qFormat/>
    <w:rsid w:val="000C01F9"/>
    <w:rPr>
      <w:rFonts w:ascii="Times New Roman" w:hAnsi="Times New Roman"/>
      <w:w w:val="110"/>
      <w:sz w:val="20"/>
      <w:szCs w:val="20"/>
      <w:u w:val="single"/>
      <w:bdr w:val="none" w:sz="0" w:space="0" w:color="auto"/>
      <w:lang w:bidi="he-IL"/>
    </w:rPr>
  </w:style>
  <w:style w:type="character" w:customStyle="1" w:styleId="Boxes">
    <w:name w:val="Boxes"/>
    <w:qFormat/>
    <w:rsid w:val="000C01F9"/>
    <w:rPr>
      <w:rFonts w:ascii="Times New Roman" w:hAnsi="Times New Roman"/>
      <w:sz w:val="20"/>
      <w:u w:val="single"/>
      <w:bdr w:val="single" w:sz="4" w:space="0" w:color="auto"/>
    </w:rPr>
  </w:style>
  <w:style w:type="character" w:customStyle="1" w:styleId="tim">
    <w:name w:val="tim"/>
    <w:qFormat/>
    <w:rsid w:val="000C01F9"/>
    <w:rPr>
      <w:rFonts w:ascii="Times New Roman" w:hAnsi="Times New Roman"/>
      <w:sz w:val="20"/>
      <w:u w:val="single"/>
    </w:rPr>
  </w:style>
  <w:style w:type="character" w:customStyle="1" w:styleId="hl">
    <w:name w:val="hl"/>
    <w:basedOn w:val="DefaultParagraphFont"/>
    <w:rsid w:val="000C01F9"/>
  </w:style>
  <w:style w:type="character" w:customStyle="1" w:styleId="clock1">
    <w:name w:val="clock1"/>
    <w:rsid w:val="000C01F9"/>
    <w:rPr>
      <w:color w:val="B51B1B"/>
    </w:rPr>
  </w:style>
  <w:style w:type="character" w:customStyle="1" w:styleId="smallChar10">
    <w:name w:val="small Char1"/>
    <w:rsid w:val="000C01F9"/>
    <w:rPr>
      <w:sz w:val="12"/>
      <w:szCs w:val="16"/>
      <w:lang w:val="en-US" w:eastAsia="en-US" w:bidi="ar-SA"/>
    </w:rPr>
  </w:style>
  <w:style w:type="character" w:customStyle="1" w:styleId="SmallCardsCharChar">
    <w:name w:val="Small Cards Char Char"/>
    <w:rsid w:val="000C01F9"/>
    <w:rPr>
      <w:sz w:val="14"/>
      <w:szCs w:val="24"/>
      <w:lang w:val="en-US" w:eastAsia="en-US" w:bidi="ar-SA"/>
    </w:rPr>
  </w:style>
  <w:style w:type="paragraph" w:customStyle="1" w:styleId="NormalCards">
    <w:name w:val="Normal Cards"/>
    <w:basedOn w:val="Normal"/>
    <w:rsid w:val="000C01F9"/>
    <w:pPr>
      <w:ind w:left="288"/>
    </w:pPr>
    <w:rPr>
      <w:rFonts w:eastAsia="Times New Roman"/>
    </w:rPr>
  </w:style>
  <w:style w:type="character" w:customStyle="1" w:styleId="iniciales">
    <w:name w:val="iniciales"/>
    <w:basedOn w:val="DefaultParagraphFont"/>
    <w:rsid w:val="000C01F9"/>
  </w:style>
  <w:style w:type="character" w:customStyle="1" w:styleId="Style10ptBoldUnderline">
    <w:name w:val="Style 10 pt Bold Underline"/>
    <w:rsid w:val="000C01F9"/>
    <w:rPr>
      <w:b/>
      <w:bCs/>
      <w:sz w:val="20"/>
      <w:u w:val="single"/>
    </w:rPr>
  </w:style>
  <w:style w:type="paragraph" w:customStyle="1" w:styleId="outdent">
    <w:name w:val="outdent"/>
    <w:basedOn w:val="Normal"/>
    <w:rsid w:val="000C01F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0C01F9"/>
    <w:pPr>
      <w:spacing w:before="100" w:beforeAutospacing="1" w:after="100" w:afterAutospacing="1"/>
    </w:pPr>
    <w:rPr>
      <w:rFonts w:eastAsia="Times New Roman"/>
      <w:sz w:val="24"/>
    </w:rPr>
  </w:style>
  <w:style w:type="paragraph" w:customStyle="1" w:styleId="bulletfollow">
    <w:name w:val="bulletfollow"/>
    <w:basedOn w:val="Normal"/>
    <w:rsid w:val="000C01F9"/>
    <w:pPr>
      <w:spacing w:before="100" w:beforeAutospacing="1" w:after="100" w:afterAutospacing="1"/>
    </w:pPr>
    <w:rPr>
      <w:rFonts w:eastAsia="Times New Roman"/>
      <w:sz w:val="24"/>
    </w:rPr>
  </w:style>
  <w:style w:type="paragraph" w:customStyle="1" w:styleId="bulleted">
    <w:name w:val="bulleted"/>
    <w:basedOn w:val="Normal"/>
    <w:rsid w:val="000C01F9"/>
    <w:pPr>
      <w:spacing w:before="100" w:beforeAutospacing="1" w:after="100" w:afterAutospacing="1"/>
    </w:pPr>
    <w:rPr>
      <w:rFonts w:eastAsia="Times New Roman"/>
      <w:sz w:val="24"/>
    </w:rPr>
  </w:style>
  <w:style w:type="character" w:customStyle="1" w:styleId="UnderlineCardsCharChar">
    <w:name w:val="Underline Cards Char Char"/>
    <w:rsid w:val="000C01F9"/>
    <w:rPr>
      <w:rFonts w:eastAsia="SimSun"/>
      <w:szCs w:val="24"/>
      <w:u w:val="thick"/>
      <w:lang w:val="en-US" w:eastAsia="en-US" w:bidi="ar-SA"/>
    </w:rPr>
  </w:style>
  <w:style w:type="paragraph" w:customStyle="1" w:styleId="authorgroup">
    <w:name w:val="authorgroup"/>
    <w:basedOn w:val="Normal"/>
    <w:rsid w:val="000C01F9"/>
    <w:pPr>
      <w:spacing w:before="100" w:beforeAutospacing="1" w:after="100" w:afterAutospacing="1"/>
    </w:pPr>
    <w:rPr>
      <w:rFonts w:eastAsia="Calibri"/>
      <w:sz w:val="24"/>
    </w:rPr>
  </w:style>
  <w:style w:type="paragraph" w:customStyle="1" w:styleId="affiliation1">
    <w:name w:val="affiliation1"/>
    <w:basedOn w:val="Normal"/>
    <w:rsid w:val="000C01F9"/>
    <w:pPr>
      <w:spacing w:before="100" w:beforeAutospacing="1" w:after="100" w:afterAutospacing="1"/>
    </w:pPr>
    <w:rPr>
      <w:rFonts w:eastAsia="Calibri"/>
      <w:sz w:val="24"/>
    </w:rPr>
  </w:style>
  <w:style w:type="character" w:customStyle="1" w:styleId="smallcapitals">
    <w:name w:val="smallcapitals"/>
    <w:basedOn w:val="DefaultParagraphFont"/>
    <w:rsid w:val="000C01F9"/>
  </w:style>
  <w:style w:type="character" w:customStyle="1" w:styleId="number0">
    <w:name w:val="number"/>
    <w:basedOn w:val="DefaultParagraphFont"/>
    <w:rsid w:val="000C01F9"/>
  </w:style>
  <w:style w:type="character" w:customStyle="1" w:styleId="articlebody1">
    <w:name w:val="articlebody1"/>
    <w:rsid w:val="000C01F9"/>
  </w:style>
  <w:style w:type="character" w:customStyle="1" w:styleId="small1">
    <w:name w:val="small1"/>
    <w:rsid w:val="000C01F9"/>
  </w:style>
  <w:style w:type="character" w:customStyle="1" w:styleId="AuthorDateChar1">
    <w:name w:val="Author/Date Char1"/>
    <w:rsid w:val="000C01F9"/>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0C01F9"/>
    <w:pPr>
      <w:spacing w:before="120"/>
    </w:pPr>
    <w:rPr>
      <w:b/>
    </w:rPr>
  </w:style>
  <w:style w:type="character" w:customStyle="1" w:styleId="analyticChar0">
    <w:name w:val="analytic Char"/>
    <w:basedOn w:val="DefaultParagraphFont"/>
    <w:link w:val="analytic0"/>
    <w:uiPriority w:val="4"/>
    <w:rsid w:val="000C01F9"/>
    <w:rPr>
      <w:rFonts w:ascii="Calibri" w:hAnsi="Calibri" w:cs="Calibri"/>
      <w:b/>
      <w:sz w:val="22"/>
    </w:rPr>
  </w:style>
  <w:style w:type="character" w:customStyle="1" w:styleId="Normal30">
    <w:name w:val="Normal3"/>
    <w:basedOn w:val="DefaultParagraphFont"/>
    <w:rsid w:val="000C01F9"/>
  </w:style>
  <w:style w:type="paragraph" w:customStyle="1" w:styleId="Heading12">
    <w:name w:val="Heading 12"/>
    <w:basedOn w:val="Normal"/>
    <w:next w:val="Normal"/>
    <w:rsid w:val="000C01F9"/>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0C01F9"/>
  </w:style>
  <w:style w:type="character" w:customStyle="1" w:styleId="m-3583723223135346788gmail-styleunderline">
    <w:name w:val="m_-3583723223135346788gmail-styleunderline"/>
    <w:basedOn w:val="DefaultParagraphFont"/>
    <w:rsid w:val="000C01F9"/>
  </w:style>
  <w:style w:type="character" w:customStyle="1" w:styleId="CardsFont6ptChar5">
    <w:name w:val="Cards + Font: 6 pt Char5"/>
    <w:basedOn w:val="DefaultParagraphFont"/>
    <w:locked/>
    <w:rsid w:val="000C01F9"/>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0C01F9"/>
  </w:style>
  <w:style w:type="character" w:customStyle="1" w:styleId="m-1146133537900874914m-2819420093854639792gmail-styleunderline">
    <w:name w:val="m_-1146133537900874914m_-2819420093854639792gmail-styleunderline"/>
    <w:basedOn w:val="DefaultParagraphFont"/>
    <w:rsid w:val="000C01F9"/>
  </w:style>
  <w:style w:type="character" w:customStyle="1" w:styleId="m-7954869243461233974gmail-styleunderline">
    <w:name w:val="m_-7954869243461233974gmail-styleunderline"/>
    <w:basedOn w:val="DefaultParagraphFont"/>
    <w:rsid w:val="000C01F9"/>
  </w:style>
  <w:style w:type="character" w:customStyle="1" w:styleId="m5577519854659992616gmail-styleunderline">
    <w:name w:val="m_5577519854659992616gmail-styleunderline"/>
    <w:basedOn w:val="DefaultParagraphFont"/>
    <w:rsid w:val="000C01F9"/>
  </w:style>
  <w:style w:type="character" w:customStyle="1" w:styleId="Bodytext95pt">
    <w:name w:val="Body text + 9.5 pt"/>
    <w:aliases w:val="Italic,Spacing -1 pt,Body text + Georgia,8 pt,Spacing 0 pt,7 pt,Scale 66%,Table of contents (21) + Lucida Sans Unicode,7.5 pt,Not Bold,Body text (144) + Arial,8.5 pt,Spacing 0 pt Exact,Body text (144) + Times New Roman,12.5 pt"/>
    <w:rsid w:val="000C01F9"/>
    <w:rPr>
      <w:rFonts w:ascii="Times New Roman" w:eastAsia="Times New Roman" w:hAnsi="Times New Roman" w:cs="Times New Roman" w:hint="default"/>
      <w:b w:val="0"/>
      <w:bCs w:val="0"/>
      <w:i/>
      <w:iCs/>
      <w:smallCaps w:val="0"/>
      <w:strike w:val="0"/>
      <w:dstrike w:val="0"/>
      <w:color w:val="000000"/>
      <w:spacing w:val="-30"/>
      <w:w w:val="100"/>
      <w:position w:val="0"/>
      <w:sz w:val="19"/>
      <w:szCs w:val="19"/>
      <w:u w:val="none"/>
      <w:effect w:val="none"/>
      <w:lang w:val="en-US"/>
    </w:rPr>
  </w:style>
  <w:style w:type="character" w:customStyle="1" w:styleId="table-captionlabel">
    <w:name w:val="table-caption__label"/>
    <w:basedOn w:val="DefaultParagraphFont"/>
    <w:rsid w:val="000C01F9"/>
  </w:style>
  <w:style w:type="character" w:customStyle="1" w:styleId="StyleThickunderline1">
    <w:name w:val="Style Thick underline1"/>
    <w:basedOn w:val="DefaultParagraphFont"/>
    <w:rsid w:val="000C01F9"/>
    <w:rPr>
      <w:u w:val="single"/>
    </w:rPr>
  </w:style>
  <w:style w:type="character" w:customStyle="1" w:styleId="StyleUnderlineChar6CharCharCharCharCharCharCharChar11">
    <w:name w:val="Style Underline Char6 Char Char Char Char Char Char Char Char + 11 ..."/>
    <w:rsid w:val="000C01F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C01F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C01F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C01F9"/>
    <w:rPr>
      <w:sz w:val="20"/>
      <w:szCs w:val="24"/>
      <w:u w:val="single"/>
      <w:bdr w:val="single" w:sz="4" w:space="0" w:color="auto"/>
      <w:lang w:val="en-US" w:eastAsia="en-US" w:bidi="ar-SA"/>
    </w:rPr>
  </w:style>
  <w:style w:type="paragraph" w:customStyle="1" w:styleId="aba-navigationskip-nav">
    <w:name w:val="aba-navigation__skip-nav"/>
    <w:basedOn w:val="Normal"/>
    <w:rsid w:val="000C01F9"/>
    <w:pPr>
      <w:spacing w:before="100" w:beforeAutospacing="1" w:after="100" w:afterAutospacing="1"/>
    </w:pPr>
    <w:rPr>
      <w:rFonts w:eastAsia="Times New Roman"/>
      <w:sz w:val="24"/>
    </w:rPr>
  </w:style>
  <w:style w:type="paragraph" w:customStyle="1" w:styleId="aba-navigationnavitem">
    <w:name w:val="aba-navigation__navitem"/>
    <w:basedOn w:val="Normal"/>
    <w:rsid w:val="000C01F9"/>
    <w:pPr>
      <w:spacing w:before="100" w:beforeAutospacing="1" w:after="100" w:afterAutospacing="1"/>
    </w:pPr>
    <w:rPr>
      <w:rFonts w:eastAsia="Times New Roman"/>
      <w:sz w:val="24"/>
    </w:rPr>
  </w:style>
  <w:style w:type="paragraph" w:customStyle="1" w:styleId="aba-nav-secondary-micrositenavitem">
    <w:name w:val="aba-nav-secondary-microsite__navitem"/>
    <w:basedOn w:val="Normal"/>
    <w:rsid w:val="000C01F9"/>
    <w:pPr>
      <w:spacing w:before="100" w:beforeAutospacing="1" w:after="100" w:afterAutospacing="1"/>
    </w:pPr>
    <w:rPr>
      <w:rFonts w:eastAsia="Times New Roman"/>
      <w:sz w:val="24"/>
    </w:rPr>
  </w:style>
  <w:style w:type="character" w:customStyle="1" w:styleId="aba-article-chapteringbuttontext">
    <w:name w:val="aba-article-chaptering__button__text"/>
    <w:basedOn w:val="DefaultParagraphFont"/>
    <w:rsid w:val="000C01F9"/>
  </w:style>
  <w:style w:type="character" w:customStyle="1" w:styleId="aba-product-shareshare-wrapperlabel">
    <w:name w:val="aba-product-share__share-wrapper__label"/>
    <w:basedOn w:val="DefaultParagraphFont"/>
    <w:rsid w:val="000C01F9"/>
  </w:style>
  <w:style w:type="paragraph" w:customStyle="1" w:styleId="aba-topic-recirculationtitle">
    <w:name w:val="aba-topic-recirculation__title"/>
    <w:basedOn w:val="Normal"/>
    <w:rsid w:val="000C01F9"/>
    <w:pPr>
      <w:spacing w:before="100" w:beforeAutospacing="1" w:after="100" w:afterAutospacing="1"/>
    </w:pPr>
    <w:rPr>
      <w:rFonts w:eastAsia="Times New Roman"/>
      <w:sz w:val="24"/>
    </w:rPr>
  </w:style>
  <w:style w:type="character" w:customStyle="1" w:styleId="s3">
    <w:name w:val="s3"/>
    <w:basedOn w:val="DefaultParagraphFont"/>
    <w:rsid w:val="000C01F9"/>
  </w:style>
  <w:style w:type="paragraph" w:customStyle="1" w:styleId="signup-small">
    <w:name w:val="signup-small"/>
    <w:basedOn w:val="Normal"/>
    <w:rsid w:val="000C01F9"/>
    <w:pPr>
      <w:spacing w:before="100" w:beforeAutospacing="1" w:after="100" w:afterAutospacing="1"/>
    </w:pPr>
    <w:rPr>
      <w:rFonts w:eastAsia="Times New Roman"/>
      <w:sz w:val="24"/>
    </w:rPr>
  </w:style>
  <w:style w:type="character" w:customStyle="1" w:styleId="dn">
    <w:name w:val="dn"/>
    <w:basedOn w:val="DefaultParagraphFont"/>
    <w:rsid w:val="000C01F9"/>
  </w:style>
  <w:style w:type="character" w:customStyle="1" w:styleId="truncate">
    <w:name w:val="truncate"/>
    <w:basedOn w:val="DefaultParagraphFont"/>
    <w:rsid w:val="000C01F9"/>
  </w:style>
  <w:style w:type="character" w:customStyle="1" w:styleId="pr-xxs">
    <w:name w:val="pr-xxs"/>
    <w:basedOn w:val="DefaultParagraphFont"/>
    <w:rsid w:val="000C01F9"/>
  </w:style>
  <w:style w:type="character" w:customStyle="1" w:styleId="gray-darkest">
    <w:name w:val="gray-darkest"/>
    <w:basedOn w:val="DefaultParagraphFont"/>
    <w:rsid w:val="000C01F9"/>
  </w:style>
  <w:style w:type="character" w:customStyle="1" w:styleId="font-xxxs">
    <w:name w:val="font-xxxs"/>
    <w:basedOn w:val="DefaultParagraphFont"/>
    <w:rsid w:val="000C01F9"/>
  </w:style>
  <w:style w:type="character" w:customStyle="1" w:styleId="pr-xs">
    <w:name w:val="pr-xs"/>
    <w:basedOn w:val="DefaultParagraphFont"/>
    <w:rsid w:val="000C01F9"/>
  </w:style>
  <w:style w:type="paragraph" w:customStyle="1" w:styleId="font--body">
    <w:name w:val="font--body"/>
    <w:basedOn w:val="Normal"/>
    <w:rsid w:val="000C01F9"/>
    <w:pPr>
      <w:spacing w:before="100" w:beforeAutospacing="1" w:after="100" w:afterAutospacing="1"/>
    </w:pPr>
    <w:rPr>
      <w:rFonts w:eastAsia="Times New Roman"/>
      <w:sz w:val="24"/>
    </w:rPr>
  </w:style>
  <w:style w:type="paragraph" w:customStyle="1" w:styleId="pb-xs">
    <w:name w:val="pb-xs"/>
    <w:basedOn w:val="Normal"/>
    <w:rsid w:val="000C01F9"/>
    <w:pPr>
      <w:spacing w:before="100" w:beforeAutospacing="1" w:after="100" w:afterAutospacing="1"/>
    </w:pPr>
    <w:rPr>
      <w:rFonts w:eastAsia="Times New Roman"/>
      <w:sz w:val="24"/>
    </w:rPr>
  </w:style>
  <w:style w:type="paragraph" w:customStyle="1" w:styleId="gntarbp">
    <w:name w:val="gnt_ar_b_p"/>
    <w:basedOn w:val="Normal"/>
    <w:rsid w:val="000C01F9"/>
    <w:pPr>
      <w:spacing w:before="100" w:beforeAutospacing="1" w:after="100" w:afterAutospacing="1"/>
    </w:pPr>
    <w:rPr>
      <w:rFonts w:eastAsia="Times New Roman"/>
      <w:sz w:val="24"/>
    </w:rPr>
  </w:style>
  <w:style w:type="paragraph" w:customStyle="1" w:styleId="photo-caption">
    <w:name w:val="photo-caption"/>
    <w:basedOn w:val="Normal"/>
    <w:rsid w:val="000C01F9"/>
    <w:pPr>
      <w:spacing w:before="100" w:beforeAutospacing="1" w:after="100" w:afterAutospacing="1"/>
    </w:pPr>
    <w:rPr>
      <w:rFonts w:eastAsia="Times New Roman"/>
      <w:sz w:val="24"/>
    </w:rPr>
  </w:style>
  <w:style w:type="paragraph" w:customStyle="1" w:styleId="tab-header-and-content">
    <w:name w:val="tab-header-and-content"/>
    <w:basedOn w:val="Normal"/>
    <w:rsid w:val="000C01F9"/>
    <w:pPr>
      <w:spacing w:before="100" w:beforeAutospacing="1" w:after="100" w:afterAutospacing="1"/>
    </w:pPr>
    <w:rPr>
      <w:rFonts w:eastAsia="Times New Roman"/>
      <w:sz w:val="24"/>
    </w:rPr>
  </w:style>
  <w:style w:type="paragraph" w:customStyle="1" w:styleId="counter-paragraph">
    <w:name w:val="counter-paragraph"/>
    <w:basedOn w:val="Normal"/>
    <w:rsid w:val="000C01F9"/>
    <w:pPr>
      <w:spacing w:before="100" w:beforeAutospacing="1" w:after="100" w:afterAutospacing="1"/>
    </w:pPr>
    <w:rPr>
      <w:rFonts w:eastAsia="Times New Roman"/>
      <w:sz w:val="24"/>
    </w:rPr>
  </w:style>
  <w:style w:type="character" w:customStyle="1" w:styleId="footnotereverse">
    <w:name w:val="footnotereverse"/>
    <w:basedOn w:val="DefaultParagraphFont"/>
    <w:rsid w:val="000C01F9"/>
  </w:style>
  <w:style w:type="character" w:customStyle="1" w:styleId="rollover-people">
    <w:name w:val="rollover-people"/>
    <w:basedOn w:val="DefaultParagraphFont"/>
    <w:rsid w:val="000C01F9"/>
  </w:style>
  <w:style w:type="paragraph" w:customStyle="1" w:styleId="StyleSmallTimesNewRoman11ptBoldThickunderlineBorder1">
    <w:name w:val="Style Small + Times New Roman 11 pt Bold Thick underline Border...1"/>
    <w:link w:val="StyleSmallTimesNewRoman11ptBoldThickunderlineBorder1Char"/>
    <w:rsid w:val="000C01F9"/>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0C01F9"/>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0C01F9"/>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0C01F9"/>
    <w:rPr>
      <w:rFonts w:eastAsia="Times New Roman"/>
      <w:b/>
      <w:bCs/>
      <w:sz w:val="22"/>
      <w:u w:val="thick"/>
    </w:rPr>
  </w:style>
  <w:style w:type="paragraph" w:customStyle="1" w:styleId="StyleSmallTimesNewRoman11pt">
    <w:name w:val="Style Small + Times New Roman 11 pt"/>
    <w:link w:val="StyleSmallTimesNewRoman11ptChar"/>
    <w:rsid w:val="000C01F9"/>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0C01F9"/>
    <w:rPr>
      <w:rFonts w:eastAsia="Times New Roman"/>
      <w:sz w:val="22"/>
    </w:rPr>
  </w:style>
  <w:style w:type="paragraph" w:customStyle="1" w:styleId="StyleSmallTimesNewRoman11ptThickunderline">
    <w:name w:val="Style Small + Times New Roman 11 pt Thick underline"/>
    <w:link w:val="StyleSmallTimesNewRoman11ptThickunderlineChar"/>
    <w:rsid w:val="000C01F9"/>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0C01F9"/>
    <w:rPr>
      <w:rFonts w:eastAsia="Times New Roman"/>
      <w:sz w:val="22"/>
      <w:u w:val="thick"/>
    </w:rPr>
  </w:style>
  <w:style w:type="character" w:customStyle="1" w:styleId="SmallTextChar3">
    <w:name w:val="Small Text Char"/>
    <w:aliases w:val="Medium Grid 2 Char,Very Small Text Char"/>
    <w:basedOn w:val="DefaultParagraphFont"/>
    <w:uiPriority w:val="99"/>
    <w:rsid w:val="000C01F9"/>
    <w:rPr>
      <w:rFonts w:eastAsia="MS Mincho"/>
      <w:sz w:val="15"/>
      <w:szCs w:val="24"/>
      <w:lang w:eastAsia="ja-JP"/>
    </w:rPr>
  </w:style>
  <w:style w:type="paragraph" w:customStyle="1" w:styleId="article-text">
    <w:name w:val="article-text"/>
    <w:basedOn w:val="Normal"/>
    <w:rsid w:val="000C01F9"/>
    <w:pPr>
      <w:spacing w:before="100" w:beforeAutospacing="1" w:after="100" w:afterAutospacing="1"/>
    </w:pPr>
    <w:rPr>
      <w:rFonts w:eastAsia="Times New Roman"/>
      <w:sz w:val="24"/>
    </w:rPr>
  </w:style>
  <w:style w:type="character" w:customStyle="1" w:styleId="Style11ptBorderSinglesolidlineAuto05ptLinewidth">
    <w:name w:val="Style 11 pt Border: : (Single solid line Auto  0.5 pt Line width)"/>
    <w:rsid w:val="000C01F9"/>
    <w:rPr>
      <w:sz w:val="20"/>
      <w:bdr w:val="single" w:sz="4" w:space="0" w:color="auto" w:frame="1"/>
    </w:rPr>
  </w:style>
  <w:style w:type="character" w:customStyle="1" w:styleId="StyleLatinGaramondUnderline">
    <w:name w:val="Style (Latin) Garamond Underline"/>
    <w:rsid w:val="000C01F9"/>
    <w:rPr>
      <w:rFonts w:ascii="Times New Roman" w:hAnsi="Times New Roman"/>
      <w:sz w:val="20"/>
      <w:u w:val="single"/>
    </w:rPr>
  </w:style>
  <w:style w:type="character" w:customStyle="1" w:styleId="StyleLatinGaramond">
    <w:name w:val="Style (Latin) Garamond"/>
    <w:rsid w:val="000C01F9"/>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0C01F9"/>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0C01F9"/>
    <w:rPr>
      <w:rFonts w:ascii="Times" w:eastAsia="Times New Roman" w:hAnsi="Times" w:cs="Arial"/>
      <w:sz w:val="22"/>
      <w:szCs w:val="28"/>
      <w:u w:val="single"/>
    </w:rPr>
  </w:style>
  <w:style w:type="paragraph" w:customStyle="1" w:styleId="HeaderStyle">
    <w:name w:val="Header Style"/>
    <w:basedOn w:val="Normal"/>
    <w:rsid w:val="000C01F9"/>
    <w:pPr>
      <w:jc w:val="center"/>
    </w:pPr>
    <w:rPr>
      <w:rFonts w:eastAsia="Times New Roman"/>
      <w:b/>
      <w:sz w:val="24"/>
      <w:szCs w:val="20"/>
      <w:u w:val="single"/>
    </w:rPr>
  </w:style>
  <w:style w:type="character" w:customStyle="1" w:styleId="CardChar21">
    <w:name w:val="Card Char2"/>
    <w:basedOn w:val="DefaultParagraphFont"/>
    <w:rsid w:val="000C01F9"/>
    <w:rPr>
      <w:rFonts w:ascii="Times New Roman" w:eastAsia="Times New Roman" w:hAnsi="Times New Roman" w:cs="Times New Roman"/>
      <w:bCs/>
      <w:color w:val="000000"/>
      <w:sz w:val="20"/>
      <w:szCs w:val="20"/>
    </w:rPr>
  </w:style>
  <w:style w:type="character" w:customStyle="1" w:styleId="A17">
    <w:name w:val="A17"/>
    <w:rsid w:val="000C01F9"/>
    <w:rPr>
      <w:rFonts w:cs="Baskerville"/>
      <w:color w:val="000000"/>
      <w:sz w:val="12"/>
      <w:szCs w:val="12"/>
    </w:rPr>
  </w:style>
  <w:style w:type="paragraph" w:customStyle="1" w:styleId="Pa19">
    <w:name w:val="Pa19"/>
    <w:basedOn w:val="Normal"/>
    <w:next w:val="Normal"/>
    <w:rsid w:val="000C01F9"/>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0C01F9"/>
    <w:pPr>
      <w:autoSpaceDE w:val="0"/>
      <w:autoSpaceDN w:val="0"/>
      <w:adjustRightInd w:val="0"/>
      <w:spacing w:line="441" w:lineRule="atLeast"/>
    </w:pPr>
    <w:rPr>
      <w:rFonts w:ascii="Baskerville" w:eastAsia="Times New Roman" w:hAnsi="Baskerville"/>
      <w:sz w:val="24"/>
    </w:rPr>
  </w:style>
  <w:style w:type="character" w:customStyle="1" w:styleId="A14">
    <w:name w:val="A14"/>
    <w:rsid w:val="000C01F9"/>
    <w:rPr>
      <w:rFonts w:ascii="Frutiger 45 Light" w:hAnsi="Frutiger 45 Light" w:cs="Frutiger 45 Light"/>
      <w:b/>
      <w:bCs/>
      <w:i/>
      <w:iCs/>
      <w:color w:val="000000"/>
      <w:sz w:val="36"/>
      <w:szCs w:val="36"/>
    </w:rPr>
  </w:style>
  <w:style w:type="character" w:customStyle="1" w:styleId="A20">
    <w:name w:val="A20"/>
    <w:rsid w:val="000C01F9"/>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0C01F9"/>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0C01F9"/>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0C01F9"/>
    <w:rPr>
      <w:rFonts w:cs="Arial"/>
      <w:b/>
      <w:bCs/>
      <w:sz w:val="24"/>
      <w:szCs w:val="26"/>
      <w:lang w:val="en-US" w:eastAsia="en-US" w:bidi="ar-SA"/>
    </w:rPr>
  </w:style>
  <w:style w:type="character" w:customStyle="1" w:styleId="brief-smalltext0">
    <w:name w:val="brief-smalltext"/>
    <w:basedOn w:val="DefaultParagraphFont"/>
    <w:rsid w:val="000C01F9"/>
  </w:style>
  <w:style w:type="paragraph" w:customStyle="1" w:styleId="Coverintroduction">
    <w:name w:val="Cover introduction"/>
    <w:basedOn w:val="Default"/>
    <w:next w:val="Default"/>
    <w:rsid w:val="000C01F9"/>
    <w:rPr>
      <w:rFonts w:ascii="Arial" w:hAnsi="Arial"/>
      <w:color w:val="auto"/>
    </w:rPr>
  </w:style>
  <w:style w:type="character" w:customStyle="1" w:styleId="style53">
    <w:name w:val="style5"/>
    <w:basedOn w:val="DefaultParagraphFont"/>
    <w:rsid w:val="000C01F9"/>
  </w:style>
  <w:style w:type="character" w:customStyle="1" w:styleId="TagCharCharCharCharCharChar">
    <w:name w:val="Tag Char Char Char Char Char Char"/>
    <w:rsid w:val="000C01F9"/>
    <w:rPr>
      <w:rFonts w:cs="Arial"/>
      <w:b/>
      <w:bCs/>
      <w:sz w:val="24"/>
      <w:szCs w:val="26"/>
      <w:lang w:val="en-US" w:eastAsia="en-US" w:bidi="ar-SA"/>
    </w:rPr>
  </w:style>
  <w:style w:type="character" w:customStyle="1" w:styleId="pmterms3">
    <w:name w:val="pmterms3"/>
    <w:basedOn w:val="DefaultParagraphFont"/>
    <w:rsid w:val="000C01F9"/>
  </w:style>
  <w:style w:type="character" w:customStyle="1" w:styleId="interiorheadline">
    <w:name w:val="interiorheadline"/>
    <w:basedOn w:val="DefaultParagraphFont"/>
    <w:rsid w:val="000C01F9"/>
  </w:style>
  <w:style w:type="character" w:customStyle="1" w:styleId="Heading31CharCharCharChar1">
    <w:name w:val="Heading 31 Char Char Char Char1"/>
    <w:rsid w:val="000C01F9"/>
    <w:rPr>
      <w:rFonts w:cs="Arial"/>
      <w:b/>
      <w:bCs/>
      <w:sz w:val="24"/>
      <w:szCs w:val="26"/>
      <w:lang w:val="en-US" w:eastAsia="en-US" w:bidi="ar-SA"/>
    </w:rPr>
  </w:style>
  <w:style w:type="character" w:customStyle="1" w:styleId="Heading31CharCharChar">
    <w:name w:val="Heading 31 Char Char Char"/>
    <w:rsid w:val="000C01F9"/>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0C01F9"/>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0C01F9"/>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rsid w:val="000C01F9"/>
    <w:rPr>
      <w:rFonts w:eastAsia="MS Mincho"/>
      <w:b/>
      <w:u w:val="single"/>
    </w:rPr>
  </w:style>
  <w:style w:type="character" w:customStyle="1" w:styleId="BoldandUnderlineCharChar1CharChar">
    <w:name w:val="Bold and Underline Char Char1 Char Char"/>
    <w:basedOn w:val="DefaultParagraphFont"/>
    <w:link w:val="BoldandUnderlineCharChar1Char"/>
    <w:rsid w:val="000C01F9"/>
    <w:rPr>
      <w:rFonts w:ascii="Calibri" w:eastAsia="MS Mincho" w:hAnsi="Calibri" w:cs="Calibri"/>
      <w:b/>
      <w:sz w:val="22"/>
      <w:u w:val="single"/>
    </w:rPr>
  </w:style>
  <w:style w:type="character" w:customStyle="1" w:styleId="author-bio-box">
    <w:name w:val="author-bio-box"/>
    <w:basedOn w:val="DefaultParagraphFont"/>
    <w:rsid w:val="000C01F9"/>
  </w:style>
  <w:style w:type="character" w:customStyle="1" w:styleId="TagsChar">
    <w:name w:val="Tags Char"/>
    <w:aliases w:val="tags Char,No Spacing2 Char,No Spacing21 Char,No Spacing1111 Char"/>
    <w:basedOn w:val="DefaultParagraphFont"/>
    <w:qFormat/>
    <w:rsid w:val="000C01F9"/>
    <w:rPr>
      <w:rFonts w:ascii="Georgia" w:eastAsia="Calibri" w:hAnsi="Georgia" w:cs="Times New Roman"/>
      <w:b/>
      <w:sz w:val="24"/>
    </w:rPr>
  </w:style>
  <w:style w:type="paragraph" w:customStyle="1" w:styleId="CitationCharChar">
    <w:name w:val="Citation Char Char"/>
    <w:basedOn w:val="Normal"/>
    <w:uiPriority w:val="6"/>
    <w:qFormat/>
    <w:rsid w:val="000C01F9"/>
    <w:pPr>
      <w:ind w:left="1440" w:right="1440"/>
    </w:pPr>
    <w:rPr>
      <w:bCs/>
      <w:u w:val="single"/>
    </w:rPr>
  </w:style>
  <w:style w:type="character" w:customStyle="1" w:styleId="SubtitleChar2">
    <w:name w:val="Subtitle Char2"/>
    <w:basedOn w:val="DefaultParagraphFont"/>
    <w:uiPriority w:val="11"/>
    <w:rsid w:val="000C01F9"/>
    <w:rPr>
      <w:rFonts w:eastAsiaTheme="minorEastAsia"/>
      <w:color w:val="5A5A5A" w:themeColor="text1" w:themeTint="A5"/>
      <w:spacing w:val="15"/>
    </w:rPr>
  </w:style>
  <w:style w:type="paragraph" w:customStyle="1" w:styleId="type">
    <w:name w:val="type"/>
    <w:basedOn w:val="Normal"/>
    <w:qFormat/>
    <w:rsid w:val="000C01F9"/>
    <w:pPr>
      <w:spacing w:before="100" w:beforeAutospacing="1" w:after="100" w:afterAutospacing="1"/>
    </w:pPr>
    <w:rPr>
      <w:rFonts w:eastAsia="Times New Roman"/>
    </w:rPr>
  </w:style>
  <w:style w:type="character" w:customStyle="1" w:styleId="abodyblack3">
    <w:name w:val="abodyblack3"/>
    <w:basedOn w:val="DefaultParagraphFont"/>
    <w:rsid w:val="000C01F9"/>
  </w:style>
  <w:style w:type="character" w:customStyle="1" w:styleId="TitleChar2">
    <w:name w:val="Title Char2"/>
    <w:basedOn w:val="DefaultParagraphFont"/>
    <w:uiPriority w:val="5"/>
    <w:qFormat/>
    <w:locked/>
    <w:rsid w:val="000C01F9"/>
    <w:rPr>
      <w:b/>
      <w:bCs/>
      <w:u w:val="single"/>
    </w:rPr>
  </w:style>
  <w:style w:type="character" w:customStyle="1" w:styleId="cit-first-element">
    <w:name w:val="cit-first-element"/>
    <w:basedOn w:val="DefaultParagraphFont"/>
    <w:rsid w:val="000C01F9"/>
  </w:style>
  <w:style w:type="paragraph" w:customStyle="1" w:styleId="TableParagraph">
    <w:name w:val="Table Paragraph"/>
    <w:basedOn w:val="Normal"/>
    <w:uiPriority w:val="1"/>
    <w:qFormat/>
    <w:rsid w:val="000C01F9"/>
    <w:pPr>
      <w:widowControl w:val="0"/>
    </w:pPr>
    <w:rPr>
      <w:rFonts w:asciiTheme="minorHAnsi" w:hAnsiTheme="minorHAnsi"/>
    </w:rPr>
  </w:style>
  <w:style w:type="character" w:customStyle="1" w:styleId="UnderlineChar5">
    <w:name w:val="UnderlineChar"/>
    <w:rsid w:val="000C01F9"/>
    <w:rPr>
      <w:sz w:val="24"/>
      <w:u w:val="single"/>
      <w:shd w:val="clear" w:color="auto" w:fill="auto"/>
    </w:rPr>
  </w:style>
  <w:style w:type="character" w:customStyle="1" w:styleId="m1341753421140884995gmail-styleunderline">
    <w:name w:val="m_1341753421140884995gmail-styleunderline"/>
    <w:basedOn w:val="DefaultParagraphFont"/>
    <w:rsid w:val="000C01F9"/>
  </w:style>
  <w:style w:type="paragraph" w:styleId="BodyTextFirstIndent2">
    <w:name w:val="Body Text First Indent 2"/>
    <w:aliases w:val="8 Point Font"/>
    <w:basedOn w:val="BodyTextIndent"/>
    <w:link w:val="BodyTextFirstIndent2Char"/>
    <w:qFormat/>
    <w:rsid w:val="000C01F9"/>
    <w:pPr>
      <w:autoSpaceDE/>
      <w:autoSpaceDN/>
      <w:adjustRightInd/>
      <w:spacing w:after="120"/>
    </w:pPr>
    <w:rPr>
      <w:rFonts w:eastAsiaTheme="minorHAnsi"/>
      <w:sz w:val="16"/>
      <w:szCs w:val="22"/>
    </w:rPr>
  </w:style>
  <w:style w:type="character" w:customStyle="1" w:styleId="BodyTextFirstIndent2Char">
    <w:name w:val="Body Text First Indent 2 Char"/>
    <w:aliases w:val="8 Point Font Char"/>
    <w:basedOn w:val="BodyTextIndentChar"/>
    <w:link w:val="BodyTextFirstIndent2"/>
    <w:rsid w:val="000C01F9"/>
    <w:rPr>
      <w:rFonts w:ascii="Times New Roman" w:eastAsiaTheme="minorHAnsi" w:hAnsi="Times New Roman" w:cs="Times New Roman"/>
      <w:sz w:val="16"/>
      <w:szCs w:val="22"/>
    </w:rPr>
  </w:style>
  <w:style w:type="character" w:customStyle="1" w:styleId="m-4779788222740640853gmail-style13ptbold">
    <w:name w:val="m_-4779788222740640853gmail-style13ptbold"/>
    <w:basedOn w:val="DefaultParagraphFont"/>
    <w:rsid w:val="000C01F9"/>
  </w:style>
  <w:style w:type="character" w:customStyle="1" w:styleId="m-4779788222740640853gmail-styleunderline">
    <w:name w:val="m_-4779788222740640853gmail-styleunderline"/>
    <w:basedOn w:val="DefaultParagraphFont"/>
    <w:rsid w:val="000C01F9"/>
  </w:style>
  <w:style w:type="paragraph" w:customStyle="1" w:styleId="m-6141792299627414980gmail-msolistparagraph">
    <w:name w:val="m_-6141792299627414980gmail-msolistparagraph"/>
    <w:basedOn w:val="Normal"/>
    <w:rsid w:val="000C01F9"/>
    <w:pPr>
      <w:spacing w:before="100" w:beforeAutospacing="1" w:after="100" w:afterAutospacing="1"/>
    </w:pPr>
    <w:rPr>
      <w:rFonts w:eastAsia="Times New Roman"/>
      <w:sz w:val="24"/>
    </w:rPr>
  </w:style>
  <w:style w:type="paragraph" w:customStyle="1" w:styleId="m-8873710502535438992gmail-msonormal">
    <w:name w:val="m_-8873710502535438992gmail-msonormal"/>
    <w:basedOn w:val="Normal"/>
    <w:rsid w:val="000C01F9"/>
    <w:pPr>
      <w:spacing w:before="100" w:beforeAutospacing="1" w:after="100" w:afterAutospacing="1"/>
    </w:pPr>
    <w:rPr>
      <w:rFonts w:eastAsia="Times New Roman"/>
      <w:sz w:val="24"/>
    </w:rPr>
  </w:style>
  <w:style w:type="character" w:customStyle="1" w:styleId="m-8873710502535438992gmail-style13ptbold">
    <w:name w:val="m_-8873710502535438992gmail-style13ptbold"/>
    <w:basedOn w:val="DefaultParagraphFont"/>
    <w:rsid w:val="000C01F9"/>
  </w:style>
  <w:style w:type="character" w:customStyle="1" w:styleId="m-8873710502535438992gmail-styleunderline">
    <w:name w:val="m_-8873710502535438992gmail-styleunderline"/>
    <w:basedOn w:val="DefaultParagraphFont"/>
    <w:rsid w:val="000C01F9"/>
  </w:style>
  <w:style w:type="character" w:customStyle="1" w:styleId="standing">
    <w:name w:val="standing"/>
    <w:basedOn w:val="DefaultParagraphFont"/>
    <w:rsid w:val="000C01F9"/>
  </w:style>
  <w:style w:type="paragraph" w:customStyle="1" w:styleId="dcr-s23rjr">
    <w:name w:val="dcr-s23rjr"/>
    <w:basedOn w:val="Normal"/>
    <w:rsid w:val="000C01F9"/>
    <w:pPr>
      <w:spacing w:before="100" w:beforeAutospacing="1" w:after="100" w:afterAutospacing="1"/>
    </w:pPr>
    <w:rPr>
      <w:rFonts w:eastAsia="Times New Roman"/>
      <w:sz w:val="24"/>
    </w:rPr>
  </w:style>
  <w:style w:type="character" w:customStyle="1" w:styleId="dcr-19x4pdv">
    <w:name w:val="dcr-19x4pdv"/>
    <w:basedOn w:val="DefaultParagraphFont"/>
    <w:rsid w:val="000C01F9"/>
  </w:style>
  <w:style w:type="paragraph" w:customStyle="1" w:styleId="header-menu-item">
    <w:name w:val="header-menu-item"/>
    <w:basedOn w:val="Normal"/>
    <w:rsid w:val="000C01F9"/>
    <w:pPr>
      <w:spacing w:before="100" w:beforeAutospacing="1" w:after="100" w:afterAutospacing="1"/>
    </w:pPr>
    <w:rPr>
      <w:rFonts w:eastAsia="Times New Roman"/>
      <w:sz w:val="24"/>
    </w:rPr>
  </w:style>
  <w:style w:type="character" w:customStyle="1" w:styleId="subscribe--long">
    <w:name w:val="subscribe--long"/>
    <w:basedOn w:val="DefaultParagraphFont"/>
    <w:rsid w:val="000C01F9"/>
  </w:style>
  <w:style w:type="paragraph" w:customStyle="1" w:styleId="header-alt-title">
    <w:name w:val="header-alt-title"/>
    <w:basedOn w:val="Normal"/>
    <w:rsid w:val="000C01F9"/>
    <w:pPr>
      <w:spacing w:before="100" w:beforeAutospacing="1" w:after="100" w:afterAutospacing="1"/>
    </w:pPr>
    <w:rPr>
      <w:rFonts w:eastAsia="Times New Roman"/>
      <w:sz w:val="24"/>
    </w:rPr>
  </w:style>
  <w:style w:type="character" w:customStyle="1" w:styleId="department-title">
    <w:name w:val="department-title"/>
    <w:basedOn w:val="DefaultParagraphFont"/>
    <w:rsid w:val="000C01F9"/>
  </w:style>
  <w:style w:type="character" w:customStyle="1" w:styleId="header-alt-titledesktop">
    <w:name w:val="header-alt-title__desktop"/>
    <w:basedOn w:val="DefaultParagraphFont"/>
    <w:rsid w:val="000C01F9"/>
  </w:style>
  <w:style w:type="character" w:customStyle="1" w:styleId="share-title">
    <w:name w:val="share-title"/>
    <w:basedOn w:val="DefaultParagraphFont"/>
    <w:rsid w:val="000C01F9"/>
  </w:style>
  <w:style w:type="character" w:customStyle="1" w:styleId="pull-quote-sidebar">
    <w:name w:val="pull-quote-sidebar"/>
    <w:basedOn w:val="DefaultParagraphFont"/>
    <w:rsid w:val="000C01F9"/>
  </w:style>
  <w:style w:type="paragraph" w:customStyle="1" w:styleId="heading-container">
    <w:name w:val="heading-container"/>
    <w:basedOn w:val="Normal"/>
    <w:rsid w:val="000C01F9"/>
    <w:pPr>
      <w:spacing w:before="100" w:beforeAutospacing="1" w:after="100" w:afterAutospacing="1"/>
    </w:pPr>
    <w:rPr>
      <w:rFonts w:eastAsia="Times New Roman"/>
      <w:sz w:val="24"/>
    </w:rPr>
  </w:style>
  <w:style w:type="paragraph" w:customStyle="1" w:styleId="dek">
    <w:name w:val="dek"/>
    <w:basedOn w:val="Normal"/>
    <w:uiPriority w:val="99"/>
    <w:rsid w:val="000C01F9"/>
    <w:pPr>
      <w:spacing w:before="100" w:beforeAutospacing="1" w:after="100" w:afterAutospacing="1"/>
    </w:pPr>
    <w:rPr>
      <w:rFonts w:eastAsia="Times New Roman"/>
      <w:sz w:val="24"/>
    </w:rPr>
  </w:style>
  <w:style w:type="paragraph" w:customStyle="1" w:styleId="calerts-tagsalert">
    <w:name w:val="calerts-tags__alert"/>
    <w:basedOn w:val="Normal"/>
    <w:rsid w:val="000C01F9"/>
    <w:pPr>
      <w:spacing w:before="100" w:beforeAutospacing="1" w:after="100" w:afterAutospacing="1"/>
    </w:pPr>
    <w:rPr>
      <w:rFonts w:eastAsia="Times New Roman"/>
      <w:sz w:val="24"/>
    </w:rPr>
  </w:style>
  <w:style w:type="character" w:customStyle="1" w:styleId="calerts-tagsalert-headline">
    <w:name w:val="calerts-tags__alert-headline"/>
    <w:basedOn w:val="DefaultParagraphFont"/>
    <w:rsid w:val="000C01F9"/>
  </w:style>
  <w:style w:type="character" w:customStyle="1" w:styleId="calerts-tagsalert-body">
    <w:name w:val="calerts-tags__alert-body"/>
    <w:basedOn w:val="DefaultParagraphFont"/>
    <w:rsid w:val="000C01F9"/>
  </w:style>
  <w:style w:type="paragraph" w:customStyle="1" w:styleId="fp-trending-content">
    <w:name w:val="fp-trending-content"/>
    <w:basedOn w:val="Normal"/>
    <w:rsid w:val="000C01F9"/>
    <w:pPr>
      <w:spacing w:before="100" w:beforeAutospacing="1" w:after="100" w:afterAutospacing="1"/>
    </w:pPr>
    <w:rPr>
      <w:rFonts w:eastAsia="Times New Roman"/>
      <w:sz w:val="24"/>
    </w:rPr>
  </w:style>
  <w:style w:type="paragraph" w:customStyle="1" w:styleId="signup-prompt">
    <w:name w:val="signup-prompt"/>
    <w:basedOn w:val="Normal"/>
    <w:rsid w:val="000C01F9"/>
    <w:pPr>
      <w:spacing w:before="100" w:beforeAutospacing="1" w:after="100" w:afterAutospacing="1"/>
    </w:pPr>
    <w:rPr>
      <w:rFonts w:eastAsia="Times New Roman"/>
      <w:sz w:val="24"/>
    </w:rPr>
  </w:style>
  <w:style w:type="paragraph" w:customStyle="1" w:styleId="menu-item">
    <w:name w:val="menu-item"/>
    <w:basedOn w:val="Normal"/>
    <w:rsid w:val="000C01F9"/>
    <w:pPr>
      <w:spacing w:before="100" w:beforeAutospacing="1" w:after="100" w:afterAutospacing="1"/>
    </w:pPr>
    <w:rPr>
      <w:rFonts w:eastAsia="Times New Roman"/>
      <w:sz w:val="24"/>
    </w:rPr>
  </w:style>
  <w:style w:type="character" w:customStyle="1" w:styleId="nlmetal">
    <w:name w:val="nlm_etal"/>
    <w:basedOn w:val="DefaultParagraphFont"/>
    <w:rsid w:val="000C01F9"/>
  </w:style>
  <w:style w:type="character" w:customStyle="1" w:styleId="nlmyear">
    <w:name w:val="nlm_year"/>
    <w:basedOn w:val="DefaultParagraphFont"/>
    <w:rsid w:val="000C01F9"/>
  </w:style>
  <w:style w:type="character" w:customStyle="1" w:styleId="nlmpublisher-loc">
    <w:name w:val="nlm_publisher-loc"/>
    <w:basedOn w:val="DefaultParagraphFont"/>
    <w:rsid w:val="000C01F9"/>
  </w:style>
  <w:style w:type="character" w:customStyle="1" w:styleId="nlmpublisher-name">
    <w:name w:val="nlm_publisher-name"/>
    <w:basedOn w:val="DefaultParagraphFont"/>
    <w:rsid w:val="000C01F9"/>
  </w:style>
  <w:style w:type="character" w:customStyle="1" w:styleId="captionlabel">
    <w:name w:val="captionlabel"/>
    <w:basedOn w:val="DefaultParagraphFont"/>
    <w:rsid w:val="000C01F9"/>
  </w:style>
  <w:style w:type="character" w:customStyle="1" w:styleId="to4-socialtitle">
    <w:name w:val="to4-social__title"/>
    <w:basedOn w:val="DefaultParagraphFont"/>
    <w:rsid w:val="000C01F9"/>
  </w:style>
  <w:style w:type="character" w:customStyle="1" w:styleId="meta-label">
    <w:name w:val="meta-label"/>
    <w:basedOn w:val="DefaultParagraphFont"/>
    <w:rsid w:val="000C01F9"/>
  </w:style>
  <w:style w:type="paragraph" w:customStyle="1" w:styleId="gfield">
    <w:name w:val="gfield"/>
    <w:basedOn w:val="Normal"/>
    <w:rsid w:val="000C01F9"/>
    <w:pPr>
      <w:spacing w:before="100" w:beforeAutospacing="1" w:after="100" w:afterAutospacing="1"/>
    </w:pPr>
    <w:rPr>
      <w:rFonts w:eastAsia="Times New Roman"/>
      <w:sz w:val="24"/>
    </w:rPr>
  </w:style>
  <w:style w:type="character" w:customStyle="1" w:styleId="dcr-l6t30p">
    <w:name w:val="dcr-l6t30p"/>
    <w:basedOn w:val="DefaultParagraphFont"/>
    <w:rsid w:val="000C01F9"/>
  </w:style>
  <w:style w:type="paragraph" w:customStyle="1" w:styleId="dcr-i43ppq">
    <w:name w:val="dcr-i43ppq"/>
    <w:basedOn w:val="Normal"/>
    <w:rsid w:val="000C01F9"/>
    <w:pPr>
      <w:spacing w:before="100" w:beforeAutospacing="1" w:after="100" w:afterAutospacing="1"/>
    </w:pPr>
    <w:rPr>
      <w:rFonts w:eastAsia="Times New Roman"/>
      <w:sz w:val="24"/>
    </w:rPr>
  </w:style>
  <w:style w:type="character" w:customStyle="1" w:styleId="amp-wp-fe3f5cc">
    <w:name w:val="amp-wp-fe3f5cc"/>
    <w:basedOn w:val="DefaultParagraphFont"/>
    <w:rsid w:val="000C01F9"/>
  </w:style>
  <w:style w:type="paragraph" w:customStyle="1" w:styleId="clay-paragraph">
    <w:name w:val="clay-paragraph"/>
    <w:basedOn w:val="Normal"/>
    <w:rsid w:val="000C01F9"/>
    <w:pPr>
      <w:spacing w:before="100" w:beforeAutospacing="1" w:after="100" w:afterAutospacing="1"/>
    </w:pPr>
    <w:rPr>
      <w:rFonts w:eastAsia="Times New Roman"/>
      <w:sz w:val="24"/>
    </w:rPr>
  </w:style>
  <w:style w:type="paragraph" w:customStyle="1" w:styleId="has-dropcap">
    <w:name w:val="has-dropcap"/>
    <w:basedOn w:val="Normal"/>
    <w:rsid w:val="000C01F9"/>
    <w:pPr>
      <w:spacing w:before="100" w:beforeAutospacing="1" w:after="100" w:afterAutospacing="1"/>
    </w:pPr>
    <w:rPr>
      <w:rFonts w:eastAsia="Times New Roman"/>
      <w:sz w:val="24"/>
    </w:rPr>
  </w:style>
  <w:style w:type="paragraph" w:customStyle="1" w:styleId="paywall">
    <w:name w:val="paywall"/>
    <w:basedOn w:val="Normal"/>
    <w:rsid w:val="000C01F9"/>
    <w:pPr>
      <w:spacing w:before="100" w:beforeAutospacing="1" w:after="100" w:afterAutospacing="1"/>
    </w:pPr>
    <w:rPr>
      <w:rFonts w:eastAsia="Times New Roman"/>
      <w:sz w:val="24"/>
    </w:rPr>
  </w:style>
  <w:style w:type="character" w:customStyle="1" w:styleId="basewrap-sc-twddq">
    <w:name w:val="basewrap-sc-twddq"/>
    <w:basedOn w:val="DefaultParagraphFont"/>
    <w:rsid w:val="000C01F9"/>
  </w:style>
  <w:style w:type="paragraph" w:customStyle="1" w:styleId="basewrap-sc-twddq1">
    <w:name w:val="basewrap-sc-twddq1"/>
    <w:basedOn w:val="Normal"/>
    <w:rsid w:val="000C01F9"/>
    <w:pPr>
      <w:spacing w:before="100" w:beforeAutospacing="1" w:after="100" w:afterAutospacing="1"/>
    </w:pPr>
    <w:rPr>
      <w:rFonts w:eastAsia="Times New Roman"/>
      <w:sz w:val="24"/>
    </w:rPr>
  </w:style>
  <w:style w:type="character" w:customStyle="1" w:styleId="ad-label">
    <w:name w:val="ad-label"/>
    <w:basedOn w:val="DefaultParagraphFont"/>
    <w:rsid w:val="000C01F9"/>
  </w:style>
  <w:style w:type="character" w:customStyle="1" w:styleId="skimlinks-unlinked">
    <w:name w:val="skimlinks-unlinked"/>
    <w:basedOn w:val="DefaultParagraphFont"/>
    <w:rsid w:val="000C01F9"/>
  </w:style>
  <w:style w:type="paragraph" w:customStyle="1" w:styleId="signin-button">
    <w:name w:val="signin-button"/>
    <w:basedOn w:val="Normal"/>
    <w:rsid w:val="000C01F9"/>
    <w:pPr>
      <w:spacing w:before="100" w:beforeAutospacing="1" w:after="100" w:afterAutospacing="1"/>
    </w:pPr>
    <w:rPr>
      <w:rFonts w:eastAsia="Times New Roman"/>
      <w:sz w:val="24"/>
    </w:rPr>
  </w:style>
  <w:style w:type="paragraph" w:customStyle="1" w:styleId="heading-list">
    <w:name w:val="heading-list"/>
    <w:basedOn w:val="Normal"/>
    <w:rsid w:val="000C01F9"/>
    <w:pPr>
      <w:spacing w:before="100" w:beforeAutospacing="1" w:after="100" w:afterAutospacing="1"/>
    </w:pPr>
    <w:rPr>
      <w:rFonts w:eastAsia="Times New Roman"/>
      <w:sz w:val="24"/>
    </w:rPr>
  </w:style>
  <w:style w:type="character" w:customStyle="1" w:styleId="desktop">
    <w:name w:val="desktop"/>
    <w:basedOn w:val="DefaultParagraphFont"/>
    <w:rsid w:val="000C01F9"/>
  </w:style>
  <w:style w:type="paragraph" w:customStyle="1" w:styleId="breadcrumb-item">
    <w:name w:val="breadcrumb-item"/>
    <w:basedOn w:val="Normal"/>
    <w:rsid w:val="000C01F9"/>
    <w:pPr>
      <w:spacing w:before="100" w:beforeAutospacing="1" w:after="100" w:afterAutospacing="1"/>
    </w:pPr>
    <w:rPr>
      <w:rFonts w:eastAsia="Times New Roman"/>
      <w:sz w:val="24"/>
    </w:rPr>
  </w:style>
  <w:style w:type="character" w:customStyle="1" w:styleId="breadcrumb-title">
    <w:name w:val="breadcrumb-title"/>
    <w:basedOn w:val="DefaultParagraphFont"/>
    <w:rsid w:val="000C01F9"/>
  </w:style>
  <w:style w:type="character" w:customStyle="1" w:styleId="jw-volume-update">
    <w:name w:val="jw-volume-update"/>
    <w:basedOn w:val="DefaultParagraphFont"/>
    <w:rsid w:val="000C01F9"/>
  </w:style>
  <w:style w:type="paragraph" w:customStyle="1" w:styleId="author-feedback-text">
    <w:name w:val="author-feedback-text"/>
    <w:basedOn w:val="Normal"/>
    <w:rsid w:val="000C01F9"/>
    <w:pPr>
      <w:spacing w:before="100" w:beforeAutospacing="1" w:after="100" w:afterAutospacing="1"/>
    </w:pPr>
    <w:rPr>
      <w:rFonts w:eastAsia="Times New Roman"/>
      <w:sz w:val="24"/>
    </w:rPr>
  </w:style>
  <w:style w:type="character" w:customStyle="1" w:styleId="sssh">
    <w:name w:val="ss_sh"/>
    <w:basedOn w:val="DefaultParagraphFont"/>
    <w:rsid w:val="000C01F9"/>
  </w:style>
  <w:style w:type="character" w:customStyle="1" w:styleId="image-source-caption">
    <w:name w:val="image-source-caption"/>
    <w:basedOn w:val="DefaultParagraphFont"/>
    <w:rsid w:val="000C01F9"/>
  </w:style>
  <w:style w:type="character" w:customStyle="1" w:styleId="image-source">
    <w:name w:val="image-source"/>
    <w:basedOn w:val="DefaultParagraphFont"/>
    <w:rsid w:val="000C01F9"/>
  </w:style>
  <w:style w:type="paragraph" w:customStyle="1" w:styleId="Boldunderline2">
    <w:name w:val="Bold/underline"/>
    <w:basedOn w:val="Normal"/>
    <w:link w:val="BoldunderlineChar5"/>
    <w:autoRedefine/>
    <w:rsid w:val="000C01F9"/>
    <w:rPr>
      <w:rFonts w:ascii="SimSun" w:eastAsia="SimSun" w:hAnsi="SimSun" w:cstheme="minorBidi"/>
      <w:b/>
      <w:sz w:val="24"/>
      <w:u w:val="single"/>
      <w:lang w:eastAsia="zh-CN"/>
    </w:rPr>
  </w:style>
  <w:style w:type="character" w:customStyle="1" w:styleId="hi">
    <w:name w:val="hi"/>
    <w:basedOn w:val="DefaultParagraphFont"/>
    <w:rsid w:val="000C01F9"/>
  </w:style>
  <w:style w:type="paragraph" w:customStyle="1" w:styleId="footnotedescription">
    <w:name w:val="footnote description"/>
    <w:next w:val="Normal"/>
    <w:link w:val="footnotedescriptionChar"/>
    <w:hidden/>
    <w:rsid w:val="000C01F9"/>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0C01F9"/>
    <w:rPr>
      <w:rFonts w:ascii="Times New Roman" w:eastAsia="Times New Roman" w:hAnsi="Times New Roman" w:cs="Times New Roman"/>
      <w:color w:val="000000"/>
      <w:sz w:val="16"/>
      <w:szCs w:val="22"/>
    </w:rPr>
  </w:style>
  <w:style w:type="character" w:customStyle="1" w:styleId="footnotemark">
    <w:name w:val="footnote mark"/>
    <w:hidden/>
    <w:rsid w:val="000C01F9"/>
    <w:rPr>
      <w:rFonts w:ascii="Times New Roman" w:eastAsia="Times New Roman" w:hAnsi="Times New Roman" w:cs="Times New Roman"/>
      <w:color w:val="000000"/>
      <w:sz w:val="16"/>
      <w:vertAlign w:val="superscript"/>
    </w:rPr>
  </w:style>
  <w:style w:type="character" w:customStyle="1" w:styleId="ssit">
    <w:name w:val="ss_it"/>
    <w:basedOn w:val="DefaultParagraphFont"/>
    <w:rsid w:val="000C01F9"/>
  </w:style>
  <w:style w:type="character" w:customStyle="1" w:styleId="latin24compacttimestamp-2v7xiq">
    <w:name w:val="latin24compacttimestamp-2v7xiq"/>
    <w:basedOn w:val="DefaultParagraphFont"/>
    <w:rsid w:val="000C01F9"/>
  </w:style>
  <w:style w:type="character" w:customStyle="1" w:styleId="article-classifiergap">
    <w:name w:val="article-classifier__gap"/>
    <w:basedOn w:val="DefaultParagraphFont"/>
    <w:rsid w:val="000C01F9"/>
  </w:style>
  <w:style w:type="paragraph" w:customStyle="1" w:styleId="standardeinzug">
    <w:name w:val="standardeinzug"/>
    <w:basedOn w:val="Normal"/>
    <w:rsid w:val="000C01F9"/>
    <w:pPr>
      <w:spacing w:before="100" w:beforeAutospacing="1" w:after="100" w:afterAutospacing="1"/>
    </w:pPr>
    <w:rPr>
      <w:rFonts w:eastAsia="Times New Roman"/>
      <w:sz w:val="24"/>
    </w:rPr>
  </w:style>
  <w:style w:type="character" w:customStyle="1" w:styleId="y2iqfc">
    <w:name w:val="y2iqfc"/>
    <w:basedOn w:val="DefaultParagraphFont"/>
    <w:rsid w:val="000C01F9"/>
  </w:style>
  <w:style w:type="character" w:customStyle="1" w:styleId="edited-3sfazf">
    <w:name w:val="edited-3sfazf"/>
    <w:basedOn w:val="DefaultParagraphFont"/>
    <w:rsid w:val="000C01F9"/>
  </w:style>
  <w:style w:type="character" w:customStyle="1" w:styleId="xn-money">
    <w:name w:val="xn-money"/>
    <w:basedOn w:val="DefaultParagraphFont"/>
    <w:rsid w:val="000C01F9"/>
  </w:style>
  <w:style w:type="character" w:customStyle="1" w:styleId="word">
    <w:name w:val="word"/>
    <w:basedOn w:val="DefaultParagraphFont"/>
    <w:rsid w:val="000C01F9"/>
  </w:style>
  <w:style w:type="character" w:customStyle="1" w:styleId="whitespace">
    <w:name w:val="whitespace"/>
    <w:basedOn w:val="DefaultParagraphFont"/>
    <w:rsid w:val="000C01F9"/>
  </w:style>
  <w:style w:type="character" w:customStyle="1" w:styleId="ssbf">
    <w:name w:val="ss_bf"/>
    <w:basedOn w:val="DefaultParagraphFont"/>
    <w:rsid w:val="000C01F9"/>
  </w:style>
  <w:style w:type="character" w:customStyle="1" w:styleId="external-linklast-word">
    <w:name w:val="external-link__last-word"/>
    <w:basedOn w:val="DefaultParagraphFont"/>
    <w:rsid w:val="000C01F9"/>
  </w:style>
  <w:style w:type="paragraph" w:customStyle="1" w:styleId="field-item">
    <w:name w:val="field-item"/>
    <w:basedOn w:val="Normal"/>
    <w:rsid w:val="000C01F9"/>
    <w:pPr>
      <w:spacing w:before="100" w:beforeAutospacing="1" w:after="100" w:afterAutospacing="1"/>
    </w:pPr>
    <w:rPr>
      <w:rFonts w:eastAsia="Times New Roman"/>
      <w:sz w:val="24"/>
    </w:rPr>
  </w:style>
  <w:style w:type="paragraph" w:customStyle="1" w:styleId="Emphasis0">
    <w:name w:val="!!_Emphasis"/>
    <w:basedOn w:val="Normal"/>
    <w:uiPriority w:val="20"/>
    <w:qFormat/>
    <w:rsid w:val="000C01F9"/>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 w:type="character" w:customStyle="1" w:styleId="UnresolvedMention5">
    <w:name w:val="Unresolved Mention5"/>
    <w:basedOn w:val="DefaultParagraphFont"/>
    <w:uiPriority w:val="99"/>
    <w:semiHidden/>
    <w:unhideWhenUsed/>
    <w:rsid w:val="000C01F9"/>
    <w:rPr>
      <w:color w:val="605E5C"/>
      <w:shd w:val="clear" w:color="auto" w:fill="E1DFDD"/>
    </w:rPr>
  </w:style>
  <w:style w:type="character" w:customStyle="1" w:styleId="UnresolvedMention6">
    <w:name w:val="Unresolved Mention6"/>
    <w:basedOn w:val="DefaultParagraphFont"/>
    <w:uiPriority w:val="99"/>
    <w:semiHidden/>
    <w:unhideWhenUsed/>
    <w:rsid w:val="000C01F9"/>
    <w:rPr>
      <w:color w:val="605E5C"/>
      <w:shd w:val="clear" w:color="auto" w:fill="E1DFDD"/>
    </w:rPr>
  </w:style>
  <w:style w:type="character" w:customStyle="1" w:styleId="hubidentifier">
    <w:name w:val="hub_identifier"/>
    <w:basedOn w:val="DefaultParagraphFont"/>
    <w:rsid w:val="000C01F9"/>
  </w:style>
  <w:style w:type="paragraph" w:customStyle="1" w:styleId="aufzhlungnormal">
    <w:name w:val="aufzhlungnormal"/>
    <w:basedOn w:val="Normal"/>
    <w:rsid w:val="000C01F9"/>
    <w:pPr>
      <w:spacing w:before="100" w:beforeAutospacing="1" w:after="100" w:afterAutospacing="1"/>
    </w:pPr>
    <w:rPr>
      <w:rFonts w:eastAsia="Times New Roman"/>
      <w:sz w:val="24"/>
    </w:rPr>
  </w:style>
  <w:style w:type="character" w:customStyle="1" w:styleId="auszeichnungkursiv">
    <w:name w:val="auszeichnungkursiv"/>
    <w:basedOn w:val="DefaultParagraphFont"/>
    <w:rsid w:val="000C01F9"/>
  </w:style>
  <w:style w:type="paragraph" w:customStyle="1" w:styleId="entrefilet">
    <w:name w:val="entrefilet"/>
    <w:basedOn w:val="Normal"/>
    <w:rsid w:val="000C01F9"/>
    <w:pPr>
      <w:spacing w:before="100" w:beforeAutospacing="1" w:after="100" w:afterAutospacing="1"/>
    </w:pPr>
    <w:rPr>
      <w:rFonts w:eastAsia="Times New Roman"/>
      <w:sz w:val="24"/>
    </w:rPr>
  </w:style>
  <w:style w:type="paragraph" w:customStyle="1" w:styleId="kapitelreferenzkopf">
    <w:name w:val="kapitelreferenzkopf"/>
    <w:basedOn w:val="Normal"/>
    <w:rsid w:val="000C01F9"/>
    <w:pPr>
      <w:spacing w:before="100" w:beforeAutospacing="1" w:after="100" w:afterAutospacing="1"/>
    </w:pPr>
    <w:rPr>
      <w:rFonts w:eastAsia="Times New Roman"/>
      <w:sz w:val="24"/>
    </w:rPr>
  </w:style>
  <w:style w:type="paragraph" w:customStyle="1" w:styleId="tabberschrift">
    <w:name w:val="tabberschrift"/>
    <w:basedOn w:val="Normal"/>
    <w:rsid w:val="000C01F9"/>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0C01F9"/>
  </w:style>
  <w:style w:type="character" w:customStyle="1" w:styleId="m-5621139387307470627gmail-style13ptbold">
    <w:name w:val="m_-5621139387307470627gmail-style13ptbold"/>
    <w:basedOn w:val="DefaultParagraphFont"/>
    <w:rsid w:val="000C01F9"/>
  </w:style>
  <w:style w:type="character" w:customStyle="1" w:styleId="m-5621139387307470627gmail-styleunderline">
    <w:name w:val="m_-5621139387307470627gmail-styleunderline"/>
    <w:basedOn w:val="DefaultParagraphFont"/>
    <w:rsid w:val="000C01F9"/>
  </w:style>
  <w:style w:type="character" w:customStyle="1" w:styleId="m-4930835733434609408gmail-style13ptbold">
    <w:name w:val="m_-4930835733434609408gmail-style13ptbold"/>
    <w:basedOn w:val="DefaultParagraphFont"/>
    <w:rsid w:val="000C01F9"/>
  </w:style>
  <w:style w:type="character" w:customStyle="1" w:styleId="m-4930835733434609408gmail-styleunderline">
    <w:name w:val="m_-4930835733434609408gmail-styleunderline"/>
    <w:basedOn w:val="DefaultParagraphFont"/>
    <w:rsid w:val="000C01F9"/>
  </w:style>
  <w:style w:type="character" w:customStyle="1" w:styleId="m-2456650549122369157gmail-style13ptbold">
    <w:name w:val="m_-2456650549122369157gmail-style13ptbold"/>
    <w:basedOn w:val="DefaultParagraphFont"/>
    <w:rsid w:val="000C01F9"/>
  </w:style>
  <w:style w:type="character" w:customStyle="1" w:styleId="m-2456650549122369157gmail-styleunderline">
    <w:name w:val="m_-2456650549122369157gmail-styleunderline"/>
    <w:basedOn w:val="DefaultParagraphFont"/>
    <w:rsid w:val="000C01F9"/>
  </w:style>
  <w:style w:type="paragraph" w:customStyle="1" w:styleId="Second">
    <w:name w:val="Second"/>
    <w:basedOn w:val="Normal"/>
    <w:rsid w:val="000C01F9"/>
    <w:rPr>
      <w:rFonts w:eastAsia="Calibri"/>
      <w:b/>
      <w:caps/>
      <w:szCs w:val="20"/>
    </w:rPr>
  </w:style>
  <w:style w:type="paragraph" w:customStyle="1" w:styleId="cardbody0">
    <w:name w:val="cardbody"/>
    <w:basedOn w:val="Normal"/>
    <w:rsid w:val="000C01F9"/>
    <w:pPr>
      <w:spacing w:before="100" w:beforeAutospacing="1" w:after="100" w:afterAutospacing="1"/>
    </w:pPr>
    <w:rPr>
      <w:rFonts w:eastAsia="Times New Roman"/>
    </w:rPr>
  </w:style>
  <w:style w:type="character" w:customStyle="1" w:styleId="title-presub">
    <w:name w:val="title-presub"/>
    <w:basedOn w:val="DefaultParagraphFont"/>
    <w:rsid w:val="000C01F9"/>
  </w:style>
  <w:style w:type="character" w:customStyle="1" w:styleId="Subtitle3">
    <w:name w:val="Subtitle3"/>
    <w:basedOn w:val="DefaultParagraphFont"/>
    <w:rsid w:val="000C01F9"/>
  </w:style>
  <w:style w:type="character" w:customStyle="1" w:styleId="zleft">
    <w:name w:val="zleft"/>
    <w:basedOn w:val="DefaultParagraphFont"/>
    <w:rsid w:val="000C01F9"/>
  </w:style>
  <w:style w:type="character" w:customStyle="1" w:styleId="zright">
    <w:name w:val="zright"/>
    <w:basedOn w:val="DefaultParagraphFont"/>
    <w:rsid w:val="000C01F9"/>
  </w:style>
  <w:style w:type="character" w:customStyle="1" w:styleId="share-text">
    <w:name w:val="share-text"/>
    <w:basedOn w:val="DefaultParagraphFont"/>
    <w:rsid w:val="000C01F9"/>
  </w:style>
  <w:style w:type="character" w:customStyle="1" w:styleId="article-byline-reporter-list">
    <w:name w:val="article-byline-reporter-list"/>
    <w:basedOn w:val="DefaultParagraphFont"/>
    <w:rsid w:val="000C01F9"/>
  </w:style>
  <w:style w:type="character" w:customStyle="1" w:styleId="article-location">
    <w:name w:val="article-location"/>
    <w:basedOn w:val="DefaultParagraphFont"/>
    <w:rsid w:val="000C01F9"/>
  </w:style>
  <w:style w:type="character" w:customStyle="1" w:styleId="article-date-publish">
    <w:name w:val="article-date-publish"/>
    <w:basedOn w:val="DefaultParagraphFont"/>
    <w:rsid w:val="000C01F9"/>
  </w:style>
  <w:style w:type="paragraph" w:customStyle="1" w:styleId="temperature">
    <w:name w:val="temperature"/>
    <w:basedOn w:val="Normal"/>
    <w:rsid w:val="000C01F9"/>
    <w:pPr>
      <w:spacing w:before="100" w:beforeAutospacing="1" w:after="100" w:afterAutospacing="1"/>
    </w:pPr>
    <w:rPr>
      <w:rFonts w:eastAsia="Times New Roman"/>
      <w:sz w:val="24"/>
    </w:rPr>
  </w:style>
  <w:style w:type="paragraph" w:customStyle="1" w:styleId="Strong1">
    <w:name w:val="Strong1"/>
    <w:basedOn w:val="Normal"/>
    <w:rsid w:val="000C01F9"/>
    <w:pPr>
      <w:spacing w:before="100" w:beforeAutospacing="1" w:after="100" w:afterAutospacing="1"/>
    </w:pPr>
    <w:rPr>
      <w:rFonts w:eastAsia="Times New Roman"/>
      <w:sz w:val="24"/>
    </w:rPr>
  </w:style>
  <w:style w:type="paragraph" w:customStyle="1" w:styleId="search">
    <w:name w:val="search"/>
    <w:basedOn w:val="Normal"/>
    <w:rsid w:val="000C01F9"/>
    <w:pPr>
      <w:spacing w:before="100" w:beforeAutospacing="1" w:after="100" w:afterAutospacing="1"/>
    </w:pPr>
    <w:rPr>
      <w:rFonts w:eastAsia="Times New Roman"/>
      <w:sz w:val="24"/>
    </w:rPr>
  </w:style>
  <w:style w:type="paragraph" w:customStyle="1" w:styleId="flex-active-slide">
    <w:name w:val="flex-active-slide"/>
    <w:basedOn w:val="Normal"/>
    <w:rsid w:val="000C01F9"/>
    <w:pPr>
      <w:spacing w:before="100" w:beforeAutospacing="1" w:after="100" w:afterAutospacing="1"/>
    </w:pPr>
    <w:rPr>
      <w:rFonts w:eastAsia="Times New Roman"/>
      <w:sz w:val="24"/>
    </w:rPr>
  </w:style>
  <w:style w:type="paragraph" w:customStyle="1" w:styleId="edit">
    <w:name w:val="edit"/>
    <w:basedOn w:val="Normal"/>
    <w:rsid w:val="000C01F9"/>
    <w:pPr>
      <w:spacing w:before="100" w:beforeAutospacing="1" w:after="100" w:afterAutospacing="1"/>
    </w:pPr>
    <w:rPr>
      <w:rFonts w:eastAsia="Times New Roman"/>
      <w:sz w:val="24"/>
    </w:rPr>
  </w:style>
  <w:style w:type="paragraph" w:customStyle="1" w:styleId="jtbio">
    <w:name w:val="jt_bio"/>
    <w:basedOn w:val="Normal"/>
    <w:rsid w:val="000C01F9"/>
    <w:pPr>
      <w:spacing w:before="100" w:beforeAutospacing="1" w:after="100" w:afterAutospacing="1"/>
    </w:pPr>
    <w:rPr>
      <w:rFonts w:eastAsia="Times New Roman"/>
      <w:sz w:val="24"/>
    </w:rPr>
  </w:style>
  <w:style w:type="paragraph" w:customStyle="1" w:styleId="isactive">
    <w:name w:val="is_active"/>
    <w:basedOn w:val="Normal"/>
    <w:rsid w:val="000C01F9"/>
    <w:pPr>
      <w:spacing w:before="100" w:beforeAutospacing="1" w:after="100" w:afterAutospacing="1"/>
    </w:pPr>
    <w:rPr>
      <w:rFonts w:eastAsia="Times New Roman"/>
      <w:sz w:val="24"/>
    </w:rPr>
  </w:style>
  <w:style w:type="paragraph" w:customStyle="1" w:styleId="tabchangeitem">
    <w:name w:val="tabchange_item"/>
    <w:basedOn w:val="Normal"/>
    <w:rsid w:val="000C01F9"/>
    <w:pPr>
      <w:spacing w:before="100" w:beforeAutospacing="1" w:after="100" w:afterAutospacing="1"/>
    </w:pPr>
    <w:rPr>
      <w:rFonts w:eastAsia="Times New Roman"/>
      <w:sz w:val="24"/>
    </w:rPr>
  </w:style>
  <w:style w:type="paragraph" w:customStyle="1" w:styleId="blsidedivcommonlistcat">
    <w:name w:val="bl_sidediv_commonlist_cat"/>
    <w:basedOn w:val="Normal"/>
    <w:rsid w:val="000C01F9"/>
    <w:pPr>
      <w:spacing w:before="100" w:beforeAutospacing="1" w:after="100" w:afterAutospacing="1"/>
    </w:pPr>
    <w:rPr>
      <w:rFonts w:eastAsia="Times New Roman"/>
      <w:sz w:val="24"/>
    </w:rPr>
  </w:style>
  <w:style w:type="paragraph" w:customStyle="1" w:styleId="blsidedivcommonlistttl">
    <w:name w:val="bl_sidediv_commonlist_ttl"/>
    <w:basedOn w:val="Normal"/>
    <w:rsid w:val="000C01F9"/>
    <w:pPr>
      <w:spacing w:before="100" w:beforeAutospacing="1" w:after="100" w:afterAutospacing="1"/>
    </w:pPr>
    <w:rPr>
      <w:rFonts w:eastAsia="Times New Roman"/>
      <w:sz w:val="24"/>
    </w:rPr>
  </w:style>
  <w:style w:type="paragraph" w:customStyle="1" w:styleId="blsidedivcommonlistlead">
    <w:name w:val="bl_sidediv_commonlist_lead"/>
    <w:basedOn w:val="Normal"/>
    <w:rsid w:val="000C01F9"/>
    <w:pPr>
      <w:spacing w:before="100" w:beforeAutospacing="1" w:after="100" w:afterAutospacing="1"/>
    </w:pPr>
    <w:rPr>
      <w:rFonts w:eastAsia="Times New Roman"/>
      <w:sz w:val="24"/>
    </w:rPr>
  </w:style>
  <w:style w:type="paragraph" w:customStyle="1" w:styleId="more-btn">
    <w:name w:val="more-btn"/>
    <w:basedOn w:val="Normal"/>
    <w:rsid w:val="000C01F9"/>
    <w:pPr>
      <w:spacing w:before="100" w:beforeAutospacing="1" w:after="100" w:afterAutospacing="1"/>
    </w:pPr>
    <w:rPr>
      <w:rFonts w:eastAsia="Times New Roman"/>
      <w:sz w:val="24"/>
    </w:rPr>
  </w:style>
  <w:style w:type="paragraph" w:customStyle="1" w:styleId="menu-item-cityguide">
    <w:name w:val="menu-item-cityguide"/>
    <w:basedOn w:val="Normal"/>
    <w:rsid w:val="000C01F9"/>
    <w:pPr>
      <w:spacing w:before="100" w:beforeAutospacing="1" w:after="100" w:afterAutospacing="1"/>
    </w:pPr>
    <w:rPr>
      <w:rFonts w:eastAsia="Times New Roman"/>
      <w:sz w:val="24"/>
    </w:rPr>
  </w:style>
  <w:style w:type="character" w:customStyle="1" w:styleId="m6540463018285843025gmail-heading4char">
    <w:name w:val="m_6540463018285843025gmail-heading4char"/>
    <w:basedOn w:val="DefaultParagraphFont"/>
    <w:rsid w:val="000C01F9"/>
  </w:style>
  <w:style w:type="character" w:customStyle="1" w:styleId="m6540463018285843025gmail-styleunderline">
    <w:name w:val="m_6540463018285843025gmail-styleunderline"/>
    <w:basedOn w:val="DefaultParagraphFont"/>
    <w:rsid w:val="000C01F9"/>
  </w:style>
  <w:style w:type="character" w:customStyle="1" w:styleId="dispurl">
    <w:name w:val="dispurl"/>
    <w:basedOn w:val="DefaultParagraphFont"/>
    <w:rsid w:val="000C01F9"/>
  </w:style>
  <w:style w:type="character" w:customStyle="1" w:styleId="StyleUnderline11ptChar">
    <w:name w:val="Style Underline + 11 pt Char"/>
    <w:link w:val="StyleUnderline11pt0"/>
    <w:locked/>
    <w:rsid w:val="000C01F9"/>
    <w:rPr>
      <w:rFonts w:ascii="Georgia" w:hAnsi="Georgia"/>
      <w:u w:val="single"/>
    </w:rPr>
  </w:style>
  <w:style w:type="paragraph" w:customStyle="1" w:styleId="StyleUnderline11pt0">
    <w:name w:val="Style Underline + 11 pt"/>
    <w:basedOn w:val="Normal"/>
    <w:link w:val="StyleUnderline11ptChar"/>
    <w:rsid w:val="000C01F9"/>
    <w:rPr>
      <w:rFonts w:ascii="Georgia" w:hAnsi="Georgia" w:cstheme="minorBidi"/>
      <w:sz w:val="24"/>
      <w:u w:val="single"/>
    </w:rPr>
  </w:style>
  <w:style w:type="character" w:customStyle="1" w:styleId="StyleBoldUnderline11ptChar">
    <w:name w:val="Style BoldUnderline + 11 pt Char"/>
    <w:link w:val="StyleBoldUnderline11pt"/>
    <w:locked/>
    <w:rsid w:val="000C01F9"/>
    <w:rPr>
      <w:rFonts w:ascii="Georgia" w:hAnsi="Georgia"/>
      <w:b/>
      <w:bCs/>
      <w:u w:val="single"/>
    </w:rPr>
  </w:style>
  <w:style w:type="paragraph" w:customStyle="1" w:styleId="StyleBoldUnderline11pt">
    <w:name w:val="Style BoldUnderline + 11 pt"/>
    <w:basedOn w:val="Normal"/>
    <w:link w:val="StyleBoldUnderline11ptChar"/>
    <w:rsid w:val="000C01F9"/>
    <w:rPr>
      <w:rFonts w:ascii="Georgia" w:hAnsi="Georgia" w:cstheme="minorBidi"/>
      <w:b/>
      <w:bCs/>
      <w:sz w:val="24"/>
      <w:u w:val="single"/>
    </w:rPr>
  </w:style>
  <w:style w:type="paragraph" w:customStyle="1" w:styleId="Notes">
    <w:name w:val="Notes"/>
    <w:basedOn w:val="Normal"/>
    <w:link w:val="NotesChar"/>
    <w:autoRedefine/>
    <w:uiPriority w:val="4"/>
    <w:qFormat/>
    <w:rsid w:val="000C01F9"/>
    <w:rPr>
      <w:b/>
    </w:rPr>
  </w:style>
  <w:style w:type="character" w:customStyle="1" w:styleId="NotesChar">
    <w:name w:val="Notes Char"/>
    <w:basedOn w:val="DefaultParagraphFont"/>
    <w:link w:val="Notes"/>
    <w:uiPriority w:val="4"/>
    <w:rsid w:val="000C01F9"/>
    <w:rPr>
      <w:rFonts w:ascii="Calibri" w:hAnsi="Calibri" w:cs="Calibri"/>
      <w:b/>
      <w:sz w:val="22"/>
    </w:rPr>
  </w:style>
  <w:style w:type="paragraph" w:customStyle="1" w:styleId="Notetaking">
    <w:name w:val="Notetaking"/>
    <w:basedOn w:val="Heading6"/>
    <w:link w:val="NotetakingChar"/>
    <w:autoRedefine/>
    <w:uiPriority w:val="4"/>
    <w:qFormat/>
    <w:rsid w:val="000C01F9"/>
    <w:pPr>
      <w:pageBreakBefore w:val="0"/>
      <w:suppressAutoHyphens w:val="0"/>
      <w:spacing w:before="40" w:after="0"/>
      <w:jc w:val="left"/>
      <w:outlineLvl w:val="3"/>
    </w:pPr>
    <w:rPr>
      <w:rFonts w:eastAsiaTheme="majorEastAsia" w:cstheme="majorBidi"/>
      <w:bCs/>
      <w:color w:val="243F60" w:themeColor="accent1" w:themeShade="7F"/>
      <w:sz w:val="26"/>
    </w:rPr>
  </w:style>
  <w:style w:type="character" w:customStyle="1" w:styleId="NotetakingChar">
    <w:name w:val="Notetaking Char"/>
    <w:basedOn w:val="Heading6Char"/>
    <w:link w:val="Notetaking"/>
    <w:uiPriority w:val="4"/>
    <w:rsid w:val="000C01F9"/>
    <w:rPr>
      <w:rFonts w:ascii="Calibri" w:eastAsiaTheme="majorEastAsia" w:hAnsi="Calibri" w:cstheme="majorBidi"/>
      <w:b/>
      <w:bCs/>
      <w:color w:val="243F60" w:themeColor="accent1" w:themeShade="7F"/>
      <w:kern w:val="32"/>
      <w:sz w:val="26"/>
      <w:szCs w:val="32"/>
      <w:u w:val="single"/>
    </w:rPr>
  </w:style>
  <w:style w:type="paragraph" w:customStyle="1" w:styleId="DateTime0">
    <w:name w:val="DateTime"/>
    <w:basedOn w:val="Normal"/>
    <w:link w:val="DateTimeChar"/>
    <w:autoRedefine/>
    <w:uiPriority w:val="4"/>
    <w:qFormat/>
    <w:rsid w:val="000C01F9"/>
    <w:rPr>
      <w:rFonts w:ascii="Avenir LT Std 45 Book" w:hAnsi="Avenir LT Std 45 Book"/>
    </w:rPr>
  </w:style>
  <w:style w:type="character" w:customStyle="1" w:styleId="DateTimeChar">
    <w:name w:val="DateTime Char"/>
    <w:basedOn w:val="DefaultParagraphFont"/>
    <w:link w:val="DateTime0"/>
    <w:uiPriority w:val="4"/>
    <w:rsid w:val="000C01F9"/>
    <w:rPr>
      <w:rFonts w:ascii="Avenir LT Std 45 Book" w:hAnsi="Avenir LT Std 45 Book" w:cs="Calibri"/>
      <w:sz w:val="22"/>
    </w:rPr>
  </w:style>
  <w:style w:type="paragraph" w:customStyle="1" w:styleId="Lecture">
    <w:name w:val="Lecture"/>
    <w:next w:val="BodyText"/>
    <w:link w:val="LectureChar"/>
    <w:autoRedefine/>
    <w:uiPriority w:val="4"/>
    <w:qFormat/>
    <w:rsid w:val="000C01F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0C01F9"/>
    <w:rPr>
      <w:rFonts w:ascii="Arial" w:eastAsiaTheme="minorHAnsi" w:hAnsi="Arial" w:cs="Arial"/>
      <w:spacing w:val="-10"/>
      <w:sz w:val="22"/>
      <w:szCs w:val="22"/>
    </w:rPr>
  </w:style>
  <w:style w:type="character" w:customStyle="1" w:styleId="m4841727538114946087gmail-styleunderline">
    <w:name w:val="m_4841727538114946087gmail-styleunderline"/>
    <w:basedOn w:val="DefaultParagraphFont"/>
    <w:rsid w:val="000C01F9"/>
  </w:style>
  <w:style w:type="paragraph" w:customStyle="1" w:styleId="BreakTag">
    <w:name w:val="Break Tag"/>
    <w:basedOn w:val="Normal"/>
    <w:autoRedefine/>
    <w:uiPriority w:val="4"/>
    <w:qFormat/>
    <w:rsid w:val="000C01F9"/>
    <w:pPr>
      <w:spacing w:before="240"/>
    </w:pPr>
    <w:rPr>
      <w:rFonts w:ascii="Avenir LT Std 45 Book" w:hAnsi="Avenir LT Std 45 Book"/>
      <w:b/>
      <w:sz w:val="26"/>
    </w:rPr>
  </w:style>
  <w:style w:type="paragraph" w:customStyle="1" w:styleId="BreakBlock">
    <w:name w:val="Break Block"/>
    <w:basedOn w:val="Normal"/>
    <w:link w:val="BreakBlockChar"/>
    <w:autoRedefine/>
    <w:qFormat/>
    <w:rsid w:val="000C01F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0C01F9"/>
    <w:rPr>
      <w:rFonts w:ascii="Arial Bold" w:hAnsi="Arial Bold" w:cs="Calibri"/>
      <w:b/>
      <w:caps/>
      <w:sz w:val="32"/>
      <w:u w:val="single"/>
    </w:rPr>
  </w:style>
  <w:style w:type="paragraph" w:customStyle="1" w:styleId="BoldandUnderlineChar2CharChar">
    <w:name w:val="Bold and Underline Char2 Char Char"/>
    <w:basedOn w:val="Normal"/>
    <w:link w:val="BoldandUnderlineChar2CharCharChar"/>
    <w:qFormat/>
    <w:rsid w:val="000C01F9"/>
    <w:rPr>
      <w:rFonts w:asciiTheme="minorHAnsi" w:hAnsiTheme="minorHAnsi" w:cstheme="minorBidi"/>
      <w:b/>
      <w:sz w:val="24"/>
      <w:u w:val="single"/>
    </w:rPr>
  </w:style>
  <w:style w:type="character" w:customStyle="1" w:styleId="Reduce8ptCharChar">
    <w:name w:val="Reduce 8pt Char Char"/>
    <w:basedOn w:val="DefaultParagraphFont"/>
    <w:link w:val="Reduce8pt"/>
    <w:rsid w:val="000C01F9"/>
    <w:rPr>
      <w:sz w:val="16"/>
    </w:rPr>
  </w:style>
  <w:style w:type="paragraph" w:customStyle="1" w:styleId="Reduce8pt">
    <w:name w:val="Reduce 8pt"/>
    <w:basedOn w:val="Normal"/>
    <w:link w:val="Reduce8ptCharChar"/>
    <w:qFormat/>
    <w:rsid w:val="000C01F9"/>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0C01F9"/>
    <w:rPr>
      <w:color w:val="2B579A"/>
      <w:shd w:val="clear" w:color="auto" w:fill="E6E6E6"/>
    </w:rPr>
  </w:style>
  <w:style w:type="character" w:customStyle="1" w:styleId="m6370699461968006786gmail-styleunderline">
    <w:name w:val="m_6370699461968006786gmail-styleunderline"/>
    <w:basedOn w:val="DefaultParagraphFont"/>
    <w:rsid w:val="000C01F9"/>
  </w:style>
  <w:style w:type="character" w:customStyle="1" w:styleId="Mention2">
    <w:name w:val="Mention2"/>
    <w:basedOn w:val="DefaultParagraphFont"/>
    <w:uiPriority w:val="99"/>
    <w:semiHidden/>
    <w:unhideWhenUsed/>
    <w:rsid w:val="000C01F9"/>
    <w:rPr>
      <w:color w:val="2B579A"/>
      <w:shd w:val="clear" w:color="auto" w:fill="E6E6E6"/>
    </w:rPr>
  </w:style>
  <w:style w:type="paragraph" w:customStyle="1" w:styleId="FlashTag">
    <w:name w:val="FlashTag"/>
    <w:basedOn w:val="Normal"/>
    <w:link w:val="FlashTagChar"/>
    <w:autoRedefine/>
    <w:uiPriority w:val="4"/>
    <w:qFormat/>
    <w:rsid w:val="000C01F9"/>
    <w:rPr>
      <w:rFonts w:asciiTheme="majorHAnsi" w:hAnsiTheme="majorHAnsi"/>
      <w:b/>
      <w:sz w:val="28"/>
    </w:rPr>
  </w:style>
  <w:style w:type="character" w:customStyle="1" w:styleId="FlashTagChar">
    <w:name w:val="FlashTag Char"/>
    <w:basedOn w:val="DefaultParagraphFont"/>
    <w:link w:val="FlashTag"/>
    <w:uiPriority w:val="4"/>
    <w:rsid w:val="000C01F9"/>
    <w:rPr>
      <w:rFonts w:asciiTheme="majorHAnsi" w:hAnsiTheme="majorHAnsi" w:cs="Calibri"/>
      <w:b/>
      <w:sz w:val="28"/>
    </w:rPr>
  </w:style>
  <w:style w:type="paragraph" w:customStyle="1" w:styleId="Warrant">
    <w:name w:val="Warrant"/>
    <w:autoRedefine/>
    <w:uiPriority w:val="4"/>
    <w:qFormat/>
    <w:rsid w:val="000C01F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0C01F9"/>
  </w:style>
  <w:style w:type="character" w:customStyle="1" w:styleId="m3965771245576658108gmail-styleunderline">
    <w:name w:val="m_3965771245576658108gmail-styleunderline"/>
    <w:basedOn w:val="DefaultParagraphFont"/>
    <w:rsid w:val="000C01F9"/>
  </w:style>
  <w:style w:type="character" w:customStyle="1" w:styleId="FontStyle220">
    <w:name w:val="Font Style220"/>
    <w:basedOn w:val="DefaultParagraphFont"/>
    <w:uiPriority w:val="99"/>
    <w:rsid w:val="000C01F9"/>
    <w:rPr>
      <w:rFonts w:ascii="Candara" w:hAnsi="Candara" w:cs="Candara" w:hint="default"/>
      <w:i/>
      <w:iCs/>
      <w:sz w:val="18"/>
      <w:szCs w:val="18"/>
    </w:rPr>
  </w:style>
  <w:style w:type="character" w:customStyle="1" w:styleId="FontStyle290">
    <w:name w:val="Font Style290"/>
    <w:basedOn w:val="DefaultParagraphFont"/>
    <w:uiPriority w:val="99"/>
    <w:rsid w:val="000C01F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C01F9"/>
    <w:rPr>
      <w:rFonts w:ascii="Arial" w:hAnsi="Arial" w:cs="Arial"/>
      <w:b/>
      <w:bCs/>
      <w:sz w:val="16"/>
      <w:szCs w:val="16"/>
    </w:rPr>
  </w:style>
  <w:style w:type="character" w:customStyle="1" w:styleId="m-5498913268213319940gmail-styleunderline">
    <w:name w:val="m_-5498913268213319940gmail-styleunderline"/>
    <w:basedOn w:val="DefaultParagraphFont"/>
    <w:rsid w:val="000C01F9"/>
  </w:style>
  <w:style w:type="paragraph" w:customStyle="1" w:styleId="speakable">
    <w:name w:val="speakable"/>
    <w:basedOn w:val="Normal"/>
    <w:uiPriority w:val="99"/>
    <w:qFormat/>
    <w:rsid w:val="000C01F9"/>
    <w:pPr>
      <w:spacing w:before="100" w:beforeAutospacing="1" w:after="100" w:afterAutospacing="1"/>
    </w:pPr>
    <w:rPr>
      <w:rFonts w:eastAsia="Times New Roman"/>
    </w:rPr>
  </w:style>
  <w:style w:type="character" w:customStyle="1" w:styleId="overlay">
    <w:name w:val="overlay"/>
    <w:basedOn w:val="DefaultParagraphFont"/>
    <w:rsid w:val="000C01F9"/>
  </w:style>
  <w:style w:type="paragraph" w:customStyle="1" w:styleId="g-body">
    <w:name w:val="g-body"/>
    <w:basedOn w:val="Normal"/>
    <w:uiPriority w:val="99"/>
    <w:qFormat/>
    <w:rsid w:val="000C01F9"/>
    <w:pPr>
      <w:spacing w:before="100" w:beforeAutospacing="1" w:after="100" w:afterAutospacing="1"/>
    </w:pPr>
    <w:rPr>
      <w:rFonts w:eastAsia="Times New Roman"/>
    </w:rPr>
  </w:style>
  <w:style w:type="paragraph" w:customStyle="1" w:styleId="g-pstyle0">
    <w:name w:val="g-pstyle0"/>
    <w:basedOn w:val="Normal"/>
    <w:uiPriority w:val="99"/>
    <w:qFormat/>
    <w:rsid w:val="000C01F9"/>
    <w:pPr>
      <w:spacing w:before="100" w:beforeAutospacing="1" w:after="100" w:afterAutospacing="1"/>
    </w:pPr>
    <w:rPr>
      <w:rFonts w:eastAsia="Times New Roman"/>
    </w:rPr>
  </w:style>
  <w:style w:type="paragraph" w:customStyle="1" w:styleId="g-pstyle1">
    <w:name w:val="g-pstyle1"/>
    <w:basedOn w:val="Normal"/>
    <w:uiPriority w:val="99"/>
    <w:qFormat/>
    <w:rsid w:val="000C01F9"/>
    <w:pPr>
      <w:spacing w:before="100" w:beforeAutospacing="1" w:after="100" w:afterAutospacing="1"/>
    </w:pPr>
    <w:rPr>
      <w:rFonts w:eastAsia="Times New Roman"/>
    </w:rPr>
  </w:style>
  <w:style w:type="paragraph" w:customStyle="1" w:styleId="g-asset-hed">
    <w:name w:val="g-asset-hed"/>
    <w:basedOn w:val="Normal"/>
    <w:uiPriority w:val="99"/>
    <w:qFormat/>
    <w:rsid w:val="000C01F9"/>
    <w:pPr>
      <w:spacing w:before="100" w:beforeAutospacing="1" w:after="100" w:afterAutospacing="1"/>
    </w:pPr>
    <w:rPr>
      <w:rFonts w:eastAsia="Times New Roman"/>
    </w:rPr>
  </w:style>
  <w:style w:type="paragraph" w:customStyle="1" w:styleId="js-tweet-text">
    <w:name w:val="js-tweet-text"/>
    <w:basedOn w:val="Normal"/>
    <w:uiPriority w:val="99"/>
    <w:qFormat/>
    <w:rsid w:val="000C01F9"/>
    <w:pPr>
      <w:spacing w:before="100" w:beforeAutospacing="1" w:after="100" w:afterAutospacing="1"/>
    </w:pPr>
    <w:rPr>
      <w:rFonts w:ascii="Avenir LT Std 45 Book" w:hAnsi="Avenir LT Std 45 Book"/>
    </w:rPr>
  </w:style>
  <w:style w:type="paragraph" w:customStyle="1" w:styleId="style41">
    <w:name w:val="style4"/>
    <w:basedOn w:val="Normal"/>
    <w:uiPriority w:val="99"/>
    <w:qFormat/>
    <w:rsid w:val="000C01F9"/>
    <w:pPr>
      <w:spacing w:before="100" w:beforeAutospacing="1" w:after="100" w:afterAutospacing="1"/>
    </w:pPr>
  </w:style>
  <w:style w:type="paragraph" w:customStyle="1" w:styleId="speech">
    <w:name w:val="speech"/>
    <w:basedOn w:val="Normal"/>
    <w:uiPriority w:val="99"/>
    <w:qFormat/>
    <w:rsid w:val="000C01F9"/>
    <w:pPr>
      <w:spacing w:before="100" w:beforeAutospacing="1" w:after="100" w:afterAutospacing="1"/>
    </w:pPr>
  </w:style>
  <w:style w:type="character" w:customStyle="1" w:styleId="adtext0">
    <w:name w:val="adtext"/>
    <w:basedOn w:val="DefaultParagraphFont"/>
    <w:rsid w:val="000C01F9"/>
  </w:style>
  <w:style w:type="character" w:customStyle="1" w:styleId="qu730rj69h">
    <w:name w:val="qu730rj69h"/>
    <w:basedOn w:val="DefaultParagraphFont"/>
    <w:rsid w:val="000C01F9"/>
  </w:style>
  <w:style w:type="paragraph" w:customStyle="1" w:styleId="optext">
    <w:name w:val="optext"/>
    <w:basedOn w:val="Normal"/>
    <w:uiPriority w:val="99"/>
    <w:qFormat/>
    <w:rsid w:val="000C01F9"/>
    <w:pPr>
      <w:spacing w:before="100" w:beforeAutospacing="1" w:after="100" w:afterAutospacing="1"/>
    </w:pPr>
  </w:style>
  <w:style w:type="character" w:customStyle="1" w:styleId="lmy74qr12z">
    <w:name w:val="lmy74qr12z"/>
    <w:basedOn w:val="DefaultParagraphFont"/>
    <w:rsid w:val="000C01F9"/>
  </w:style>
  <w:style w:type="character" w:customStyle="1" w:styleId="icr880">
    <w:name w:val="icr880"/>
    <w:basedOn w:val="DefaultParagraphFont"/>
    <w:rsid w:val="000C01F9"/>
  </w:style>
  <w:style w:type="character" w:customStyle="1" w:styleId="hx23q54">
    <w:name w:val="hx23q54"/>
    <w:basedOn w:val="DefaultParagraphFont"/>
    <w:rsid w:val="000C01F9"/>
  </w:style>
  <w:style w:type="character" w:customStyle="1" w:styleId="m-5348258726587825636gmail-style13ptbold">
    <w:name w:val="m_-5348258726587825636gmail-style13ptbold"/>
    <w:basedOn w:val="DefaultParagraphFont"/>
    <w:rsid w:val="000C01F9"/>
  </w:style>
  <w:style w:type="character" w:customStyle="1" w:styleId="m-5348258726587825636gmail-styleunderline">
    <w:name w:val="m_-5348258726587825636gmail-styleunderline"/>
    <w:basedOn w:val="DefaultParagraphFont"/>
    <w:rsid w:val="000C01F9"/>
  </w:style>
  <w:style w:type="paragraph" w:customStyle="1" w:styleId="useless">
    <w:name w:val="useless"/>
    <w:basedOn w:val="Normal"/>
    <w:uiPriority w:val="99"/>
    <w:qFormat/>
    <w:rsid w:val="000C01F9"/>
    <w:rPr>
      <w:rFonts w:eastAsia="Times New Roman"/>
      <w:sz w:val="12"/>
    </w:rPr>
  </w:style>
  <w:style w:type="character" w:customStyle="1" w:styleId="DDIUnderline">
    <w:name w:val="DDI Underline"/>
    <w:qFormat/>
    <w:rsid w:val="000C01F9"/>
    <w:rPr>
      <w:rFonts w:ascii="Times New Roman" w:hAnsi="Times New Roman"/>
      <w:sz w:val="24"/>
      <w:u w:val="single"/>
    </w:rPr>
  </w:style>
  <w:style w:type="character" w:customStyle="1" w:styleId="ALLCAPSChar">
    <w:name w:val="ALL CAPS Char"/>
    <w:basedOn w:val="DefaultParagraphFont"/>
    <w:link w:val="ALLCAPS"/>
    <w:rsid w:val="000C01F9"/>
    <w:rPr>
      <w:rFonts w:ascii="Calibri" w:eastAsia="Times New Roman" w:hAnsi="Calibri" w:cs="Calibri"/>
      <w:b/>
      <w:caps/>
      <w:sz w:val="22"/>
      <w:szCs w:val="20"/>
    </w:rPr>
  </w:style>
  <w:style w:type="paragraph" w:customStyle="1" w:styleId="TagCharCharCharCharCharCharChar0">
    <w:name w:val="Tag Char Char Char Char Char Char Char"/>
    <w:basedOn w:val="Normal"/>
    <w:link w:val="TagCharCharCharCharCharCharCharChar"/>
    <w:qFormat/>
    <w:rsid w:val="000C01F9"/>
    <w:rPr>
      <w:rFonts w:eastAsia="Times New Roman"/>
      <w:b/>
    </w:rPr>
  </w:style>
  <w:style w:type="character" w:customStyle="1" w:styleId="TagCharCharCharCharCharCharCharChar">
    <w:name w:val="Tag Char Char Char Char Char Char Char Char"/>
    <w:basedOn w:val="DefaultParagraphFont"/>
    <w:link w:val="TagCharCharCharCharCharCharChar0"/>
    <w:rsid w:val="000C01F9"/>
    <w:rPr>
      <w:rFonts w:ascii="Calibri" w:eastAsia="Times New Roman" w:hAnsi="Calibri" w:cs="Calibri"/>
      <w:b/>
      <w:sz w:val="22"/>
    </w:rPr>
  </w:style>
  <w:style w:type="character" w:customStyle="1" w:styleId="m489902567989944824gmail-style13ptbold">
    <w:name w:val="m_489902567989944824gmail-style13ptbold"/>
    <w:basedOn w:val="DefaultParagraphFont"/>
    <w:rsid w:val="000C01F9"/>
  </w:style>
  <w:style w:type="character" w:customStyle="1" w:styleId="m489902567989944824gmail-styleunderline">
    <w:name w:val="m_489902567989944824gmail-styleunderline"/>
    <w:basedOn w:val="DefaultParagraphFont"/>
    <w:rsid w:val="000C01F9"/>
  </w:style>
  <w:style w:type="character" w:customStyle="1" w:styleId="Mention3">
    <w:name w:val="Mention3"/>
    <w:basedOn w:val="DefaultParagraphFont"/>
    <w:uiPriority w:val="99"/>
    <w:semiHidden/>
    <w:unhideWhenUsed/>
    <w:rsid w:val="000C01F9"/>
    <w:rPr>
      <w:color w:val="2B579A"/>
      <w:shd w:val="clear" w:color="auto" w:fill="E6E6E6"/>
    </w:rPr>
  </w:style>
  <w:style w:type="character" w:customStyle="1" w:styleId="m-5251091010484660064gmail-style13ptbold">
    <w:name w:val="m_-5251091010484660064gmail-style13ptbold"/>
    <w:basedOn w:val="DefaultParagraphFont"/>
    <w:rsid w:val="000C01F9"/>
  </w:style>
  <w:style w:type="character" w:customStyle="1" w:styleId="m-5251091010484660064gmail-styleunderline">
    <w:name w:val="m_-5251091010484660064gmail-styleunderline"/>
    <w:basedOn w:val="DefaultParagraphFont"/>
    <w:rsid w:val="000C01F9"/>
  </w:style>
  <w:style w:type="character" w:customStyle="1" w:styleId="tablecaption">
    <w:name w:val="tablecaption"/>
    <w:basedOn w:val="DefaultParagraphFont"/>
    <w:rsid w:val="000C01F9"/>
  </w:style>
  <w:style w:type="character" w:customStyle="1" w:styleId="StyleLatinHelvetica105ptBlack">
    <w:name w:val="Style (Latin) Helvetica 10.5 pt Black"/>
    <w:basedOn w:val="DefaultParagraphFont"/>
    <w:rsid w:val="000C01F9"/>
    <w:rPr>
      <w:rFonts w:ascii="Times New Roman" w:hAnsi="Times New Roman"/>
      <w:color w:val="000000"/>
      <w:sz w:val="21"/>
    </w:rPr>
  </w:style>
  <w:style w:type="character" w:customStyle="1" w:styleId="m-413333960618644972gmail-style13ptbold">
    <w:name w:val="m_-413333960618644972gmail-style13ptbold"/>
    <w:basedOn w:val="DefaultParagraphFont"/>
    <w:rsid w:val="000C01F9"/>
  </w:style>
  <w:style w:type="character" w:customStyle="1" w:styleId="m-413333960618644972gmail-styleunderline">
    <w:name w:val="m_-413333960618644972gmail-styleunderline"/>
    <w:basedOn w:val="DefaultParagraphFont"/>
    <w:rsid w:val="000C01F9"/>
  </w:style>
  <w:style w:type="character" w:customStyle="1" w:styleId="m8314098763611656848gmail-stylestylebold12pt">
    <w:name w:val="m_8314098763611656848gmail-stylestylebold12pt"/>
    <w:basedOn w:val="DefaultParagraphFont"/>
    <w:rsid w:val="000C01F9"/>
  </w:style>
  <w:style w:type="character" w:customStyle="1" w:styleId="m8314098763611656848gmail-styleboldunderline">
    <w:name w:val="m_8314098763611656848gmail-styleboldunderline"/>
    <w:basedOn w:val="DefaultParagraphFont"/>
    <w:rsid w:val="000C01F9"/>
  </w:style>
  <w:style w:type="character" w:customStyle="1" w:styleId="tChar">
    <w:name w:val="t Char"/>
    <w:rsid w:val="000C01F9"/>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0C01F9"/>
    <w:rPr>
      <w:color w:val="2B579A"/>
      <w:shd w:val="clear" w:color="auto" w:fill="E6E6E6"/>
    </w:rPr>
  </w:style>
  <w:style w:type="character" w:customStyle="1" w:styleId="m-895152127622952443gmail-style13ptbold">
    <w:name w:val="m_-895152127622952443gmail-style13ptbold"/>
    <w:basedOn w:val="DefaultParagraphFont"/>
    <w:rsid w:val="000C01F9"/>
  </w:style>
  <w:style w:type="character" w:customStyle="1" w:styleId="m4133802843404377303gmail-style13ptbold">
    <w:name w:val="m_4133802843404377303gmail-style13ptbold"/>
    <w:basedOn w:val="DefaultParagraphFont"/>
    <w:rsid w:val="000C01F9"/>
  </w:style>
  <w:style w:type="character" w:customStyle="1" w:styleId="m4133802843404377303gmail-styleunderline">
    <w:name w:val="m_4133802843404377303gmail-styleunderline"/>
    <w:basedOn w:val="DefaultParagraphFont"/>
    <w:rsid w:val="000C01F9"/>
  </w:style>
  <w:style w:type="character" w:customStyle="1" w:styleId="m1864609289044096952gmail-style13ptbold">
    <w:name w:val="m_1864609289044096952gmail-style13ptbold"/>
    <w:basedOn w:val="DefaultParagraphFont"/>
    <w:rsid w:val="000C01F9"/>
  </w:style>
  <w:style w:type="character" w:customStyle="1" w:styleId="m-2434640214339110092gmail-style13ptbold">
    <w:name w:val="m_-2434640214339110092gmail-style13ptbold"/>
    <w:basedOn w:val="DefaultParagraphFont"/>
    <w:rsid w:val="000C01F9"/>
  </w:style>
  <w:style w:type="character" w:customStyle="1" w:styleId="m-2434640214339110092gmail-styleunderline">
    <w:name w:val="m_-2434640214339110092gmail-styleunderline"/>
    <w:basedOn w:val="DefaultParagraphFont"/>
    <w:rsid w:val="000C01F9"/>
  </w:style>
  <w:style w:type="character" w:customStyle="1" w:styleId="articlepage-articlebody-firstletter">
    <w:name w:val="articlepage-articlebody-firstletter"/>
    <w:basedOn w:val="DefaultParagraphFont"/>
    <w:rsid w:val="000C01F9"/>
  </w:style>
  <w:style w:type="character" w:customStyle="1" w:styleId="UnresolvedMention32">
    <w:name w:val="Unresolved Mention32"/>
    <w:basedOn w:val="DefaultParagraphFont"/>
    <w:uiPriority w:val="99"/>
    <w:semiHidden/>
    <w:unhideWhenUsed/>
    <w:rsid w:val="000C01F9"/>
    <w:rPr>
      <w:color w:val="605E5C"/>
      <w:shd w:val="clear" w:color="auto" w:fill="E1DFDD"/>
    </w:rPr>
  </w:style>
  <w:style w:type="character" w:customStyle="1" w:styleId="m-268162420547309261gmail-stylestylebold12pt">
    <w:name w:val="m_-268162420547309261gmail-stylestylebold12pt"/>
    <w:basedOn w:val="DefaultParagraphFont"/>
    <w:rsid w:val="000C01F9"/>
  </w:style>
  <w:style w:type="character" w:customStyle="1" w:styleId="m-268162420547309261gmail-styleboldunderline">
    <w:name w:val="m_-268162420547309261gmail-styleboldunderline"/>
    <w:basedOn w:val="DefaultParagraphFont"/>
    <w:rsid w:val="000C01F9"/>
  </w:style>
  <w:style w:type="character" w:customStyle="1" w:styleId="m-3350902899047358468gmail-styleunderline">
    <w:name w:val="m_-3350902899047358468gmail-styleunderline"/>
    <w:basedOn w:val="DefaultParagraphFont"/>
    <w:rsid w:val="000C01F9"/>
  </w:style>
  <w:style w:type="paragraph" w:customStyle="1" w:styleId="Style5pt">
    <w:name w:val="Style 5 pt"/>
    <w:basedOn w:val="Normal"/>
    <w:link w:val="Style5ptChar"/>
    <w:rsid w:val="000C01F9"/>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0C01F9"/>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0C01F9"/>
  </w:style>
  <w:style w:type="paragraph" w:customStyle="1" w:styleId="m462447500549623171gmail-msonormal">
    <w:name w:val="m_462447500549623171gmail-msonormal"/>
    <w:basedOn w:val="Normal"/>
    <w:uiPriority w:val="99"/>
    <w:rsid w:val="000C01F9"/>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0C01F9"/>
  </w:style>
  <w:style w:type="character" w:customStyle="1" w:styleId="arttitle">
    <w:name w:val="art_title"/>
    <w:basedOn w:val="DefaultParagraphFont"/>
    <w:rsid w:val="000C01F9"/>
  </w:style>
  <w:style w:type="character" w:customStyle="1" w:styleId="serialtitle">
    <w:name w:val="serial_title"/>
    <w:basedOn w:val="DefaultParagraphFont"/>
    <w:rsid w:val="000C01F9"/>
  </w:style>
  <w:style w:type="character" w:customStyle="1" w:styleId="volumeissue">
    <w:name w:val="volume_issue"/>
    <w:basedOn w:val="DefaultParagraphFont"/>
    <w:rsid w:val="000C01F9"/>
  </w:style>
  <w:style w:type="character" w:customStyle="1" w:styleId="pagerange">
    <w:name w:val="page_range"/>
    <w:basedOn w:val="DefaultParagraphFont"/>
    <w:rsid w:val="000C01F9"/>
  </w:style>
  <w:style w:type="character" w:customStyle="1" w:styleId="doilink">
    <w:name w:val="doi_link"/>
    <w:basedOn w:val="DefaultParagraphFont"/>
    <w:rsid w:val="000C01F9"/>
  </w:style>
  <w:style w:type="character" w:customStyle="1" w:styleId="headingnumber">
    <w:name w:val="headingnumber"/>
    <w:basedOn w:val="DefaultParagraphFont"/>
    <w:rsid w:val="000C01F9"/>
  </w:style>
  <w:style w:type="character" w:customStyle="1" w:styleId="internalref">
    <w:name w:val="internalref"/>
    <w:basedOn w:val="DefaultParagraphFont"/>
    <w:rsid w:val="000C01F9"/>
  </w:style>
  <w:style w:type="paragraph" w:customStyle="1" w:styleId="Analyitc">
    <w:name w:val="Analyitc"/>
    <w:basedOn w:val="Normal"/>
    <w:uiPriority w:val="4"/>
    <w:qFormat/>
    <w:rsid w:val="000C01F9"/>
    <w:rPr>
      <w:rFonts w:ascii="Avenir LT Std 45 Book" w:hAnsi="Avenir LT Std 45 Book"/>
      <w:b/>
      <w:color w:val="0070C0"/>
      <w:sz w:val="28"/>
    </w:rPr>
  </w:style>
  <w:style w:type="character" w:customStyle="1" w:styleId="m-134349766280542120gmail-style13ptbold">
    <w:name w:val="m_-134349766280542120gmail-style13ptbold"/>
    <w:basedOn w:val="DefaultParagraphFont"/>
    <w:rsid w:val="000C01F9"/>
  </w:style>
  <w:style w:type="character" w:customStyle="1" w:styleId="m-134349766280542120gmail-msohyperlink">
    <w:name w:val="m_-134349766280542120gmail-msohyperlink"/>
    <w:basedOn w:val="DefaultParagraphFont"/>
    <w:rsid w:val="000C01F9"/>
  </w:style>
  <w:style w:type="character" w:customStyle="1" w:styleId="m-134349766280542120gmail-styleunderline">
    <w:name w:val="m_-134349766280542120gmail-styleunderline"/>
    <w:basedOn w:val="DefaultParagraphFont"/>
    <w:rsid w:val="000C01F9"/>
  </w:style>
  <w:style w:type="character" w:customStyle="1" w:styleId="m-134349766280542120gmail-cite">
    <w:name w:val="m_-134349766280542120gmail-cite"/>
    <w:basedOn w:val="DefaultParagraphFont"/>
    <w:rsid w:val="000C01F9"/>
  </w:style>
  <w:style w:type="character" w:customStyle="1" w:styleId="m-134349766280542120gmail-underline">
    <w:name w:val="m_-134349766280542120gmail-underline"/>
    <w:basedOn w:val="DefaultParagraphFont"/>
    <w:rsid w:val="000C01F9"/>
  </w:style>
  <w:style w:type="character" w:customStyle="1" w:styleId="m-134349766280542120gmail-underline0">
    <w:name w:val="m_-134349766280542120gmail-underline0"/>
    <w:basedOn w:val="DefaultParagraphFont"/>
    <w:rsid w:val="000C01F9"/>
  </w:style>
  <w:style w:type="paragraph" w:customStyle="1" w:styleId="element">
    <w:name w:val="element"/>
    <w:basedOn w:val="Normal"/>
    <w:rsid w:val="000C01F9"/>
    <w:pPr>
      <w:spacing w:before="100" w:beforeAutospacing="1" w:after="100" w:afterAutospacing="1"/>
    </w:pPr>
    <w:rPr>
      <w:rFonts w:eastAsia="Times New Roman"/>
      <w:lang w:eastAsia="zh-CN"/>
    </w:rPr>
  </w:style>
  <w:style w:type="paragraph" w:customStyle="1" w:styleId="p3">
    <w:name w:val="p3"/>
    <w:basedOn w:val="Normal"/>
    <w:rsid w:val="000C01F9"/>
    <w:pPr>
      <w:spacing w:before="100" w:beforeAutospacing="1" w:after="100" w:afterAutospacing="1"/>
    </w:pPr>
    <w:rPr>
      <w:rFonts w:eastAsia="Times New Roman"/>
      <w:lang w:eastAsia="zh-CN"/>
    </w:rPr>
  </w:style>
  <w:style w:type="paragraph" w:customStyle="1" w:styleId="p5">
    <w:name w:val="p5"/>
    <w:basedOn w:val="Normal"/>
    <w:rsid w:val="000C01F9"/>
    <w:pPr>
      <w:spacing w:before="100" w:beforeAutospacing="1" w:after="100" w:afterAutospacing="1"/>
    </w:pPr>
    <w:rPr>
      <w:rFonts w:eastAsia="Times New Roman"/>
      <w:lang w:eastAsia="zh-CN"/>
    </w:rPr>
  </w:style>
  <w:style w:type="paragraph" w:customStyle="1" w:styleId="p7">
    <w:name w:val="p7"/>
    <w:basedOn w:val="Normal"/>
    <w:rsid w:val="000C01F9"/>
    <w:pPr>
      <w:spacing w:before="100" w:beforeAutospacing="1" w:after="100" w:afterAutospacing="1"/>
    </w:pPr>
    <w:rPr>
      <w:rFonts w:eastAsia="Times New Roman"/>
      <w:lang w:eastAsia="zh-CN"/>
    </w:rPr>
  </w:style>
  <w:style w:type="paragraph" w:customStyle="1" w:styleId="p9">
    <w:name w:val="p9"/>
    <w:basedOn w:val="Normal"/>
    <w:rsid w:val="000C01F9"/>
    <w:pPr>
      <w:spacing w:before="100" w:beforeAutospacing="1" w:after="100" w:afterAutospacing="1"/>
    </w:pPr>
    <w:rPr>
      <w:rFonts w:eastAsia="Times New Roman"/>
      <w:lang w:eastAsia="zh-CN"/>
    </w:rPr>
  </w:style>
  <w:style w:type="paragraph" w:customStyle="1" w:styleId="p11">
    <w:name w:val="p11"/>
    <w:basedOn w:val="Normal"/>
    <w:rsid w:val="000C01F9"/>
    <w:pPr>
      <w:spacing w:before="100" w:beforeAutospacing="1" w:after="100" w:afterAutospacing="1"/>
    </w:pPr>
    <w:rPr>
      <w:rFonts w:eastAsia="Times New Roman"/>
      <w:lang w:eastAsia="zh-CN"/>
    </w:rPr>
  </w:style>
  <w:style w:type="paragraph" w:customStyle="1" w:styleId="p2">
    <w:name w:val="p2"/>
    <w:basedOn w:val="Normal"/>
    <w:rsid w:val="000C01F9"/>
    <w:pPr>
      <w:spacing w:before="100" w:beforeAutospacing="1" w:after="100" w:afterAutospacing="1"/>
    </w:pPr>
    <w:rPr>
      <w:rFonts w:eastAsia="Times New Roman"/>
      <w:lang w:eastAsia="zh-CN"/>
    </w:rPr>
  </w:style>
  <w:style w:type="paragraph" w:customStyle="1" w:styleId="p4">
    <w:name w:val="p4"/>
    <w:basedOn w:val="Normal"/>
    <w:rsid w:val="000C01F9"/>
    <w:pPr>
      <w:spacing w:before="100" w:beforeAutospacing="1" w:after="100" w:afterAutospacing="1"/>
    </w:pPr>
    <w:rPr>
      <w:rFonts w:eastAsia="Times New Roman"/>
      <w:lang w:eastAsia="zh-CN"/>
    </w:rPr>
  </w:style>
  <w:style w:type="paragraph" w:customStyle="1" w:styleId="p6">
    <w:name w:val="p6"/>
    <w:basedOn w:val="Normal"/>
    <w:rsid w:val="000C01F9"/>
    <w:pPr>
      <w:spacing w:before="100" w:beforeAutospacing="1" w:after="100" w:afterAutospacing="1"/>
    </w:pPr>
    <w:rPr>
      <w:rFonts w:eastAsia="Times New Roman"/>
      <w:lang w:eastAsia="zh-CN"/>
    </w:rPr>
  </w:style>
  <w:style w:type="paragraph" w:customStyle="1" w:styleId="p8">
    <w:name w:val="p8"/>
    <w:basedOn w:val="Normal"/>
    <w:rsid w:val="000C01F9"/>
    <w:pPr>
      <w:spacing w:before="100" w:beforeAutospacing="1" w:after="100" w:afterAutospacing="1"/>
    </w:pPr>
    <w:rPr>
      <w:rFonts w:eastAsia="Times New Roman"/>
      <w:lang w:eastAsia="zh-CN"/>
    </w:rPr>
  </w:style>
  <w:style w:type="paragraph" w:customStyle="1" w:styleId="p10">
    <w:name w:val="p10"/>
    <w:basedOn w:val="Normal"/>
    <w:rsid w:val="000C01F9"/>
    <w:pPr>
      <w:spacing w:before="100" w:beforeAutospacing="1" w:after="100" w:afterAutospacing="1"/>
    </w:pPr>
    <w:rPr>
      <w:rFonts w:eastAsia="Times New Roman"/>
      <w:lang w:eastAsia="zh-CN"/>
    </w:rPr>
  </w:style>
  <w:style w:type="paragraph" w:customStyle="1" w:styleId="p12">
    <w:name w:val="p12"/>
    <w:basedOn w:val="Normal"/>
    <w:rsid w:val="000C01F9"/>
    <w:pPr>
      <w:spacing w:before="100" w:beforeAutospacing="1" w:after="100" w:afterAutospacing="1"/>
    </w:pPr>
    <w:rPr>
      <w:rFonts w:eastAsia="Times New Roman"/>
      <w:lang w:eastAsia="zh-CN"/>
    </w:rPr>
  </w:style>
  <w:style w:type="paragraph" w:customStyle="1" w:styleId="p14">
    <w:name w:val="p14"/>
    <w:basedOn w:val="Normal"/>
    <w:rsid w:val="000C01F9"/>
    <w:pPr>
      <w:spacing w:before="100" w:beforeAutospacing="1" w:after="100" w:afterAutospacing="1"/>
    </w:pPr>
    <w:rPr>
      <w:rFonts w:eastAsia="Times New Roman"/>
      <w:lang w:eastAsia="zh-CN"/>
    </w:rPr>
  </w:style>
  <w:style w:type="paragraph" w:customStyle="1" w:styleId="initial">
    <w:name w:val="initial"/>
    <w:basedOn w:val="Normal"/>
    <w:rsid w:val="000C01F9"/>
    <w:pPr>
      <w:spacing w:before="100" w:beforeAutospacing="1" w:after="100" w:afterAutospacing="1"/>
    </w:pPr>
    <w:rPr>
      <w:rFonts w:eastAsia="Times New Roman"/>
      <w:lang w:eastAsia="zh-CN"/>
    </w:rPr>
  </w:style>
  <w:style w:type="paragraph" w:customStyle="1" w:styleId="speakable-paragraph">
    <w:name w:val="speakable-paragraph"/>
    <w:basedOn w:val="Normal"/>
    <w:rsid w:val="000C01F9"/>
    <w:pPr>
      <w:spacing w:before="100" w:beforeAutospacing="1" w:after="100" w:afterAutospacing="1"/>
    </w:pPr>
    <w:rPr>
      <w:rFonts w:eastAsia="Times New Roman"/>
      <w:lang w:eastAsia="zh-CN"/>
    </w:rPr>
  </w:style>
  <w:style w:type="paragraph" w:customStyle="1" w:styleId="detailsub">
    <w:name w:val="detail__sub"/>
    <w:basedOn w:val="Normal"/>
    <w:rsid w:val="000C01F9"/>
    <w:pPr>
      <w:spacing w:before="100" w:beforeAutospacing="1" w:after="100" w:afterAutospacing="1"/>
    </w:pPr>
    <w:rPr>
      <w:rFonts w:eastAsia="Times New Roman"/>
      <w:lang w:eastAsia="zh-CN"/>
    </w:rPr>
  </w:style>
  <w:style w:type="paragraph" w:customStyle="1" w:styleId="flfc">
    <w:name w:val="flfc"/>
    <w:basedOn w:val="Normal"/>
    <w:rsid w:val="000C01F9"/>
    <w:pPr>
      <w:spacing w:before="100" w:beforeAutospacing="1" w:after="100" w:afterAutospacing="1"/>
    </w:pPr>
    <w:rPr>
      <w:rFonts w:eastAsia="Times New Roman"/>
      <w:lang w:eastAsia="zh-CN"/>
    </w:rPr>
  </w:style>
  <w:style w:type="character" w:customStyle="1" w:styleId="m-299895914748161361gmail-style13ptbold">
    <w:name w:val="m_-299895914748161361gmail-style13ptbold"/>
    <w:basedOn w:val="DefaultParagraphFont"/>
    <w:rsid w:val="000C01F9"/>
  </w:style>
  <w:style w:type="character" w:customStyle="1" w:styleId="m-299895914748161361gmail-styleunderline">
    <w:name w:val="m_-299895914748161361gmail-styleunderline"/>
    <w:basedOn w:val="DefaultParagraphFont"/>
    <w:rsid w:val="000C01F9"/>
  </w:style>
  <w:style w:type="paragraph" w:customStyle="1" w:styleId="m-266642551691440061gmail-cites">
    <w:name w:val="m_-266642551691440061gmail-cites"/>
    <w:basedOn w:val="Normal"/>
    <w:rsid w:val="000C01F9"/>
    <w:pPr>
      <w:spacing w:before="100" w:beforeAutospacing="1" w:after="100" w:afterAutospacing="1"/>
    </w:pPr>
    <w:rPr>
      <w:rFonts w:eastAsia="Times New Roman"/>
      <w:lang w:eastAsia="zh-CN"/>
    </w:rPr>
  </w:style>
  <w:style w:type="character" w:customStyle="1" w:styleId="m-266642551691440061gmail-author-date">
    <w:name w:val="m_-266642551691440061gmail-author-date"/>
    <w:basedOn w:val="DefaultParagraphFont"/>
    <w:rsid w:val="000C01F9"/>
  </w:style>
  <w:style w:type="paragraph" w:customStyle="1" w:styleId="m-266642551691440061gmail-cards">
    <w:name w:val="m_-266642551691440061gmail-cards"/>
    <w:basedOn w:val="Normal"/>
    <w:rsid w:val="000C01F9"/>
    <w:pPr>
      <w:spacing w:before="100" w:beforeAutospacing="1" w:after="100" w:afterAutospacing="1"/>
    </w:pPr>
    <w:rPr>
      <w:rFonts w:eastAsia="Times New Roman"/>
      <w:lang w:eastAsia="zh-CN"/>
    </w:rPr>
  </w:style>
  <w:style w:type="character" w:customStyle="1" w:styleId="m-266642551691440061gmail-debateunderline">
    <w:name w:val="m_-266642551691440061gmail-debateunderline"/>
    <w:basedOn w:val="DefaultParagraphFont"/>
    <w:rsid w:val="000C01F9"/>
  </w:style>
  <w:style w:type="paragraph" w:customStyle="1" w:styleId="listingexcerpt">
    <w:name w:val="listing__excerpt"/>
    <w:basedOn w:val="Normal"/>
    <w:rsid w:val="000C01F9"/>
    <w:pPr>
      <w:spacing w:before="100" w:beforeAutospacing="1" w:after="100" w:afterAutospacing="1"/>
    </w:pPr>
    <w:rPr>
      <w:rFonts w:ascii="Avenir LT Std 45 Book" w:eastAsia="Times New Roman" w:hAnsi="Avenir LT Std 45 Book"/>
      <w:lang w:eastAsia="zh-CN"/>
    </w:rPr>
  </w:style>
  <w:style w:type="character" w:customStyle="1" w:styleId="listingauthor">
    <w:name w:val="listing__author"/>
    <w:basedOn w:val="DefaultParagraphFont"/>
    <w:rsid w:val="000C01F9"/>
  </w:style>
  <w:style w:type="paragraph" w:customStyle="1" w:styleId="specialbutton">
    <w:name w:val="special__button"/>
    <w:basedOn w:val="Normal"/>
    <w:rsid w:val="000C01F9"/>
    <w:pPr>
      <w:spacing w:before="100" w:beforeAutospacing="1" w:after="100" w:afterAutospacing="1"/>
    </w:pPr>
    <w:rPr>
      <w:rFonts w:ascii="Avenir LT Std 45 Book" w:eastAsia="Times New Roman" w:hAnsi="Avenir LT Std 45 Book"/>
      <w:lang w:eastAsia="zh-CN"/>
    </w:rPr>
  </w:style>
  <w:style w:type="character" w:customStyle="1" w:styleId="m7113523068278247331gmail-style13ptbold">
    <w:name w:val="m_7113523068278247331gmail-style13ptbold"/>
    <w:basedOn w:val="DefaultParagraphFont"/>
    <w:rsid w:val="000C01F9"/>
  </w:style>
  <w:style w:type="character" w:customStyle="1" w:styleId="m7113523068278247331gmail-underline">
    <w:name w:val="m_7113523068278247331gmail-underline"/>
    <w:basedOn w:val="DefaultParagraphFont"/>
    <w:rsid w:val="000C01F9"/>
  </w:style>
  <w:style w:type="character" w:customStyle="1" w:styleId="m7113523068278247331gmail-styleunderline">
    <w:name w:val="m_7113523068278247331gmail-styleunderline"/>
    <w:basedOn w:val="DefaultParagraphFont"/>
    <w:rsid w:val="000C01F9"/>
  </w:style>
  <w:style w:type="character" w:customStyle="1" w:styleId="enhanced-reference">
    <w:name w:val="enhanced-reference"/>
    <w:basedOn w:val="DefaultParagraphFont"/>
    <w:rsid w:val="000C01F9"/>
  </w:style>
  <w:style w:type="character" w:customStyle="1" w:styleId="ff1">
    <w:name w:val="ff1"/>
    <w:basedOn w:val="DefaultParagraphFont"/>
    <w:rsid w:val="000C01F9"/>
  </w:style>
  <w:style w:type="character" w:customStyle="1" w:styleId="ff2">
    <w:name w:val="ff2"/>
    <w:basedOn w:val="DefaultParagraphFont"/>
    <w:rsid w:val="000C01F9"/>
  </w:style>
  <w:style w:type="character" w:customStyle="1" w:styleId="display">
    <w:name w:val="display"/>
    <w:basedOn w:val="DefaultParagraphFont"/>
    <w:rsid w:val="000C01F9"/>
  </w:style>
  <w:style w:type="character" w:customStyle="1" w:styleId="m2030095631327626865gmail-style13ptbold">
    <w:name w:val="m_2030095631327626865gmail-style13ptbold"/>
    <w:basedOn w:val="DefaultParagraphFont"/>
    <w:rsid w:val="000C01F9"/>
  </w:style>
  <w:style w:type="character" w:customStyle="1" w:styleId="m2030095631327626865gmail-styleunderline">
    <w:name w:val="m_2030095631327626865gmail-styleunderline"/>
    <w:basedOn w:val="DefaultParagraphFont"/>
    <w:rsid w:val="000C01F9"/>
  </w:style>
  <w:style w:type="paragraph" w:customStyle="1" w:styleId="m4240400669014671728gmail-msonormal">
    <w:name w:val="m_4240400669014671728gmail-msonormal"/>
    <w:basedOn w:val="Normal"/>
    <w:rsid w:val="000C01F9"/>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0C01F9"/>
  </w:style>
  <w:style w:type="character" w:customStyle="1" w:styleId="tweetinfo-heartstat">
    <w:name w:val="tweetinfo-heartstat"/>
    <w:basedOn w:val="DefaultParagraphFont"/>
    <w:rsid w:val="000C01F9"/>
  </w:style>
  <w:style w:type="character" w:customStyle="1" w:styleId="playbutton-flyout">
    <w:name w:val="playbutton-flyout"/>
    <w:basedOn w:val="DefaultParagraphFont"/>
    <w:rsid w:val="000C01F9"/>
  </w:style>
  <w:style w:type="character" w:customStyle="1" w:styleId="inlinevideo-videolabel">
    <w:name w:val="inlinevideo-videolabel"/>
    <w:basedOn w:val="DefaultParagraphFont"/>
    <w:rsid w:val="000C01F9"/>
  </w:style>
  <w:style w:type="character" w:customStyle="1" w:styleId="inlinevideo-videoduration">
    <w:name w:val="inlinevideo-videoduration"/>
    <w:basedOn w:val="DefaultParagraphFont"/>
    <w:rsid w:val="000C01F9"/>
  </w:style>
  <w:style w:type="character" w:customStyle="1" w:styleId="5yl5">
    <w:name w:val="_5yl5"/>
    <w:basedOn w:val="DefaultParagraphFont"/>
    <w:rsid w:val="000C01F9"/>
  </w:style>
  <w:style w:type="character" w:customStyle="1" w:styleId="balancedheadline">
    <w:name w:val="balancedheadline"/>
    <w:basedOn w:val="DefaultParagraphFont"/>
    <w:rsid w:val="000C01F9"/>
  </w:style>
  <w:style w:type="paragraph" w:customStyle="1" w:styleId="css-xhhu0i">
    <w:name w:val="css-xhhu0i"/>
    <w:basedOn w:val="Normal"/>
    <w:rsid w:val="000C01F9"/>
    <w:pPr>
      <w:spacing w:before="100" w:beforeAutospacing="1" w:after="100" w:afterAutospacing="1"/>
    </w:pPr>
    <w:rPr>
      <w:rFonts w:eastAsia="Times New Roman"/>
    </w:rPr>
  </w:style>
  <w:style w:type="paragraph" w:customStyle="1" w:styleId="fellowname">
    <w:name w:val="fellow__name"/>
    <w:basedOn w:val="Normal"/>
    <w:rsid w:val="000C01F9"/>
    <w:pPr>
      <w:spacing w:before="100" w:beforeAutospacing="1" w:after="100" w:afterAutospacing="1"/>
    </w:pPr>
    <w:rPr>
      <w:rFonts w:eastAsia="Times New Roman"/>
    </w:rPr>
  </w:style>
  <w:style w:type="paragraph" w:customStyle="1" w:styleId="hword2">
    <w:name w:val="hword2"/>
    <w:basedOn w:val="Normal"/>
    <w:qFormat/>
    <w:rsid w:val="000C01F9"/>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0C01F9"/>
    <w:pPr>
      <w:spacing w:before="100" w:beforeAutospacing="1" w:after="100" w:afterAutospacing="1"/>
    </w:pPr>
    <w:rPr>
      <w:rFonts w:ascii="Avenir LT Std 45 Book" w:eastAsia="Times New Roman" w:hAnsi="Avenir LT Std 45 Book"/>
    </w:rPr>
  </w:style>
  <w:style w:type="character" w:customStyle="1" w:styleId="dttext">
    <w:name w:val="dttext"/>
    <w:basedOn w:val="DefaultParagraphFont"/>
    <w:rsid w:val="000C01F9"/>
  </w:style>
  <w:style w:type="character" w:customStyle="1" w:styleId="UnresolvedMention10">
    <w:name w:val="Unresolved Mention10"/>
    <w:basedOn w:val="DefaultParagraphFont"/>
    <w:uiPriority w:val="99"/>
    <w:semiHidden/>
    <w:unhideWhenUsed/>
    <w:rsid w:val="000C01F9"/>
    <w:rPr>
      <w:color w:val="605E5C"/>
      <w:shd w:val="clear" w:color="auto" w:fill="E1DFDD"/>
    </w:rPr>
  </w:style>
  <w:style w:type="character" w:customStyle="1" w:styleId="UnresolvedMention100">
    <w:name w:val="Unresolved Mention100"/>
    <w:basedOn w:val="DefaultParagraphFont"/>
    <w:uiPriority w:val="99"/>
    <w:semiHidden/>
    <w:unhideWhenUsed/>
    <w:rsid w:val="000C01F9"/>
    <w:rPr>
      <w:color w:val="605E5C"/>
      <w:shd w:val="clear" w:color="auto" w:fill="E1DFDD"/>
    </w:rPr>
  </w:style>
  <w:style w:type="character" w:customStyle="1" w:styleId="UnresolvedMention1000">
    <w:name w:val="Unresolved Mention1000"/>
    <w:basedOn w:val="DefaultParagraphFont"/>
    <w:uiPriority w:val="99"/>
    <w:semiHidden/>
    <w:unhideWhenUsed/>
    <w:rsid w:val="000C01F9"/>
    <w:rPr>
      <w:color w:val="605E5C"/>
      <w:shd w:val="clear" w:color="auto" w:fill="E1DFDD"/>
    </w:rPr>
  </w:style>
  <w:style w:type="character" w:customStyle="1" w:styleId="UnresolvedMention10000">
    <w:name w:val="Unresolved Mention10000"/>
    <w:basedOn w:val="DefaultParagraphFont"/>
    <w:uiPriority w:val="99"/>
    <w:semiHidden/>
    <w:unhideWhenUsed/>
    <w:rsid w:val="000C01F9"/>
    <w:rPr>
      <w:color w:val="605E5C"/>
      <w:shd w:val="clear" w:color="auto" w:fill="E1DFDD"/>
    </w:rPr>
  </w:style>
  <w:style w:type="character" w:customStyle="1" w:styleId="UnresolvedMention100000">
    <w:name w:val="Unresolved Mention100000"/>
    <w:basedOn w:val="DefaultParagraphFont"/>
    <w:uiPriority w:val="99"/>
    <w:semiHidden/>
    <w:unhideWhenUsed/>
    <w:rsid w:val="000C01F9"/>
    <w:rPr>
      <w:color w:val="605E5C"/>
      <w:shd w:val="clear" w:color="auto" w:fill="E1DFDD"/>
    </w:rPr>
  </w:style>
  <w:style w:type="character" w:customStyle="1" w:styleId="UnresolvedMention1000000">
    <w:name w:val="Unresolved Mention1000000"/>
    <w:basedOn w:val="DefaultParagraphFont"/>
    <w:uiPriority w:val="99"/>
    <w:semiHidden/>
    <w:unhideWhenUsed/>
    <w:rsid w:val="000C01F9"/>
    <w:rPr>
      <w:color w:val="605E5C"/>
      <w:shd w:val="clear" w:color="auto" w:fill="E1DFDD"/>
    </w:rPr>
  </w:style>
  <w:style w:type="character" w:customStyle="1" w:styleId="UnresolvedMention10000000">
    <w:name w:val="Unresolved Mention10000000"/>
    <w:basedOn w:val="DefaultParagraphFont"/>
    <w:uiPriority w:val="99"/>
    <w:semiHidden/>
    <w:unhideWhenUsed/>
    <w:rsid w:val="000C01F9"/>
    <w:rPr>
      <w:color w:val="605E5C"/>
      <w:shd w:val="clear" w:color="auto" w:fill="E1DFDD"/>
    </w:rPr>
  </w:style>
  <w:style w:type="character" w:customStyle="1" w:styleId="UnresolvedMention100000000">
    <w:name w:val="Unresolved Mention100000000"/>
    <w:basedOn w:val="DefaultParagraphFont"/>
    <w:uiPriority w:val="99"/>
    <w:semiHidden/>
    <w:unhideWhenUsed/>
    <w:rsid w:val="000C01F9"/>
    <w:rPr>
      <w:color w:val="605E5C"/>
      <w:shd w:val="clear" w:color="auto" w:fill="E1DFDD"/>
    </w:rPr>
  </w:style>
  <w:style w:type="character" w:customStyle="1" w:styleId="UnresolvedMention1000000000">
    <w:name w:val="Unresolved Mention1000000000"/>
    <w:basedOn w:val="DefaultParagraphFont"/>
    <w:uiPriority w:val="99"/>
    <w:semiHidden/>
    <w:unhideWhenUsed/>
    <w:rsid w:val="000C01F9"/>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0C01F9"/>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0C01F9"/>
    <w:rPr>
      <w:color w:val="605E5C"/>
      <w:shd w:val="clear" w:color="auto" w:fill="E1DFDD"/>
    </w:rPr>
  </w:style>
  <w:style w:type="character" w:customStyle="1" w:styleId="m-4768620939706884080gmail-style13ptbold">
    <w:name w:val="m_-4768620939706884080gmail-style13ptbold"/>
    <w:basedOn w:val="DefaultParagraphFont"/>
    <w:rsid w:val="000C01F9"/>
  </w:style>
  <w:style w:type="character" w:customStyle="1" w:styleId="m-6639950760076288358gmail-style13ptbold">
    <w:name w:val="m_-6639950760076288358gmail-style13ptbold"/>
    <w:basedOn w:val="DefaultParagraphFont"/>
    <w:rsid w:val="000C01F9"/>
  </w:style>
  <w:style w:type="character" w:customStyle="1" w:styleId="m-6639950760076288358gmail-msohyperlink">
    <w:name w:val="m_-6639950760076288358gmail-msohyperlink"/>
    <w:basedOn w:val="DefaultParagraphFont"/>
    <w:rsid w:val="000C01F9"/>
  </w:style>
  <w:style w:type="character" w:customStyle="1" w:styleId="m-6639950760076288358gmail-m4841727538114946087gmail-styleunderline">
    <w:name w:val="m_-6639950760076288358gmail-m4841727538114946087gmail-styleunderline"/>
    <w:basedOn w:val="DefaultParagraphFont"/>
    <w:rsid w:val="000C01F9"/>
  </w:style>
  <w:style w:type="character" w:customStyle="1" w:styleId="m8998500066486699605gmail-style13ptbold">
    <w:name w:val="m_8998500066486699605gmail-style13ptbold"/>
    <w:basedOn w:val="DefaultParagraphFont"/>
    <w:rsid w:val="000C01F9"/>
  </w:style>
  <w:style w:type="character" w:customStyle="1" w:styleId="m8998500066486699605gmail-styleunderline">
    <w:name w:val="m_8998500066486699605gmail-styleunderline"/>
    <w:basedOn w:val="DefaultParagraphFont"/>
    <w:rsid w:val="000C01F9"/>
  </w:style>
  <w:style w:type="character" w:customStyle="1" w:styleId="m-4007627453485596929gmail-style13ptbold">
    <w:name w:val="m_-4007627453485596929gmail-style13ptbold"/>
    <w:basedOn w:val="DefaultParagraphFont"/>
    <w:rsid w:val="000C01F9"/>
  </w:style>
  <w:style w:type="character" w:customStyle="1" w:styleId="QuoteChar2">
    <w:name w:val="Quote Char2"/>
    <w:basedOn w:val="DefaultParagraphFont"/>
    <w:uiPriority w:val="29"/>
    <w:rsid w:val="000C01F9"/>
    <w:rPr>
      <w:rFonts w:ascii="Cambria" w:hAnsi="Cambria" w:cs="Calibri"/>
      <w:i/>
      <w:iCs/>
      <w:color w:val="404040" w:themeColor="text1" w:themeTint="BF"/>
    </w:rPr>
  </w:style>
  <w:style w:type="character" w:customStyle="1" w:styleId="letter">
    <w:name w:val="letter"/>
    <w:basedOn w:val="DefaultParagraphFont"/>
    <w:rsid w:val="000C01F9"/>
  </w:style>
  <w:style w:type="character" w:customStyle="1" w:styleId="mdash">
    <w:name w:val="mdash"/>
    <w:basedOn w:val="DefaultParagraphFont"/>
    <w:rsid w:val="000C01F9"/>
  </w:style>
  <w:style w:type="character" w:customStyle="1" w:styleId="untext">
    <w:name w:val="untext"/>
    <w:basedOn w:val="DefaultParagraphFont"/>
    <w:rsid w:val="000C01F9"/>
  </w:style>
  <w:style w:type="character" w:customStyle="1" w:styleId="vis">
    <w:name w:val="vis"/>
    <w:basedOn w:val="DefaultParagraphFont"/>
    <w:rsid w:val="000C01F9"/>
  </w:style>
  <w:style w:type="character" w:customStyle="1" w:styleId="ex-sent">
    <w:name w:val="ex-sent"/>
    <w:basedOn w:val="DefaultParagraphFont"/>
    <w:rsid w:val="000C01F9"/>
  </w:style>
  <w:style w:type="character" w:customStyle="1" w:styleId="mwtwi">
    <w:name w:val="mw_t_wi"/>
    <w:basedOn w:val="DefaultParagraphFont"/>
    <w:rsid w:val="000C01F9"/>
  </w:style>
  <w:style w:type="paragraph" w:customStyle="1" w:styleId="marginright">
    <w:name w:val="margin_right"/>
    <w:basedOn w:val="Normal"/>
    <w:rsid w:val="000C01F9"/>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rsid w:val="000C01F9"/>
    <w:pPr>
      <w:spacing w:before="100" w:beforeAutospacing="1" w:after="100" w:afterAutospacing="1"/>
    </w:pPr>
    <w:rPr>
      <w:rFonts w:ascii="Avenir LT Std 45 Book" w:eastAsia="Times New Roman" w:hAnsi="Avenir LT Std 45 Book"/>
      <w:lang w:eastAsia="zh-CN"/>
    </w:rPr>
  </w:style>
  <w:style w:type="paragraph" w:customStyle="1" w:styleId="articlesubtitle0">
    <w:name w:val="article_subtitle"/>
    <w:basedOn w:val="Normal"/>
    <w:rsid w:val="000C01F9"/>
    <w:pPr>
      <w:spacing w:before="100" w:beforeAutospacing="1" w:after="100" w:afterAutospacing="1"/>
    </w:pPr>
    <w:rPr>
      <w:rFonts w:ascii="Lora" w:eastAsia="Times New Roman" w:hAnsi="Lora"/>
      <w:color w:val="808088"/>
      <w:sz w:val="36"/>
      <w:szCs w:val="36"/>
      <w:lang w:eastAsia="zh-CN"/>
    </w:rPr>
  </w:style>
  <w:style w:type="paragraph" w:customStyle="1" w:styleId="feeddrivenflexfeaturestory">
    <w:name w:val="feed_driven_flex_feature_story"/>
    <w:basedOn w:val="Normal"/>
    <w:rsid w:val="000C01F9"/>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rsid w:val="000C01F9"/>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rsid w:val="000C01F9"/>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0C01F9"/>
  </w:style>
  <w:style w:type="character" w:customStyle="1" w:styleId="paddingrightxxs1">
    <w:name w:val="padding_right_xxs1"/>
    <w:basedOn w:val="DefaultParagraphFont"/>
    <w:rsid w:val="000C01F9"/>
  </w:style>
  <w:style w:type="character" w:customStyle="1" w:styleId="nowrap1">
    <w:name w:val="nowrap1"/>
    <w:basedOn w:val="DefaultParagraphFont"/>
    <w:rsid w:val="000C01F9"/>
  </w:style>
  <w:style w:type="paragraph" w:customStyle="1" w:styleId="item">
    <w:name w:val="item"/>
    <w:basedOn w:val="Normal"/>
    <w:rsid w:val="000C01F9"/>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0C01F9"/>
    <w:rPr>
      <w:rFonts w:ascii="Lora" w:hAnsi="Lora" w:hint="default"/>
      <w:i/>
      <w:iCs/>
      <w:color w:val="000000"/>
      <w:sz w:val="30"/>
      <w:szCs w:val="30"/>
    </w:rPr>
  </w:style>
  <w:style w:type="character" w:customStyle="1" w:styleId="italic1">
    <w:name w:val="italic1"/>
    <w:basedOn w:val="DefaultParagraphFont"/>
    <w:rsid w:val="000C01F9"/>
    <w:rPr>
      <w:i/>
      <w:iCs/>
    </w:rPr>
  </w:style>
  <w:style w:type="character" w:customStyle="1" w:styleId="articleimagecredit2">
    <w:name w:val="article_image_credit2"/>
    <w:basedOn w:val="DefaultParagraphFont"/>
    <w:rsid w:val="000C01F9"/>
    <w:rPr>
      <w:rFonts w:ascii="Lora" w:hAnsi="Lora" w:hint="default"/>
      <w:i/>
      <w:iCs/>
      <w:sz w:val="24"/>
      <w:szCs w:val="24"/>
    </w:rPr>
  </w:style>
  <w:style w:type="character" w:customStyle="1" w:styleId="articlesponsored2">
    <w:name w:val="article_sponsored2"/>
    <w:basedOn w:val="DefaultParagraphFont"/>
    <w:rsid w:val="000C01F9"/>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0C01F9"/>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rsid w:val="000C01F9"/>
    <w:pPr>
      <w:spacing w:after="180"/>
    </w:pPr>
    <w:rPr>
      <w:rFonts w:ascii="Lora" w:eastAsia="Times New Roman" w:hAnsi="Lora"/>
      <w:szCs w:val="20"/>
      <w:lang w:eastAsia="zh-CN"/>
    </w:rPr>
  </w:style>
  <w:style w:type="paragraph" w:customStyle="1" w:styleId="marginbottomxl1">
    <w:name w:val="margin_bottom_xl1"/>
    <w:basedOn w:val="Normal"/>
    <w:rsid w:val="000C01F9"/>
    <w:pPr>
      <w:spacing w:after="540"/>
    </w:pPr>
    <w:rPr>
      <w:rFonts w:ascii="Lora" w:eastAsia="Times New Roman" w:hAnsi="Lora"/>
      <w:szCs w:val="20"/>
      <w:lang w:eastAsia="zh-CN"/>
    </w:rPr>
  </w:style>
  <w:style w:type="character" w:customStyle="1" w:styleId="read-morefooter">
    <w:name w:val="read-more__footer"/>
    <w:basedOn w:val="DefaultParagraphFont"/>
    <w:rsid w:val="000C01F9"/>
  </w:style>
  <w:style w:type="paragraph" w:customStyle="1" w:styleId="jsx-671803276">
    <w:name w:val="jsx-671803276"/>
    <w:basedOn w:val="Normal"/>
    <w:rsid w:val="000C01F9"/>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0C01F9"/>
  </w:style>
  <w:style w:type="character" w:customStyle="1" w:styleId="uwnk-">
    <w:name w:val="uwnk-"/>
    <w:basedOn w:val="DefaultParagraphFont"/>
    <w:rsid w:val="000C01F9"/>
  </w:style>
  <w:style w:type="character" w:customStyle="1" w:styleId="c-messagebody">
    <w:name w:val="c-message__body"/>
    <w:basedOn w:val="DefaultParagraphFont"/>
    <w:rsid w:val="000C01F9"/>
  </w:style>
  <w:style w:type="paragraph" w:customStyle="1" w:styleId="field-content1">
    <w:name w:val="field-content1"/>
    <w:basedOn w:val="Normal"/>
    <w:rsid w:val="000C01F9"/>
    <w:pPr>
      <w:spacing w:before="100" w:beforeAutospacing="1" w:after="100" w:afterAutospacing="1"/>
    </w:pPr>
    <w:rPr>
      <w:rFonts w:eastAsia="Times New Roman"/>
      <w:sz w:val="24"/>
    </w:rPr>
  </w:style>
  <w:style w:type="character" w:customStyle="1" w:styleId="bb-that-spotlighttext">
    <w:name w:val="bb-that-spotlight__text"/>
    <w:basedOn w:val="DefaultParagraphFont"/>
    <w:rsid w:val="000C01F9"/>
  </w:style>
  <w:style w:type="character" w:customStyle="1" w:styleId="navi-barlogo--title">
    <w:name w:val="navi-bar__logo--title"/>
    <w:basedOn w:val="DefaultParagraphFont"/>
    <w:rsid w:val="000C01F9"/>
  </w:style>
  <w:style w:type="paragraph" w:customStyle="1" w:styleId="navi-sectionsitem">
    <w:name w:val="navi-sections__item"/>
    <w:basedOn w:val="Normal"/>
    <w:rsid w:val="000C01F9"/>
    <w:pPr>
      <w:spacing w:before="100" w:beforeAutospacing="1" w:after="100" w:afterAutospacing="1"/>
    </w:pPr>
    <w:rPr>
      <w:rFonts w:eastAsia="Times New Roman"/>
      <w:sz w:val="24"/>
    </w:rPr>
  </w:style>
  <w:style w:type="paragraph" w:customStyle="1" w:styleId="navi-submenuitem">
    <w:name w:val="navi-submenu__item"/>
    <w:basedOn w:val="Normal"/>
    <w:rsid w:val="000C01F9"/>
    <w:pPr>
      <w:spacing w:before="100" w:beforeAutospacing="1" w:after="100" w:afterAutospacing="1"/>
    </w:pPr>
    <w:rPr>
      <w:rFonts w:eastAsia="Times New Roman"/>
      <w:sz w:val="24"/>
    </w:rPr>
  </w:style>
  <w:style w:type="character" w:customStyle="1" w:styleId="navi-push-notification-promptctabtn">
    <w:name w:val="navi-push-notification-prompt__cta__btn"/>
    <w:basedOn w:val="DefaultParagraphFont"/>
    <w:rsid w:val="000C01F9"/>
  </w:style>
  <w:style w:type="character" w:customStyle="1" w:styleId="updated-wrap">
    <w:name w:val="updated-wrap"/>
    <w:basedOn w:val="DefaultParagraphFont"/>
    <w:rsid w:val="000C01F9"/>
  </w:style>
  <w:style w:type="character" w:customStyle="1" w:styleId="updated-text">
    <w:name w:val="updated-text"/>
    <w:basedOn w:val="DefaultParagraphFont"/>
    <w:rsid w:val="000C01F9"/>
  </w:style>
  <w:style w:type="character" w:customStyle="1" w:styleId="link3d1a967505">
    <w:name w:val="link__3d1a967505"/>
    <w:basedOn w:val="DefaultParagraphFont"/>
    <w:rsid w:val="000C01F9"/>
  </w:style>
  <w:style w:type="character" w:customStyle="1" w:styleId="pricechange35c7f2a303">
    <w:name w:val="pricechange__35c7f2a303"/>
    <w:basedOn w:val="DefaultParagraphFont"/>
    <w:rsid w:val="000C01F9"/>
  </w:style>
  <w:style w:type="character" w:customStyle="1" w:styleId="percentchange7bf966dc1b">
    <w:name w:val="percentchange__7bf966dc1b"/>
    <w:basedOn w:val="DefaultParagraphFont"/>
    <w:rsid w:val="000C01F9"/>
  </w:style>
  <w:style w:type="character" w:customStyle="1" w:styleId="follow-author-button-container">
    <w:name w:val="follow-author-button-container"/>
    <w:basedOn w:val="DefaultParagraphFont"/>
    <w:rsid w:val="000C01F9"/>
  </w:style>
  <w:style w:type="paragraph" w:customStyle="1" w:styleId="abstract-v2item">
    <w:name w:val="abstract-v2__item"/>
    <w:basedOn w:val="Normal"/>
    <w:rsid w:val="000C01F9"/>
    <w:pPr>
      <w:spacing w:before="100" w:beforeAutospacing="1" w:after="100" w:afterAutospacing="1"/>
    </w:pPr>
    <w:rPr>
      <w:rFonts w:eastAsia="Times New Roman"/>
      <w:sz w:val="24"/>
    </w:rPr>
  </w:style>
  <w:style w:type="character" w:customStyle="1" w:styleId="vjs-control-text">
    <w:name w:val="vjs-control-text"/>
    <w:basedOn w:val="DefaultParagraphFont"/>
    <w:rsid w:val="000C01F9"/>
  </w:style>
  <w:style w:type="character" w:customStyle="1" w:styleId="stylesstandard24ryh">
    <w:name w:val="styles_standard__24ryh"/>
    <w:basedOn w:val="DefaultParagraphFont"/>
    <w:rsid w:val="000C01F9"/>
  </w:style>
  <w:style w:type="character" w:customStyle="1" w:styleId="player-emotion-cache-1w0gw13">
    <w:name w:val="player-emotion-cache-1w0gw13"/>
    <w:basedOn w:val="DefaultParagraphFont"/>
    <w:rsid w:val="000C01F9"/>
  </w:style>
  <w:style w:type="paragraph" w:customStyle="1" w:styleId="buy-copies">
    <w:name w:val="buy-copies"/>
    <w:basedOn w:val="Normal"/>
    <w:rsid w:val="000C01F9"/>
    <w:pPr>
      <w:spacing w:before="100" w:beforeAutospacing="1" w:after="100" w:afterAutospacing="1"/>
    </w:pPr>
    <w:rPr>
      <w:rFonts w:eastAsia="Times New Roman"/>
      <w:sz w:val="24"/>
    </w:rPr>
  </w:style>
  <w:style w:type="paragraph" w:customStyle="1" w:styleId="print-page">
    <w:name w:val="print-page"/>
    <w:basedOn w:val="Normal"/>
    <w:rsid w:val="000C01F9"/>
    <w:pPr>
      <w:spacing w:before="100" w:beforeAutospacing="1" w:after="100" w:afterAutospacing="1"/>
    </w:pPr>
    <w:rPr>
      <w:rFonts w:eastAsia="Times New Roman"/>
      <w:sz w:val="24"/>
    </w:rPr>
  </w:style>
  <w:style w:type="character" w:customStyle="1" w:styleId="lead-in">
    <w:name w:val="lead-in"/>
    <w:basedOn w:val="DefaultParagraphFont"/>
    <w:rsid w:val="000C01F9"/>
  </w:style>
  <w:style w:type="character" w:customStyle="1" w:styleId="lead-in-large">
    <w:name w:val="lead-in-large"/>
    <w:basedOn w:val="DefaultParagraphFont"/>
    <w:rsid w:val="000C01F9"/>
  </w:style>
  <w:style w:type="character" w:customStyle="1" w:styleId="content-type">
    <w:name w:val="content-type"/>
    <w:basedOn w:val="DefaultParagraphFont"/>
    <w:rsid w:val="000C01F9"/>
  </w:style>
  <w:style w:type="character" w:customStyle="1" w:styleId="mediatitle">
    <w:name w:val="mediatitle"/>
    <w:basedOn w:val="DefaultParagraphFont"/>
    <w:rsid w:val="000C01F9"/>
  </w:style>
  <w:style w:type="character" w:customStyle="1" w:styleId="callout">
    <w:name w:val="callout"/>
    <w:basedOn w:val="DefaultParagraphFont"/>
    <w:rsid w:val="000C01F9"/>
  </w:style>
  <w:style w:type="paragraph" w:customStyle="1" w:styleId="collapsed-text">
    <w:name w:val="collapsed-text"/>
    <w:basedOn w:val="Normal"/>
    <w:rsid w:val="000C01F9"/>
    <w:pPr>
      <w:spacing w:before="100" w:beforeAutospacing="1" w:after="100" w:afterAutospacing="1"/>
    </w:pPr>
    <w:rPr>
      <w:rFonts w:eastAsia="Times New Roman"/>
      <w:sz w:val="24"/>
    </w:rPr>
  </w:style>
  <w:style w:type="character" w:customStyle="1" w:styleId="related-itemeyebrow">
    <w:name w:val="related-item__eyebrow"/>
    <w:basedOn w:val="DefaultParagraphFont"/>
    <w:rsid w:val="000C01F9"/>
  </w:style>
  <w:style w:type="paragraph" w:customStyle="1" w:styleId="endmark">
    <w:name w:val="endmark"/>
    <w:basedOn w:val="Normal"/>
    <w:rsid w:val="000C01F9"/>
    <w:pPr>
      <w:spacing w:before="100" w:beforeAutospacing="1" w:after="100" w:afterAutospacing="1"/>
    </w:pPr>
    <w:rPr>
      <w:rFonts w:eastAsia="Times New Roman"/>
      <w:sz w:val="24"/>
    </w:rPr>
  </w:style>
  <w:style w:type="character" w:customStyle="1" w:styleId="articlegalleryname--3lmvu">
    <w:name w:val="articlegallery__name--3lmvu"/>
    <w:basedOn w:val="DefaultParagraphFont"/>
    <w:rsid w:val="000C01F9"/>
  </w:style>
  <w:style w:type="paragraph" w:customStyle="1" w:styleId="navnavlistitemh3j9r">
    <w:name w:val="nav_navlistitem__h3j9r"/>
    <w:basedOn w:val="Normal"/>
    <w:rsid w:val="000C01F9"/>
    <w:pPr>
      <w:spacing w:before="100" w:beforeAutospacing="1" w:after="100" w:afterAutospacing="1"/>
    </w:pPr>
    <w:rPr>
      <w:rFonts w:eastAsia="Times New Roman"/>
      <w:sz w:val="24"/>
    </w:rPr>
  </w:style>
  <w:style w:type="paragraph" w:customStyle="1" w:styleId="navaccountlinksnavlistitem1wflo">
    <w:name w:val="navaccountlinks_navlistitem__1wflo"/>
    <w:basedOn w:val="Normal"/>
    <w:rsid w:val="000C01F9"/>
    <w:pPr>
      <w:spacing w:before="100" w:beforeAutospacing="1" w:after="100" w:afterAutospacing="1"/>
    </w:pPr>
    <w:rPr>
      <w:rFonts w:eastAsia="Times New Roman"/>
      <w:sz w:val="24"/>
    </w:rPr>
  </w:style>
  <w:style w:type="paragraph" w:customStyle="1" w:styleId="articleparagraphroot2qm08">
    <w:name w:val="articleparagraph_root__2qm08"/>
    <w:basedOn w:val="Normal"/>
    <w:rsid w:val="000C01F9"/>
    <w:pPr>
      <w:spacing w:before="100" w:beforeAutospacing="1" w:after="100" w:afterAutospacing="1"/>
    </w:pPr>
    <w:rPr>
      <w:rFonts w:eastAsia="Times New Roman"/>
      <w:sz w:val="24"/>
    </w:rPr>
  </w:style>
  <w:style w:type="character" w:customStyle="1" w:styleId="nudgeexpandedcount2nerh">
    <w:name w:val="nudgeexpanded_count__2nerh"/>
    <w:basedOn w:val="DefaultParagraphFont"/>
    <w:rsid w:val="000C01F9"/>
  </w:style>
  <w:style w:type="character" w:customStyle="1" w:styleId="nudgeexpandedcounttext4nyhl">
    <w:name w:val="nudgeexpanded_counttext__4nyhl"/>
    <w:basedOn w:val="DefaultParagraphFont"/>
    <w:rsid w:val="000C01F9"/>
  </w:style>
  <w:style w:type="character" w:customStyle="1" w:styleId="nudge-expandedlogin-cta-span">
    <w:name w:val="nudge-expanded__login-cta-span"/>
    <w:basedOn w:val="DefaultParagraphFont"/>
    <w:rsid w:val="000C01F9"/>
  </w:style>
  <w:style w:type="paragraph" w:customStyle="1" w:styleId="regionselector">
    <w:name w:val="regionselector"/>
    <w:basedOn w:val="Normal"/>
    <w:rsid w:val="000C01F9"/>
    <w:pPr>
      <w:spacing w:before="100" w:beforeAutospacing="1" w:after="100" w:afterAutospacing="1"/>
    </w:pPr>
    <w:rPr>
      <w:rFonts w:eastAsia="Times New Roman"/>
      <w:sz w:val="24"/>
    </w:rPr>
  </w:style>
  <w:style w:type="character" w:customStyle="1" w:styleId="md-pr-8px">
    <w:name w:val="md-pr-8px"/>
    <w:basedOn w:val="DefaultParagraphFont"/>
    <w:rsid w:val="000C01F9"/>
  </w:style>
  <w:style w:type="paragraph" w:customStyle="1" w:styleId="breadcrumbs-item">
    <w:name w:val="breadcrumbs-item"/>
    <w:basedOn w:val="Normal"/>
    <w:rsid w:val="000C01F9"/>
    <w:pPr>
      <w:spacing w:before="100" w:beforeAutospacing="1" w:after="100" w:afterAutospacing="1"/>
    </w:pPr>
    <w:rPr>
      <w:rFonts w:eastAsia="Times New Roman"/>
      <w:sz w:val="24"/>
    </w:rPr>
  </w:style>
  <w:style w:type="character" w:customStyle="1" w:styleId="articlepage--disclosure">
    <w:name w:val="article__page--disclosure"/>
    <w:basedOn w:val="DefaultParagraphFont"/>
    <w:rsid w:val="000C01F9"/>
  </w:style>
  <w:style w:type="character" w:customStyle="1" w:styleId="author-role">
    <w:name w:val="author-role"/>
    <w:basedOn w:val="DefaultParagraphFont"/>
    <w:rsid w:val="000C01F9"/>
  </w:style>
  <w:style w:type="paragraph" w:customStyle="1" w:styleId="author-block-v2artice-date">
    <w:name w:val="author-block-v2__artice-date"/>
    <w:basedOn w:val="Normal"/>
    <w:rsid w:val="000C01F9"/>
    <w:pPr>
      <w:spacing w:before="100" w:beforeAutospacing="1" w:after="100" w:afterAutospacing="1"/>
    </w:pPr>
    <w:rPr>
      <w:rFonts w:eastAsia="Times New Roman"/>
      <w:sz w:val="24"/>
    </w:rPr>
  </w:style>
  <w:style w:type="character" w:customStyle="1" w:styleId="media-credit">
    <w:name w:val="media-credit"/>
    <w:basedOn w:val="DefaultParagraphFont"/>
    <w:rsid w:val="000C01F9"/>
  </w:style>
  <w:style w:type="paragraph" w:customStyle="1" w:styleId="bocitem-list">
    <w:name w:val="boc__item-list"/>
    <w:basedOn w:val="Normal"/>
    <w:rsid w:val="000C01F9"/>
    <w:pPr>
      <w:spacing w:before="100" w:beforeAutospacing="1" w:after="100" w:afterAutospacing="1"/>
    </w:pPr>
    <w:rPr>
      <w:rFonts w:eastAsia="Times New Roman"/>
      <w:sz w:val="24"/>
    </w:rPr>
  </w:style>
  <w:style w:type="character" w:customStyle="1" w:styleId="more-text">
    <w:name w:val="more-text"/>
    <w:basedOn w:val="DefaultParagraphFont"/>
    <w:rsid w:val="000C01F9"/>
  </w:style>
  <w:style w:type="character" w:customStyle="1" w:styleId="mr-4">
    <w:name w:val="mr-4"/>
    <w:basedOn w:val="DefaultParagraphFont"/>
    <w:rsid w:val="000C01F9"/>
  </w:style>
  <w:style w:type="paragraph" w:customStyle="1" w:styleId="desk">
    <w:name w:val="desk"/>
    <w:basedOn w:val="Normal"/>
    <w:rsid w:val="000C01F9"/>
    <w:pPr>
      <w:spacing w:before="100" w:beforeAutospacing="1" w:after="100" w:afterAutospacing="1"/>
    </w:pPr>
    <w:rPr>
      <w:rFonts w:eastAsia="Times New Roman"/>
      <w:sz w:val="24"/>
    </w:rPr>
  </w:style>
  <w:style w:type="paragraph" w:customStyle="1" w:styleId="editorial">
    <w:name w:val="editorial"/>
    <w:basedOn w:val="Normal"/>
    <w:rsid w:val="000C01F9"/>
    <w:pPr>
      <w:spacing w:before="100" w:beforeAutospacing="1" w:after="100" w:afterAutospacing="1"/>
    </w:pPr>
    <w:rPr>
      <w:rFonts w:eastAsia="Times New Roman"/>
      <w:sz w:val="24"/>
    </w:rPr>
  </w:style>
  <w:style w:type="character" w:customStyle="1" w:styleId="texto-cursiva">
    <w:name w:val="texto-cursiva"/>
    <w:basedOn w:val="DefaultParagraphFont"/>
    <w:rsid w:val="000C01F9"/>
  </w:style>
  <w:style w:type="paragraph" w:customStyle="1" w:styleId="cargo-editorial">
    <w:name w:val="cargo-editorial"/>
    <w:basedOn w:val="Normal"/>
    <w:rsid w:val="000C01F9"/>
    <w:pPr>
      <w:spacing w:before="100" w:beforeAutospacing="1" w:after="100" w:afterAutospacing="1"/>
    </w:pPr>
    <w:rPr>
      <w:rFonts w:eastAsia="Times New Roman"/>
      <w:sz w:val="24"/>
    </w:rPr>
  </w:style>
  <w:style w:type="character" w:customStyle="1" w:styleId="jordigual">
    <w:name w:val="jordigual"/>
    <w:basedOn w:val="DefaultParagraphFont"/>
    <w:rsid w:val="000C01F9"/>
  </w:style>
  <w:style w:type="paragraph" w:customStyle="1" w:styleId="related-user-position">
    <w:name w:val="related-user-position"/>
    <w:basedOn w:val="Normal"/>
    <w:rsid w:val="000C01F9"/>
    <w:pPr>
      <w:spacing w:before="100" w:beforeAutospacing="1" w:after="100" w:afterAutospacing="1"/>
    </w:pPr>
    <w:rPr>
      <w:rFonts w:eastAsia="Times New Roman"/>
      <w:sz w:val="24"/>
    </w:rPr>
  </w:style>
  <w:style w:type="character" w:customStyle="1" w:styleId="credit--ctn">
    <w:name w:val="credit--ctn"/>
    <w:basedOn w:val="DefaultParagraphFont"/>
    <w:rsid w:val="000C01F9"/>
  </w:style>
  <w:style w:type="paragraph" w:customStyle="1" w:styleId="stop-here">
    <w:name w:val="stop-here"/>
    <w:basedOn w:val="Normal"/>
    <w:rsid w:val="000C01F9"/>
    <w:pPr>
      <w:spacing w:before="100" w:beforeAutospacing="1" w:after="100" w:afterAutospacing="1"/>
    </w:pPr>
    <w:rPr>
      <w:rFonts w:eastAsia="Times New Roman"/>
      <w:sz w:val="24"/>
    </w:rPr>
  </w:style>
  <w:style w:type="paragraph" w:customStyle="1" w:styleId="rtejustify">
    <w:name w:val="rtejustify"/>
    <w:basedOn w:val="Normal"/>
    <w:rsid w:val="000C01F9"/>
    <w:pPr>
      <w:spacing w:before="100" w:beforeAutospacing="1" w:after="100" w:afterAutospacing="1"/>
    </w:pPr>
    <w:rPr>
      <w:rFonts w:eastAsia="Times New Roman"/>
      <w:sz w:val="24"/>
    </w:rPr>
  </w:style>
  <w:style w:type="paragraph" w:customStyle="1" w:styleId="articlebody0">
    <w:name w:val="article__body"/>
    <w:basedOn w:val="Normal"/>
    <w:rsid w:val="000C01F9"/>
    <w:pPr>
      <w:spacing w:before="100" w:beforeAutospacing="1" w:after="100" w:afterAutospacing="1"/>
    </w:pPr>
    <w:rPr>
      <w:rFonts w:eastAsia="Times New Roman"/>
      <w:sz w:val="24"/>
    </w:rPr>
  </w:style>
  <w:style w:type="character" w:customStyle="1" w:styleId="m-4851586476605706605gmail-styleunderline">
    <w:name w:val="m_-4851586476605706605gmail-styleunderline"/>
    <w:basedOn w:val="DefaultParagraphFont"/>
    <w:rsid w:val="000C01F9"/>
  </w:style>
  <w:style w:type="character" w:customStyle="1" w:styleId="Heading2CharChar">
    <w:name w:val="Heading 2 Char Char"/>
    <w:aliases w:val="Heading 2 Char Char Char Char Char Char Char,Heading 2 Char Char Char Char Char Char Char Char Char Char Char,TAG Char1 Char,Heading 2 Char1 Char Char Char Char Char,Heading 2 Char1 Char1 Char,tag Cha,Char Char Char Char Char1"/>
    <w:rsid w:val="000C01F9"/>
    <w:rPr>
      <w:rFonts w:ascii="Arial" w:hAnsi="Arial" w:cs="Arial" w:hint="default"/>
      <w:b/>
      <w:bCs/>
      <w:iCs/>
      <w:sz w:val="24"/>
      <w:szCs w:val="28"/>
      <w:lang w:val="en-US" w:eastAsia="en-US" w:bidi="ar-SA"/>
    </w:rPr>
  </w:style>
  <w:style w:type="character" w:customStyle="1" w:styleId="10garamond">
    <w:name w:val="10 garamond"/>
    <w:rsid w:val="000C01F9"/>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medium.com/fitch-blog/why-is-big-pharma-interested-in-the-space-economy-c078ac1bf67c" TargetMode="External"/><Relationship Id="rId21" Type="http://schemas.openxmlformats.org/officeDocument/2006/relationships/hyperlink" Target="https://en.wikipedia.org/wiki/O%27Neill_cylinder" TargetMode="External"/><Relationship Id="rId22" Type="http://schemas.openxmlformats.org/officeDocument/2006/relationships/hyperlink" Target="https://mashable.com/article/armageddon-asteroid-threat" TargetMode="External"/><Relationship Id="rId23" Type="http://schemas.openxmlformats.org/officeDocument/2006/relationships/hyperlink" Target="https://space.nss.org/technologies-for-asteroid-capture-into-earth-orbit/" TargetMode="External"/><Relationship Id="rId24" Type="http://schemas.openxmlformats.org/officeDocument/2006/relationships/hyperlink" Target="https://www.space.com/asteroid-apophis-2029-flyby-planetary-defense.html" TargetMode="External"/><Relationship Id="rId25" Type="http://schemas.openxmlformats.org/officeDocument/2006/relationships/hyperlink" Target="https://www.nationalgeographic.com/science/phenomena/2014/06/24/diamond-the-size-of-earth/" TargetMode="External"/><Relationship Id="rId26" Type="http://schemas.openxmlformats.org/officeDocument/2006/relationships/hyperlink" Target="https://www.nbcnews.com/science/space/neil-degrasse-tyson-says-space-ventures-will-spawn-first-trillionaire-n352271" TargetMode="External"/><Relationship Id="rId27" Type="http://schemas.openxmlformats.org/officeDocument/2006/relationships/hyperlink" Target="https://mashable.com/category/space-junk" TargetMode="External"/><Relationship Id="rId28" Type="http://schemas.openxmlformats.org/officeDocument/2006/relationships/hyperlink" Target="https://chicagounbound.uchicago.edu/cgi/viewcontent.cgi?article=1269&amp;context=cjil" TargetMode="External"/><Relationship Id="rId29" Type="http://schemas.openxmlformats.org/officeDocument/2006/relationships/hyperlink" Target="https://www.whitehouse.gov/briefings-statements/remarks-president-trump-meeting-national-space-council-signing-space-policy-directive-3/"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foreignpolicy.com/2019/04/02/beijing-is-taking-the-final-frontier-space-china/" TargetMode="External"/><Relationship Id="rId31" Type="http://schemas.openxmlformats.org/officeDocument/2006/relationships/hyperlink" Target="https://www.diu.mil/news-events" TargetMode="External"/><Relationship Id="rId32" Type="http://schemas.openxmlformats.org/officeDocument/2006/relationships/fontTable" Target="fontTable.xml"/><Relationship Id="rId9" Type="http://schemas.openxmlformats.org/officeDocument/2006/relationships/hyperlink" Target="http://www.asterank.com/"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theme" Target="theme/theme1.xml"/><Relationship Id="rId10" Type="http://schemas.openxmlformats.org/officeDocument/2006/relationships/hyperlink" Target="https://en.wikipedia.org/wiki/Memex" TargetMode="External"/><Relationship Id="rId11" Type="http://schemas.openxmlformats.org/officeDocument/2006/relationships/hyperlink" Target="http://www.thespacereview.com/article/3633/1" TargetMode="External"/><Relationship Id="rId12" Type="http://schemas.openxmlformats.org/officeDocument/2006/relationships/hyperlink" Target="https://www.space.com/41941-hayabusa2-asteroid-rovers-hopping-tech.html" TargetMode="External"/><Relationship Id="rId13" Type="http://schemas.openxmlformats.org/officeDocument/2006/relationships/hyperlink" Target="https://www.space.com/japan-hayabusa2-asteroid-bomb-video.html" TargetMode="External"/><Relationship Id="rId14" Type="http://schemas.openxmlformats.org/officeDocument/2006/relationships/hyperlink" Target="https://www.nasa.gov/directorates/spacetech/niac/2017_Phase_I_Phase_II/Sustainable_Human_Exploration/" TargetMode="External"/><Relationship Id="rId15" Type="http://schemas.openxmlformats.org/officeDocument/2006/relationships/hyperlink" Target="https://www.amazon.com/dp/B003QP4NPE/ref=dp-kindle-redirect?_encoding=UTF8&amp;btkr=1" TargetMode="Externa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18" Type="http://schemas.openxmlformats.org/officeDocument/2006/relationships/hyperlink" Target="https://en.wikipedia.org/wiki/Space-based_solar_power" TargetMode="External"/><Relationship Id="rId19" Type="http://schemas.openxmlformats.org/officeDocument/2006/relationships/hyperlink" Target="https://www.forbes.com/sites/scottsnowden/2019/03/12/solar-power-stations-in-space-could-supply-the-world-with-limitless-ener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0339AC-5224-DA48-8B3F-1B8531F21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7637</Words>
  <Characters>43537</Characters>
  <Application>Microsoft Macintosh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51072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2021-12-18T00:35:00Z</dcterms:created>
  <dcterms:modified xsi:type="dcterms:W3CDTF">2021-12-18T06:05:00Z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