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B32D40" w14:textId="77777777" w:rsidR="00F76834" w:rsidRDefault="00F76834" w:rsidP="00F76834">
      <w:pPr>
        <w:pStyle w:val="Heading3"/>
      </w:pPr>
      <w:r>
        <w:t>NC Extinction First</w:t>
      </w:r>
    </w:p>
    <w:p w14:paraId="1BDBDBED" w14:textId="77777777" w:rsidR="00F76834" w:rsidRPr="006D0245" w:rsidRDefault="00F76834" w:rsidP="00F76834">
      <w:pPr>
        <w:pStyle w:val="Heading4"/>
      </w:pPr>
      <w:r w:rsidRPr="006D0245">
        <w:t xml:space="preserve">Preventing extinction is the most ethical outcome </w:t>
      </w:r>
    </w:p>
    <w:p w14:paraId="5C90C73F" w14:textId="77777777" w:rsidR="00F76834" w:rsidRPr="008300CD" w:rsidRDefault="00F76834" w:rsidP="00F76834">
      <w:pPr>
        <w:rPr>
          <w:bCs/>
          <w:sz w:val="26"/>
        </w:rPr>
      </w:pPr>
      <w:r w:rsidRPr="006D0245">
        <w:rPr>
          <w:rStyle w:val="Style13ptBold"/>
        </w:rPr>
        <w:t xml:space="preserve">Bostrom 13 </w:t>
      </w:r>
      <w:r w:rsidRPr="006D0245">
        <w:t xml:space="preserve">(Nick, Professor at Oxford University, Faculty of Philosophy &amp; Oxford Martin School, Director, Future of Humanity Institute, Director, Oxford Martin Programme on the Impacts of Future Technology University of Oxford, “Existential Risk Prevention as Global Priority”, Global Policy Volume 4, Issue 1, February 2013 // AKONG) </w:t>
      </w:r>
    </w:p>
    <w:p w14:paraId="3938A5E9" w14:textId="77777777" w:rsidR="00F76834" w:rsidRPr="006D0245" w:rsidRDefault="00F76834" w:rsidP="00F76834">
      <w:pPr>
        <w:rPr>
          <w:rStyle w:val="StyleUnderline"/>
        </w:rPr>
      </w:pPr>
      <w:r w:rsidRPr="006D0245">
        <w:rPr>
          <w:rStyle w:val="StyleUnderline"/>
        </w:rPr>
        <w:t>Some other ethical perspectives We have thus far considered existential risk from the perspective of utilitarianism</w:t>
      </w:r>
      <w:r w:rsidRPr="006D0245">
        <w:rPr>
          <w:sz w:val="16"/>
        </w:rPr>
        <w:t xml:space="preserve"> (combined with several simplify- ing assumptions). We may briefly consider how the issue might appear when viewed through the lenses of some other ethical outlooks. For example, the philosopher Robert Adams outlines a different view on these matters: I believe </w:t>
      </w:r>
      <w:r w:rsidRPr="006D0245">
        <w:rPr>
          <w:rStyle w:val="StyleUnderline"/>
        </w:rPr>
        <w:t xml:space="preserve">a better basis for ethical theory in this area can be found in quite a different direction—in a commitment to the future of human- ity as a vast project, or network of overlapping projects, that is generally shared by the human race. The aspiration for a better society—more just, more rewarding, and more peaceful—is a part of this project. So are the potentially end- less quests for scientific knowledge and philo- sophical understanding, and the development of artistic and other cultural traditions. </w:t>
      </w:r>
      <w:r w:rsidRPr="006D0245">
        <w:rPr>
          <w:sz w:val="16"/>
        </w:rPr>
        <w:t xml:space="preserve">This includes the particular cultural traditions to which we belong, in all their accidental historic and ethnic diversity. </w:t>
      </w:r>
      <w:r w:rsidRPr="00601D82">
        <w:rPr>
          <w:rStyle w:val="StyleUnderline"/>
          <w:highlight w:val="cyan"/>
        </w:rPr>
        <w:t>It</w:t>
      </w:r>
      <w:r w:rsidRPr="006D0245">
        <w:rPr>
          <w:rStyle w:val="StyleUnderline"/>
        </w:rPr>
        <w:t xml:space="preserve"> also </w:t>
      </w:r>
      <w:r w:rsidRPr="00601D82">
        <w:rPr>
          <w:rStyle w:val="StyleUnderline"/>
          <w:highlight w:val="cyan"/>
        </w:rPr>
        <w:t>includes our interest in the lives of</w:t>
      </w:r>
      <w:r w:rsidRPr="006D0245">
        <w:rPr>
          <w:rStyle w:val="StyleUnderline"/>
        </w:rPr>
        <w:t xml:space="preserve"> our </w:t>
      </w:r>
      <w:r w:rsidRPr="00601D82">
        <w:rPr>
          <w:rStyle w:val="StyleUnderline"/>
          <w:highlight w:val="cyan"/>
        </w:rPr>
        <w:t>children and grandchildren</w:t>
      </w:r>
      <w:r w:rsidRPr="006D0245">
        <w:rPr>
          <w:rStyle w:val="StyleUnderline"/>
        </w:rPr>
        <w:t>, and the hope that they will be able, in turn, to have the lives of their children and grandchil- dren as projects.</w:t>
      </w:r>
      <w:r w:rsidRPr="006D0245">
        <w:rPr>
          <w:sz w:val="16"/>
        </w:rPr>
        <w:t xml:space="preserve"> To the extent that a policy or practice seems likely to be favorable or unfavor- able to the carrying out of this complex of pro- jects in the nearer or further future, we have reason to pursue or avoid it. ... Continuity is as important to our commitment to the project of the future of humanity as it is to our commit- ment to the projects of our own personal futures. Just as the shape of my whole life, and its connection with my present and past, have an interest that goes beyond that of any iso- lated experience, so too </w:t>
      </w:r>
      <w:r w:rsidRPr="00601D82">
        <w:rPr>
          <w:rStyle w:val="StyleUnderline"/>
          <w:highlight w:val="cyan"/>
        </w:rPr>
        <w:t>the shape of human history</w:t>
      </w:r>
      <w:r w:rsidRPr="006D0245">
        <w:rPr>
          <w:rStyle w:val="StyleUnderline"/>
        </w:rPr>
        <w:t xml:space="preserve"> over an extended period of the future, </w:t>
      </w:r>
      <w:r w:rsidRPr="00601D82">
        <w:rPr>
          <w:rStyle w:val="StyleUnderline"/>
          <w:highlight w:val="cyan"/>
        </w:rPr>
        <w:t xml:space="preserve">and its connection with the </w:t>
      </w:r>
      <w:r w:rsidRPr="007C6354">
        <w:rPr>
          <w:rStyle w:val="StyleUnderline"/>
        </w:rPr>
        <w:t xml:space="preserve">human </w:t>
      </w:r>
      <w:r w:rsidRPr="00601D82">
        <w:rPr>
          <w:rStyle w:val="StyleUnderline"/>
          <w:highlight w:val="cyan"/>
        </w:rPr>
        <w:t>present and past</w:t>
      </w:r>
      <w:r w:rsidRPr="006D0245">
        <w:rPr>
          <w:rStyle w:val="StyleUnderline"/>
        </w:rPr>
        <w:t xml:space="preserve">, </w:t>
      </w:r>
      <w:r w:rsidRPr="00601D82">
        <w:rPr>
          <w:rStyle w:val="StyleUnderline"/>
          <w:highlight w:val="cyan"/>
        </w:rPr>
        <w:t>have an interest that goes beyond that of the</w:t>
      </w:r>
      <w:r w:rsidRPr="006D0245">
        <w:rPr>
          <w:rStyle w:val="StyleUnderline"/>
        </w:rPr>
        <w:t xml:space="preserve"> (total or average) </w:t>
      </w:r>
      <w:r w:rsidRPr="00601D82">
        <w:rPr>
          <w:rStyle w:val="StyleUnderline"/>
          <w:highlight w:val="cyan"/>
        </w:rPr>
        <w:t>quality of life of a popula- tion-at-a-time</w:t>
      </w:r>
      <w:r w:rsidRPr="006D0245">
        <w:rPr>
          <w:rStyle w:val="StyleUnderline"/>
        </w:rPr>
        <w:t xml:space="preserve">, considered in isolation from how it got that way. </w:t>
      </w:r>
      <w:r w:rsidRPr="00601D82">
        <w:rPr>
          <w:rStyle w:val="StyleUnderline"/>
          <w:highlight w:val="cyan"/>
        </w:rPr>
        <w:t>We owe,</w:t>
      </w:r>
      <w:r w:rsidRPr="006D0245">
        <w:rPr>
          <w:rStyle w:val="StyleUnderline"/>
        </w:rPr>
        <w:t xml:space="preserve"> I think, some </w:t>
      </w:r>
      <w:r w:rsidRPr="00601D82">
        <w:rPr>
          <w:rStyle w:val="StyleUnderline"/>
          <w:highlight w:val="cyan"/>
        </w:rPr>
        <w:t>loyalty to this project of the human future</w:t>
      </w:r>
      <w:r w:rsidRPr="006D0245">
        <w:rPr>
          <w:rStyle w:val="StyleUnderline"/>
        </w:rPr>
        <w:t xml:space="preserve">. We also owe it a respect </w:t>
      </w:r>
      <w:r w:rsidRPr="006D0245">
        <w:rPr>
          <w:sz w:val="16"/>
        </w:rPr>
        <w:t xml:space="preserve">that we would owe it even if we were not of the human race ourselves, but beings from another planet who had some understanding of it (Adams, 1989, pp. 472–473). </w:t>
      </w:r>
      <w:r w:rsidRPr="006D0245">
        <w:rPr>
          <w:rStyle w:val="StyleUnderline"/>
        </w:rPr>
        <w:t xml:space="preserve">Since an existential catastrophe would either put an end to the project of the future of humanity or drasti- cally curtail its scope for development, </w:t>
      </w:r>
      <w:r w:rsidRPr="00601D82">
        <w:rPr>
          <w:rStyle w:val="StyleUnderline"/>
          <w:highlight w:val="cyan"/>
        </w:rPr>
        <w:t>we would seem to have a strong prima facie reason to avoid i</w:t>
      </w:r>
      <w:r w:rsidRPr="006D0245">
        <w:rPr>
          <w:rStyle w:val="StyleUnderline"/>
        </w:rPr>
        <w:t>t</w:t>
      </w:r>
      <w:r w:rsidRPr="006D0245">
        <w:rPr>
          <w:sz w:val="16"/>
        </w:rPr>
        <w:t xml:space="preserve">, in Adams’ view. We also note that </w:t>
      </w:r>
      <w:r w:rsidRPr="006D0245">
        <w:rPr>
          <w:rStyle w:val="StyleUnderline"/>
        </w:rPr>
        <w:t>an existential catastrophe would entail the frustration of many strong preferences, sug- gesting that from a preference-satisfactionist perspective it would be a bad thing. In a similar vein, an ethical view emphasising that public policy should be determined through informed democratic deliberation by all stake- holders would favour existential-risk mitigation</w:t>
      </w:r>
      <w:r w:rsidRPr="006D0245">
        <w:rPr>
          <w:sz w:val="16"/>
        </w:rPr>
        <w:t xml:space="preserve"> if we suppose, as is plausible, that a majority of the world’s population would come to favour such policies upon reasonable deliberation (even if hypothetical future peo- ple are not included as stakeholders). </w:t>
      </w:r>
      <w:r w:rsidRPr="006D0245">
        <w:rPr>
          <w:rStyle w:val="StyleUnderline"/>
        </w:rPr>
        <w:t>We might also have custodial duties to preserve the inheritance of humanity passed on to us by our ancestors and convey it safely to our descendants.23 We do not want to be the failing link in the chain of generations, and we ought not to delete or abandon the great epic of human civili- sation that humankind has been working on for thou- sands of years</w:t>
      </w:r>
      <w:r w:rsidRPr="006D0245">
        <w:rPr>
          <w:sz w:val="16"/>
        </w:rPr>
        <w:t xml:space="preserve">, when it is clear that the narrative is far from having reached a natural terminus. Further, many theological perspectives deplore naturalistic existential catastrophes, especially ones induced by human activi- ties: If God created the world and the human species, one would imagine that He might be displeased if we took it upon ourselves to smash His masterpiece (or if, through our negligence or hubris, we allowed it to come to irreparable harm).24 We might also consider the issue from a less theoreti- cal standpoint and try to form an evaluation instead by considering analogous cases about which we have defi- nite moral intuitions. Thus, for example, </w:t>
      </w:r>
      <w:r w:rsidRPr="00601D82">
        <w:rPr>
          <w:rStyle w:val="StyleUnderline"/>
          <w:highlight w:val="cyan"/>
        </w:rPr>
        <w:t>if we feel confident that</w:t>
      </w:r>
      <w:r w:rsidRPr="006D0245">
        <w:rPr>
          <w:rStyle w:val="StyleUnderline"/>
        </w:rPr>
        <w:t xml:space="preserve"> committing a </w:t>
      </w:r>
      <w:r w:rsidRPr="006D0245">
        <w:rPr>
          <w:rStyle w:val="Emphasis"/>
        </w:rPr>
        <w:t xml:space="preserve">small </w:t>
      </w:r>
      <w:r w:rsidRPr="00601D82">
        <w:rPr>
          <w:rStyle w:val="Emphasis"/>
          <w:highlight w:val="cyan"/>
        </w:rPr>
        <w:t>genocide is wrong</w:t>
      </w:r>
      <w:r w:rsidRPr="006D0245">
        <w:rPr>
          <w:rStyle w:val="StyleUnderline"/>
        </w:rPr>
        <w:t xml:space="preserve">, and that committing a large genocide is no less wrong, </w:t>
      </w:r>
      <w:r w:rsidRPr="00601D82">
        <w:rPr>
          <w:rStyle w:val="StyleUnderline"/>
          <w:highlight w:val="cyan"/>
        </w:rPr>
        <w:t xml:space="preserve">we might conjecture that </w:t>
      </w:r>
      <w:r w:rsidRPr="007C6354">
        <w:rPr>
          <w:rStyle w:val="Emphasis"/>
        </w:rPr>
        <w:t xml:space="preserve">committing </w:t>
      </w:r>
      <w:r w:rsidRPr="00601D82">
        <w:rPr>
          <w:rStyle w:val="Emphasis"/>
          <w:highlight w:val="cyan"/>
        </w:rPr>
        <w:t>omnicide is also wrong.</w:t>
      </w:r>
      <w:r w:rsidRPr="006D0245">
        <w:rPr>
          <w:rStyle w:val="StyleUnderline"/>
        </w:rPr>
        <w:t xml:space="preserve">25 And if we believe we have some moral reason to prevent natural catastrophes that would kill a small number of people, and a stronger moral reason to pre- vent natural catastrophes that would kill a larger number of people, </w:t>
      </w:r>
      <w:r w:rsidRPr="00601D82">
        <w:rPr>
          <w:rStyle w:val="StyleUnderline"/>
          <w:highlight w:val="cyan"/>
        </w:rPr>
        <w:t xml:space="preserve">we might conjecture that we have an </w:t>
      </w:r>
      <w:r w:rsidRPr="00601D82">
        <w:rPr>
          <w:rStyle w:val="Emphasis"/>
          <w:highlight w:val="cyan"/>
        </w:rPr>
        <w:t>even stronger moral reason</w:t>
      </w:r>
      <w:r w:rsidRPr="00601D82">
        <w:rPr>
          <w:rStyle w:val="StyleUnderline"/>
          <w:highlight w:val="cyan"/>
        </w:rPr>
        <w:t xml:space="preserve"> to prevent catastrophes that would kill the entire human population.</w:t>
      </w:r>
    </w:p>
    <w:p w14:paraId="4D41B64F" w14:textId="77777777" w:rsidR="00F76834" w:rsidRPr="003E4EDF" w:rsidRDefault="00F76834" w:rsidP="00F76834">
      <w:pPr>
        <w:pStyle w:val="Heading4"/>
        <w:rPr>
          <w:rFonts w:cs="Calibri"/>
        </w:rPr>
      </w:pPr>
      <w:r w:rsidRPr="007C7F25">
        <w:t>Extinction comes first – it’s the worst of all evils</w:t>
      </w:r>
    </w:p>
    <w:p w14:paraId="6CFBC64B" w14:textId="77777777" w:rsidR="00F76834" w:rsidRPr="007C7F25" w:rsidRDefault="00F76834" w:rsidP="00F76834">
      <w:r w:rsidRPr="007C7F25">
        <w:rPr>
          <w:rStyle w:val="Style13ptBold"/>
        </w:rPr>
        <w:t>Baum and Barrett 18</w:t>
      </w:r>
      <w:r w:rsidRPr="007C7F25">
        <w:t xml:space="preserve"> - Seth D. Baum &amp; Anthony M. Barrett, Global Catastrophic Risk Institute. 2018. “Global Catastrophes: The Most Extreme Risks.” Risk in Extreme Environments: Preparing, Avoiding, Mitigating, and Managing, edited by Vicki Bier, Routledge, pp. 174–184.</w:t>
      </w:r>
    </w:p>
    <w:p w14:paraId="11F32409" w14:textId="77777777" w:rsidR="00F76834" w:rsidRDefault="00F76834" w:rsidP="00F76834">
      <w:pPr>
        <w:rPr>
          <w:rStyle w:val="StyleUnderline"/>
        </w:rPr>
      </w:pPr>
      <w:r w:rsidRPr="005E4DA6">
        <w:rPr>
          <w:sz w:val="16"/>
        </w:rPr>
        <w:t xml:space="preserve">What Is GCR And Why Is It Important? </w:t>
      </w:r>
      <w:r w:rsidRPr="007C7F25">
        <w:rPr>
          <w:rStyle w:val="StyleUnderline"/>
        </w:rPr>
        <w:t xml:space="preserve">Taken </w:t>
      </w:r>
      <w:r w:rsidRPr="007C7F25">
        <w:rPr>
          <w:rStyle w:val="Emphasis"/>
        </w:rPr>
        <w:t>literally</w:t>
      </w:r>
      <w:r w:rsidRPr="007C7F25">
        <w:rPr>
          <w:rStyle w:val="StyleUnderline"/>
        </w:rPr>
        <w:t>, a global catastrophe can be any event that is in some way catastrophic across the globe</w:t>
      </w:r>
      <w:r w:rsidRPr="005E4DA6">
        <w:rPr>
          <w:sz w:val="16"/>
        </w:rPr>
        <w:t xml:space="preserve">. </w:t>
      </w:r>
      <w:r w:rsidRPr="007C7F25">
        <w:rPr>
          <w:rStyle w:val="StyleUnderline"/>
        </w:rPr>
        <w:t>This suggests a rather low threshold</w:t>
      </w:r>
      <w:r w:rsidRPr="005E4DA6">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7C7F25">
        <w:rPr>
          <w:rStyle w:val="StyleUnderline"/>
        </w:rPr>
        <w:t xml:space="preserve">However, in common usage, a global catastrophe would be </w:t>
      </w:r>
      <w:r w:rsidRPr="007C7F25">
        <w:rPr>
          <w:rStyle w:val="Emphasis"/>
        </w:rPr>
        <w:t>catastrophic</w:t>
      </w:r>
      <w:r w:rsidRPr="007C7F25">
        <w:rPr>
          <w:rStyle w:val="StyleUnderline"/>
        </w:rPr>
        <w:t xml:space="preserve"> for a significant portion of the globe</w:t>
      </w:r>
      <w:r w:rsidRPr="005E4DA6">
        <w:rPr>
          <w:sz w:val="16"/>
        </w:rPr>
        <w:t xml:space="preserve">. Minimum thresholds have variously been set around ten thousand to ten million deaths or $10 billion to $10 trillion in damages (Bostrom and Ćirković 2008), or death of one quarter of the human population (Atkinson 1999; Hempsell 2004). </w:t>
      </w:r>
      <w:r w:rsidRPr="007C7F25">
        <w:rPr>
          <w:rStyle w:val="StyleUnderline"/>
        </w:rPr>
        <w:t xml:space="preserve">Others have emphasized catastrophes that cause </w:t>
      </w:r>
      <w:r w:rsidRPr="007C7F25">
        <w:rPr>
          <w:rStyle w:val="Emphasis"/>
        </w:rPr>
        <w:t>long-term declines in the trajectory of human civilization</w:t>
      </w:r>
      <w:r w:rsidRPr="005E4DA6">
        <w:rPr>
          <w:sz w:val="16"/>
        </w:rPr>
        <w:t xml:space="preserve"> (Beckstead 2013), </w:t>
      </w:r>
      <w:r w:rsidRPr="007C7F25">
        <w:rPr>
          <w:rStyle w:val="StyleUnderline"/>
        </w:rPr>
        <w:t xml:space="preserve">that human civilization </w:t>
      </w:r>
      <w:r w:rsidRPr="007C7F25">
        <w:rPr>
          <w:rStyle w:val="Emphasis"/>
        </w:rPr>
        <w:t>does not recover from</w:t>
      </w:r>
      <w:r w:rsidRPr="005E4DA6">
        <w:rPr>
          <w:sz w:val="16"/>
        </w:rPr>
        <w:t xml:space="preserve"> (Maher and Baum 2013), </w:t>
      </w:r>
      <w:r w:rsidRPr="007C7F25">
        <w:rPr>
          <w:rStyle w:val="StyleUnderline"/>
        </w:rPr>
        <w:t>that drastically reduce humanity’s potential for future achievements</w:t>
      </w:r>
      <w:r w:rsidRPr="005E4DA6">
        <w:rPr>
          <w:sz w:val="16"/>
        </w:rPr>
        <w:t xml:space="preserve"> (</w:t>
      </w:r>
      <w:r w:rsidRPr="007C7F25">
        <w:rPr>
          <w:rStyle w:val="StyleUnderline"/>
        </w:rPr>
        <w:t>Bostrom</w:t>
      </w:r>
      <w:r w:rsidRPr="005E4DA6">
        <w:rPr>
          <w:sz w:val="16"/>
        </w:rPr>
        <w:t xml:space="preserve"> 2002, </w:t>
      </w:r>
      <w:r w:rsidRPr="007C7F25">
        <w:rPr>
          <w:rStyle w:val="StyleUnderline"/>
        </w:rPr>
        <w:t>using the term “</w:t>
      </w:r>
      <w:r w:rsidRPr="007C7F25">
        <w:rPr>
          <w:rStyle w:val="Emphasis"/>
        </w:rPr>
        <w:t>existential risk</w:t>
      </w:r>
      <w:r w:rsidRPr="007C7F25">
        <w:rPr>
          <w:rStyle w:val="StyleUnderline"/>
        </w:rPr>
        <w:t xml:space="preserve">”), or that result in </w:t>
      </w:r>
      <w:r w:rsidRPr="007C7F25">
        <w:rPr>
          <w:rStyle w:val="Emphasis"/>
        </w:rPr>
        <w:t>human extinction</w:t>
      </w:r>
      <w:r w:rsidRPr="005E4DA6">
        <w:rPr>
          <w:sz w:val="16"/>
        </w:rPr>
        <w:t xml:space="preserve"> (Matheny 2007; Posner 2004). </w:t>
      </w:r>
      <w:r w:rsidRPr="007C7F25">
        <w:rPr>
          <w:rStyle w:val="StyleUnderline"/>
        </w:rPr>
        <w:t xml:space="preserve">A common theme across all these treatments of GCR is that </w:t>
      </w:r>
      <w:r w:rsidRPr="005E4DA6">
        <w:rPr>
          <w:rStyle w:val="Emphasis"/>
          <w:highlight w:val="yellow"/>
        </w:rPr>
        <w:t>some</w:t>
      </w:r>
      <w:r w:rsidRPr="007C7F25">
        <w:rPr>
          <w:rStyle w:val="Emphasis"/>
        </w:rPr>
        <w:t xml:space="preserve"> </w:t>
      </w:r>
      <w:r w:rsidRPr="005E4DA6">
        <w:rPr>
          <w:rStyle w:val="Emphasis"/>
          <w:highlight w:val="yellow"/>
        </w:rPr>
        <w:t>catastrophes</w:t>
      </w:r>
      <w:r w:rsidRPr="007C7F25">
        <w:rPr>
          <w:rStyle w:val="Emphasis"/>
        </w:rPr>
        <w:t xml:space="preserve"> </w:t>
      </w:r>
      <w:r w:rsidRPr="005E4DA6">
        <w:rPr>
          <w:rStyle w:val="Emphasis"/>
          <w:highlight w:val="yellow"/>
        </w:rPr>
        <w:t>are vastly more important than others</w:t>
      </w:r>
      <w:r w:rsidRPr="005E4DA6">
        <w:rPr>
          <w:sz w:val="16"/>
        </w:rPr>
        <w:t xml:space="preserve">. Carl Sagan was perhaps the first to recognize this, in his commentary on nuclear winter (Sagan 1983). </w:t>
      </w:r>
      <w:r w:rsidRPr="007C7F25">
        <w:rPr>
          <w:rStyle w:val="StyleUnderline"/>
        </w:rPr>
        <w:t xml:space="preserve">Without nuclear winter, a global nuclear war might kill several hundred million people. This is obviously a major catastrophe, but humanity would presumably carry on. However, with </w:t>
      </w:r>
      <w:r w:rsidRPr="007C7F25">
        <w:rPr>
          <w:rStyle w:val="Emphasis"/>
        </w:rPr>
        <w:t>nuclear winter</w:t>
      </w:r>
      <w:r w:rsidRPr="005E4DA6">
        <w:rPr>
          <w:sz w:val="16"/>
        </w:rPr>
        <w:t xml:space="preserve">, per Sagan, </w:t>
      </w:r>
      <w:r w:rsidRPr="005E4DA6">
        <w:rPr>
          <w:rStyle w:val="Emphasis"/>
          <w:highlight w:val="yellow"/>
        </w:rPr>
        <w:t>humanity</w:t>
      </w:r>
      <w:r w:rsidRPr="007C7F25">
        <w:rPr>
          <w:rStyle w:val="Emphasis"/>
        </w:rPr>
        <w:t xml:space="preserve"> </w:t>
      </w:r>
      <w:r w:rsidRPr="005E4DA6">
        <w:rPr>
          <w:rStyle w:val="Emphasis"/>
          <w:highlight w:val="yellow"/>
        </w:rPr>
        <w:t>could go extinct</w:t>
      </w:r>
      <w:r w:rsidRPr="007C7F25">
        <w:rPr>
          <w:rStyle w:val="StyleUnderline"/>
        </w:rPr>
        <w:t xml:space="preserve">. The loss would be not just an additional four billion or so deaths, but the </w:t>
      </w:r>
      <w:r w:rsidRPr="005E4DA6">
        <w:rPr>
          <w:rStyle w:val="StyleUnderline"/>
          <w:highlight w:val="yellow"/>
        </w:rPr>
        <w:t xml:space="preserve">loss of </w:t>
      </w:r>
      <w:r w:rsidRPr="005E4DA6">
        <w:rPr>
          <w:rStyle w:val="Emphasis"/>
          <w:highlight w:val="yellow"/>
        </w:rPr>
        <w:t>all future generations</w:t>
      </w:r>
      <w:r w:rsidRPr="005E4DA6">
        <w:rPr>
          <w:sz w:val="16"/>
          <w:highlight w:val="yellow"/>
        </w:rPr>
        <w:t>.</w:t>
      </w:r>
      <w:r w:rsidRPr="005E4DA6">
        <w:rPr>
          <w:sz w:val="16"/>
        </w:rPr>
        <w:t xml:space="preserve"> To paraphrase Sagan, </w:t>
      </w:r>
      <w:r w:rsidRPr="007C7F25">
        <w:rPr>
          <w:rStyle w:val="StyleUnderline"/>
        </w:rPr>
        <w:t xml:space="preserve">the loss would be billions and billions of lives, or even </w:t>
      </w:r>
      <w:r w:rsidRPr="007C7F25">
        <w:rPr>
          <w:rStyle w:val="Emphasis"/>
        </w:rPr>
        <w:t>more</w:t>
      </w:r>
      <w:r w:rsidRPr="005E4DA6">
        <w:rPr>
          <w:sz w:val="16"/>
        </w:rPr>
        <w:t xml:space="preserve">. </w:t>
      </w:r>
      <w:r w:rsidRPr="007C7F25">
        <w:rPr>
          <w:rStyle w:val="StyleUnderline"/>
        </w:rPr>
        <w:t xml:space="preserve">Sagan estimated </w:t>
      </w:r>
      <w:r w:rsidRPr="005E4DA6">
        <w:rPr>
          <w:rStyle w:val="Emphasis"/>
          <w:highlight w:val="yellow"/>
        </w:rPr>
        <w:t>500 trillion lives</w:t>
      </w:r>
      <w:r w:rsidRPr="007C7F25">
        <w:rPr>
          <w:rStyle w:val="StyleUnderline"/>
        </w:rPr>
        <w:t xml:space="preserve">, assuming humanity would continue for ten million more years, which he cited as typical for a successful species. Sagan’s 500 trillion number </w:t>
      </w:r>
      <w:r w:rsidRPr="005E4DA6">
        <w:rPr>
          <w:rStyle w:val="StyleUnderline"/>
          <w:highlight w:val="yellow"/>
        </w:rPr>
        <w:t>may</w:t>
      </w:r>
      <w:r w:rsidRPr="007C7F25">
        <w:rPr>
          <w:rStyle w:val="StyleUnderline"/>
        </w:rPr>
        <w:t xml:space="preserve"> even </w:t>
      </w:r>
      <w:r w:rsidRPr="005E4DA6">
        <w:rPr>
          <w:rStyle w:val="StyleUnderline"/>
          <w:highlight w:val="yellow"/>
        </w:rPr>
        <w:t xml:space="preserve">be an </w:t>
      </w:r>
      <w:r w:rsidRPr="005E4DA6">
        <w:rPr>
          <w:rStyle w:val="Emphasis"/>
          <w:highlight w:val="yellow"/>
        </w:rPr>
        <w:t>underestimate</w:t>
      </w:r>
      <w:r w:rsidRPr="005E4DA6">
        <w:rPr>
          <w:sz w:val="16"/>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7C7F25">
        <w:rPr>
          <w:rStyle w:val="StyleUnderline"/>
        </w:rPr>
        <w:t xml:space="preserve">An open question in astronomy is whether it is possible for the descendants of humanity to continue living for an </w:t>
      </w:r>
      <w:r w:rsidRPr="007C7F25">
        <w:rPr>
          <w:rStyle w:val="Emphasis"/>
        </w:rPr>
        <w:t>infinite length of time</w:t>
      </w:r>
      <w:r w:rsidRPr="007C7F25">
        <w:rPr>
          <w:rStyle w:val="StyleUnderline"/>
        </w:rPr>
        <w:t xml:space="preserve"> or instead merely an </w:t>
      </w:r>
      <w:r w:rsidRPr="007C7F25">
        <w:rPr>
          <w:rStyle w:val="Emphasis"/>
        </w:rPr>
        <w:t>astronomically large but finite</w:t>
      </w:r>
      <w:r w:rsidRPr="007C7F25">
        <w:rPr>
          <w:rStyle w:val="StyleUnderline"/>
        </w:rPr>
        <w:t xml:space="preserve"> length of time</w:t>
      </w:r>
      <w:r w:rsidRPr="005E4DA6">
        <w:rPr>
          <w:sz w:val="16"/>
        </w:rPr>
        <w:t xml:space="preserve"> (see e.g. Ćirković 2002; Kaku 2005). Either way,</w:t>
      </w:r>
      <w:r w:rsidRPr="007C7F25">
        <w:rPr>
          <w:rStyle w:val="StyleUnderline"/>
        </w:rPr>
        <w:t xml:space="preserve"> the stakes with global catastrophes </w:t>
      </w:r>
      <w:r w:rsidRPr="007C7F25">
        <w:rPr>
          <w:rStyle w:val="Emphasis"/>
        </w:rPr>
        <w:t>could</w:t>
      </w:r>
      <w:r w:rsidRPr="007C7F25">
        <w:rPr>
          <w:rStyle w:val="StyleUnderline"/>
        </w:rPr>
        <w:t xml:space="preserve"> be </w:t>
      </w:r>
      <w:r w:rsidRPr="007C7F25">
        <w:rPr>
          <w:rStyle w:val="Emphasis"/>
        </w:rPr>
        <w:t xml:space="preserve">much larger than the loss of 500 trillion lives. </w:t>
      </w:r>
      <w:r w:rsidRPr="007C7F25">
        <w:rPr>
          <w:rStyle w:val="StyleUnderline"/>
        </w:rPr>
        <w:t>Debates about the infinite vs. the merely astronomical are of theoretical interest</w:t>
      </w:r>
      <w:r w:rsidRPr="005E4DA6">
        <w:rPr>
          <w:sz w:val="16"/>
        </w:rPr>
        <w:t xml:space="preserve"> (Ng 1991; Bossert et al. 2007), </w:t>
      </w:r>
      <w:r w:rsidRPr="007C7F25">
        <w:rPr>
          <w:rStyle w:val="StyleUnderline"/>
        </w:rPr>
        <w:t xml:space="preserve">but they have </w:t>
      </w:r>
      <w:r w:rsidRPr="007C7F25">
        <w:rPr>
          <w:rStyle w:val="Emphasis"/>
        </w:rPr>
        <w:t>limited practical significance</w:t>
      </w:r>
      <w:r w:rsidRPr="007C7F25">
        <w:rPr>
          <w:rStyle w:val="StyleUnderline"/>
        </w:rPr>
        <w:t xml:space="preserve">. This can be seen when </w:t>
      </w:r>
      <w:r w:rsidRPr="007C7F25">
        <w:rPr>
          <w:rStyle w:val="Emphasis"/>
        </w:rPr>
        <w:t xml:space="preserve">evaluating GCRs from a standard </w:t>
      </w:r>
      <w:r w:rsidRPr="005E4DA6">
        <w:rPr>
          <w:rStyle w:val="Emphasis"/>
          <w:highlight w:val="yellow"/>
        </w:rPr>
        <w:t>risk-equals-probability-times-magnitude</w:t>
      </w:r>
      <w:r w:rsidRPr="007C7F25">
        <w:rPr>
          <w:rStyle w:val="Emphasis"/>
        </w:rPr>
        <w:t xml:space="preserve"> framework</w:t>
      </w:r>
      <w:r w:rsidRPr="007C7F25">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E4DA6">
        <w:rPr>
          <w:rStyle w:val="StyleUnderline"/>
          <w:highlight w:val="yellow"/>
        </w:rPr>
        <w:t xml:space="preserve">society should </w:t>
      </w:r>
      <w:r w:rsidRPr="005E4DA6">
        <w:rPr>
          <w:rStyle w:val="Emphasis"/>
          <w:highlight w:val="yellow"/>
        </w:rPr>
        <w:t>try 500 trillion times harder to prevent</w:t>
      </w:r>
      <w:r w:rsidRPr="007C7F25">
        <w:rPr>
          <w:rStyle w:val="Emphasis"/>
        </w:rPr>
        <w:t xml:space="preserve"> a </w:t>
      </w:r>
      <w:r w:rsidRPr="005E4DA6">
        <w:rPr>
          <w:rStyle w:val="Emphasis"/>
          <w:highlight w:val="yellow"/>
        </w:rPr>
        <w:t>global catastrophe</w:t>
      </w:r>
      <w:r w:rsidRPr="007C7F25">
        <w:rPr>
          <w:rStyle w:val="Emphasis"/>
        </w:rPr>
        <w:t xml:space="preserve"> </w:t>
      </w:r>
      <w:r w:rsidRPr="005E4DA6">
        <w:rPr>
          <w:rStyle w:val="Emphasis"/>
          <w:highlight w:val="yellow"/>
        </w:rPr>
        <w:t>than</w:t>
      </w:r>
      <w:r w:rsidRPr="007C7F25">
        <w:rPr>
          <w:rStyle w:val="Emphasis"/>
        </w:rPr>
        <w:t xml:space="preserve"> it should </w:t>
      </w:r>
      <w:r w:rsidRPr="005E4DA6">
        <w:rPr>
          <w:rStyle w:val="Emphasis"/>
          <w:highlight w:val="yellow"/>
        </w:rPr>
        <w:t>to save a person’s life</w:t>
      </w:r>
      <w:r w:rsidRPr="007C7F25">
        <w:rPr>
          <w:rStyle w:val="StyleUnderline"/>
        </w:rPr>
        <w:t xml:space="preserve">. Or, preventing one million deaths is equivalent to a one-in500-million reduction in the probability of global catastrophe. This suggests society should </w:t>
      </w:r>
      <w:r w:rsidRPr="007C7F25">
        <w:rPr>
          <w:rStyle w:val="Emphasis"/>
        </w:rPr>
        <w:t xml:space="preserve">make extremely large investment in GCR reduction, at the expense of virtually all other objectives. </w:t>
      </w:r>
      <w:r w:rsidRPr="005E4DA6">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7C7F25">
        <w:rPr>
          <w:rStyle w:val="StyleUnderline"/>
        </w:rPr>
        <w:t>society should be willing to spend</w:t>
      </w:r>
      <w:r w:rsidRPr="005E4DA6">
        <w:rPr>
          <w:sz w:val="16"/>
        </w:rPr>
        <w:t xml:space="preserve"> at least that much to prevent a global catastrophe, which converts to being willing to spend at least </w:t>
      </w:r>
      <w:r w:rsidRPr="007C7F25">
        <w:rPr>
          <w:rStyle w:val="StyleUnderline"/>
        </w:rPr>
        <w:t>$1 million for a one-in-500-million reduction in the probability of global catastrophe</w:t>
      </w:r>
      <w:r w:rsidRPr="005E4DA6">
        <w:rPr>
          <w:sz w:val="16"/>
        </w:rPr>
        <w:t xml:space="preserve">. Thus </w:t>
      </w:r>
      <w:r w:rsidRPr="007C7F25">
        <w:rPr>
          <w:rStyle w:val="StyleUnderline"/>
        </w:rPr>
        <w:t xml:space="preserve">while reasonable disagreement exists on how large of a VSL to use and how much to count future generations, even low-end positions suggest </w:t>
      </w:r>
      <w:r w:rsidRPr="007C7F25">
        <w:rPr>
          <w:rStyle w:val="Emphasis"/>
        </w:rPr>
        <w:t>vast resource allocations</w:t>
      </w:r>
      <w:r w:rsidRPr="007C7F25">
        <w:rPr>
          <w:rStyle w:val="StyleUnderline"/>
        </w:rPr>
        <w:t xml:space="preserve"> should be redirected to reducing GCR. This conclusion is only </w:t>
      </w:r>
      <w:r w:rsidRPr="007C7F25">
        <w:rPr>
          <w:rStyle w:val="Emphasis"/>
        </w:rPr>
        <w:t>strengthened</w:t>
      </w:r>
      <w:r w:rsidRPr="007C7F25">
        <w:rPr>
          <w:rStyle w:val="StyleUnderline"/>
        </w:rPr>
        <w:t xml:space="preserve"> when considering the </w:t>
      </w:r>
      <w:r w:rsidRPr="007C7F25">
        <w:rPr>
          <w:rStyle w:val="Emphasis"/>
        </w:rPr>
        <w:t>astronomical size of the stakes</w:t>
      </w:r>
      <w:r w:rsidRPr="005E4DA6">
        <w:rPr>
          <w:sz w:val="16"/>
        </w:rPr>
        <w:t xml:space="preserve">, but the same point holds either way. The bottom line is that, </w:t>
      </w:r>
      <w:r w:rsidRPr="007C7F25">
        <w:rPr>
          <w:rStyle w:val="StyleUnderline"/>
        </w:rPr>
        <w:t xml:space="preserve">as long as something along the lines of the standard riskequals-probability-times-magnitude framework is being used, then </w:t>
      </w:r>
      <w:r w:rsidRPr="007C7F25">
        <w:rPr>
          <w:rStyle w:val="Emphasis"/>
        </w:rPr>
        <w:t>even tiny GCR reductions</w:t>
      </w:r>
      <w:r w:rsidRPr="007C7F25">
        <w:rPr>
          <w:rStyle w:val="StyleUnderline"/>
        </w:rPr>
        <w:t xml:space="preserve"> merit significant effort. This point holds especially strongly for risks of catastrophes that would cause </w:t>
      </w:r>
      <w:r w:rsidRPr="007C7F25">
        <w:rPr>
          <w:rStyle w:val="Emphasis"/>
        </w:rPr>
        <w:t>permanent harm to global human civilization</w:t>
      </w:r>
      <w:r w:rsidRPr="007C7F25">
        <w:rPr>
          <w:rStyle w:val="StyleUnderline"/>
        </w:rPr>
        <w:t xml:space="preserve">. The discussion thus far has assumed that all human lives are valued equally. This assumption is </w:t>
      </w:r>
      <w:r w:rsidRPr="007C7F25">
        <w:rPr>
          <w:rStyle w:val="Emphasis"/>
        </w:rPr>
        <w:t>not universally held</w:t>
      </w:r>
      <w:r w:rsidRPr="005E4DA6">
        <w:rPr>
          <w:sz w:val="16"/>
        </w:rPr>
        <w:t xml:space="preserve">. </w:t>
      </w:r>
      <w:r w:rsidRPr="007C7F25">
        <w:rPr>
          <w:rStyle w:val="StyleUnderline"/>
        </w:rPr>
        <w:t>People often value some people more than others</w:t>
      </w:r>
      <w:r w:rsidRPr="005E4DA6">
        <w:rPr>
          <w:sz w:val="16"/>
        </w:rPr>
        <w:t xml:space="preserve">, favoring themselves, their family and friends, their compatriots, their generation, or others whom they identify with. </w:t>
      </w:r>
      <w:r w:rsidRPr="007C7F25">
        <w:rPr>
          <w:rStyle w:val="StyleUnderline"/>
        </w:rPr>
        <w:t>Great debates rage on across moral philosophy, economics, and other fields about how much people should value others</w:t>
      </w:r>
      <w:r w:rsidRPr="005E4DA6">
        <w:rPr>
          <w:sz w:val="16"/>
        </w:rPr>
        <w:t xml:space="preserve"> who are distant in space, time, or social relation, as well as the unborn members of future generations. </w:t>
      </w:r>
      <w:r w:rsidRPr="007C7F25">
        <w:rPr>
          <w:rStyle w:val="StyleUnderline"/>
        </w:rPr>
        <w:t>This debate is crucial</w:t>
      </w:r>
      <w:r w:rsidRPr="005E4DA6">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5E4DA6">
        <w:rPr>
          <w:rStyle w:val="StyleUnderline"/>
          <w:highlight w:val="yellow"/>
        </w:rPr>
        <w:t xml:space="preserve">While everyone has the right to their </w:t>
      </w:r>
      <w:r w:rsidRPr="005E4DA6">
        <w:rPr>
          <w:rStyle w:val="Emphasis"/>
          <w:highlight w:val="yellow"/>
        </w:rPr>
        <w:t>own views</w:t>
      </w:r>
      <w:r w:rsidRPr="007C7F25">
        <w:rPr>
          <w:rStyle w:val="Emphasis"/>
        </w:rPr>
        <w:t xml:space="preserve"> and feelings</w:t>
      </w:r>
      <w:r w:rsidRPr="005E4DA6">
        <w:rPr>
          <w:sz w:val="16"/>
        </w:rPr>
        <w:t xml:space="preserve">, we find that </w:t>
      </w:r>
      <w:r w:rsidRPr="005E4DA6">
        <w:rPr>
          <w:rStyle w:val="StyleUnderline"/>
          <w:highlight w:val="yellow"/>
        </w:rPr>
        <w:t xml:space="preserve">the strongest arguments are for the </w:t>
      </w:r>
      <w:r w:rsidRPr="005E4DA6">
        <w:rPr>
          <w:rStyle w:val="Emphasis"/>
          <w:highlight w:val="yellow"/>
        </w:rPr>
        <w:t>widely held position</w:t>
      </w:r>
      <w:r w:rsidRPr="005E4DA6">
        <w:rPr>
          <w:rStyle w:val="StyleUnderline"/>
          <w:highlight w:val="yellow"/>
        </w:rPr>
        <w:t xml:space="preserve"> that </w:t>
      </w:r>
      <w:r w:rsidRPr="005E4DA6">
        <w:rPr>
          <w:rStyle w:val="Emphasis"/>
          <w:highlight w:val="yellow"/>
        </w:rPr>
        <w:t>all human lives should be valued equally</w:t>
      </w:r>
      <w:r w:rsidRPr="007C7F25">
        <w:rPr>
          <w:rStyle w:val="StyleUnderline"/>
        </w:rPr>
        <w:t>.</w:t>
      </w:r>
      <w:r w:rsidRPr="005E4DA6">
        <w:rPr>
          <w:sz w:val="16"/>
        </w:rPr>
        <w:t xml:space="preserve"> This position is succinctly stated in the United States Declaration of Independence, updated in the 1848 Declaration of Sentiments: “We hold these truths to be self-evident: that all men and 3 women are created equal”. </w:t>
      </w:r>
      <w:r w:rsidRPr="005E4DA6">
        <w:rPr>
          <w:rStyle w:val="StyleUnderline"/>
          <w:highlight w:val="yellow"/>
        </w:rPr>
        <w:t>Philosophers speak of a</w:t>
      </w:r>
      <w:r w:rsidRPr="007C7F25">
        <w:rPr>
          <w:rStyle w:val="StyleUnderline"/>
        </w:rPr>
        <w:t>n agent-neutral, objective “view from nowhere”</w:t>
      </w:r>
      <w:r w:rsidRPr="005E4DA6">
        <w:rPr>
          <w:sz w:val="16"/>
        </w:rPr>
        <w:t xml:space="preserve"> (Nagel 1986) </w:t>
      </w:r>
      <w:r w:rsidRPr="007C7F25">
        <w:rPr>
          <w:rStyle w:val="StyleUnderline"/>
        </w:rPr>
        <w:t xml:space="preserve">or </w:t>
      </w:r>
      <w:r w:rsidRPr="005E4DA6">
        <w:rPr>
          <w:rStyle w:val="StyleUnderline"/>
          <w:highlight w:val="yellow"/>
        </w:rPr>
        <w:t>a “veil of ignorance”</w:t>
      </w:r>
      <w:r w:rsidRPr="005E4DA6">
        <w:rPr>
          <w:sz w:val="16"/>
        </w:rPr>
        <w:t xml:space="preserve"> (Rawls 1971) </w:t>
      </w:r>
      <w:r w:rsidRPr="005E4DA6">
        <w:rPr>
          <w:rStyle w:val="StyleUnderline"/>
          <w:highlight w:val="yellow"/>
        </w:rPr>
        <w:t>in which each</w:t>
      </w:r>
      <w:r w:rsidRPr="007C7F25">
        <w:rPr>
          <w:rStyle w:val="StyleUnderline"/>
        </w:rPr>
        <w:t xml:space="preserve"> person </w:t>
      </w:r>
      <w:r w:rsidRPr="005E4DA6">
        <w:rPr>
          <w:rStyle w:val="StyleUnderline"/>
          <w:highlight w:val="yellow"/>
        </w:rPr>
        <w:t xml:space="preserve">considers what is best for society </w:t>
      </w:r>
      <w:r w:rsidRPr="005E4DA6">
        <w:rPr>
          <w:rStyle w:val="Emphasis"/>
          <w:highlight w:val="yellow"/>
        </w:rPr>
        <w:t>irrespective of which member</w:t>
      </w:r>
      <w:r w:rsidRPr="007C7F25">
        <w:rPr>
          <w:rStyle w:val="Emphasis"/>
        </w:rPr>
        <w:t xml:space="preserve"> of society </w:t>
      </w:r>
      <w:r w:rsidRPr="005E4DA6">
        <w:rPr>
          <w:rStyle w:val="Emphasis"/>
          <w:highlight w:val="yellow"/>
        </w:rPr>
        <w:t>they happen to be</w:t>
      </w:r>
      <w:r w:rsidRPr="005E4DA6">
        <w:rPr>
          <w:sz w:val="16"/>
        </w:rPr>
        <w:t xml:space="preserve">. </w:t>
      </w:r>
      <w:r w:rsidRPr="007C7F25">
        <w:rPr>
          <w:rStyle w:val="StyleUnderline"/>
        </w:rPr>
        <w:t xml:space="preserve">Such a perspective </w:t>
      </w:r>
      <w:r w:rsidRPr="007C7F25">
        <w:rPr>
          <w:rStyle w:val="Emphasis"/>
        </w:rPr>
        <w:t xml:space="preserve">suggests </w:t>
      </w:r>
      <w:r w:rsidRPr="005E4DA6">
        <w:rPr>
          <w:rStyle w:val="Emphasis"/>
          <w:highlight w:val="yellow"/>
        </w:rPr>
        <w:t>valuing everyone equally</w:t>
      </w:r>
      <w:r w:rsidRPr="007C7F25">
        <w:rPr>
          <w:rStyle w:val="StyleUnderline"/>
        </w:rPr>
        <w:t xml:space="preserve">, regardless of who they are or where or when they live. This in turn </w:t>
      </w:r>
      <w:r w:rsidRPr="005E4DA6">
        <w:rPr>
          <w:rStyle w:val="StyleUnderline"/>
          <w:highlight w:val="yellow"/>
        </w:rPr>
        <w:t xml:space="preserve">suggests a </w:t>
      </w:r>
      <w:r w:rsidRPr="005E4DA6">
        <w:rPr>
          <w:rStyle w:val="Emphasis"/>
          <w:highlight w:val="yellow"/>
        </w:rPr>
        <w:t>very high value for reducing GCR</w:t>
      </w:r>
      <w:r w:rsidRPr="007C7F25">
        <w:rPr>
          <w:rStyle w:val="StyleUnderline"/>
        </w:rPr>
        <w:t>, or a high degree of priority for GCR reduction efforts.</w:t>
      </w:r>
    </w:p>
    <w:p w14:paraId="37BA1941" w14:textId="77777777" w:rsidR="00F76834" w:rsidRDefault="00F76834" w:rsidP="00F76834"/>
    <w:p w14:paraId="79679DFD" w14:textId="77777777" w:rsidR="00F76834" w:rsidRPr="00190D11" w:rsidRDefault="00F76834" w:rsidP="00F76834">
      <w:pPr>
        <w:pStyle w:val="Heading3"/>
        <w:rPr>
          <w:rStyle w:val="Style13ptBold"/>
          <w:b/>
          <w:bCs w:val="0"/>
          <w:sz w:val="44"/>
          <w:u w:val="double"/>
        </w:rPr>
      </w:pPr>
      <w:r>
        <w:t>NC - Long</w:t>
      </w:r>
    </w:p>
    <w:p w14:paraId="1724E8C6" w14:textId="77777777" w:rsidR="00F76834" w:rsidRPr="006735FE" w:rsidRDefault="00F76834" w:rsidP="00F76834">
      <w:pPr>
        <w:pStyle w:val="Heading4"/>
      </w:pPr>
      <w:r w:rsidRPr="006735FE">
        <w:t xml:space="preserve">TEXT: The Outer Space Treaty ought to be amended to establish an international legal trust system governing outer space.  </w:t>
      </w:r>
    </w:p>
    <w:p w14:paraId="7E02C320" w14:textId="77777777" w:rsidR="00F76834" w:rsidRPr="00E17E3B" w:rsidRDefault="00F76834" w:rsidP="00F76834">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4B04A29A" w14:textId="77777777" w:rsidR="00F76834" w:rsidRPr="00096ED2" w:rsidRDefault="00F76834" w:rsidP="00F76834">
      <w:pPr>
        <w:rPr>
          <w:rStyle w:val="StyleUnderline"/>
        </w:rPr>
      </w:pPr>
      <w:r w:rsidRPr="00B03DF7">
        <w:t xml:space="preserve">7.5 </w:t>
      </w:r>
      <w:r w:rsidRPr="00096ED2">
        <w:rPr>
          <w:rStyle w:val="StyleUnderline"/>
        </w:rPr>
        <w:t>A Proposal for an International Legal Trust System</w:t>
      </w:r>
    </w:p>
    <w:p w14:paraId="0BDED114" w14:textId="77777777" w:rsidR="00F76834" w:rsidRPr="007E21E4" w:rsidRDefault="00F76834" w:rsidP="00F76834">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7E07ABA7" w14:textId="77777777" w:rsidR="00F76834" w:rsidRPr="00C04897" w:rsidRDefault="00F76834" w:rsidP="00F76834">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07511923" w14:textId="77777777" w:rsidR="00F76834" w:rsidRDefault="00F76834" w:rsidP="00F76834">
      <w:r>
        <w:t>7.6 The Functioning of the International Legal Trust System</w:t>
      </w:r>
    </w:p>
    <w:p w14:paraId="4D3E03BE" w14:textId="77777777" w:rsidR="00F76834" w:rsidRPr="007E21E4" w:rsidRDefault="00F76834" w:rsidP="00F76834">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co-trustee</w:t>
      </w:r>
      <w:r w:rsidRPr="005B0210">
        <w:rPr>
          <w:rStyle w:val="StyleUnderline"/>
        </w:rPr>
        <w:t xml:space="preserve"> for the specific resource. Thus, as a cotrustee, countries must investigate whether all activities of their national companies are consistent with the plan of work authorised by the UN.</w:t>
      </w:r>
      <w:r w:rsidRPr="005B0210">
        <w:rPr>
          <w:sz w:val="16"/>
        </w:rPr>
        <w:t xml:space="preserve"> These supervisory duties would be added to the responsibility of nations for all space objects that are launched within their territory.27 </w:t>
      </w:r>
      <w:r w:rsidRPr="005B0210">
        <w:rPr>
          <w:rStyle w:val="Emphasis"/>
        </w:rPr>
        <w:t>The UN, as main trustee, would oversee that countries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5F227A6C" w14:textId="77777777" w:rsidR="00F76834" w:rsidRDefault="00F76834" w:rsidP="00F76834"/>
    <w:p w14:paraId="48BF5860" w14:textId="77777777" w:rsidR="00F76834" w:rsidRPr="006735FE" w:rsidRDefault="00F76834" w:rsidP="00F76834">
      <w:pPr>
        <w:pStyle w:val="Heading4"/>
      </w:pPr>
      <w:r w:rsidRPr="006735FE">
        <w:t>The legal trust would incentivize investment in space while preventing conflict and ensuring sustainable development and the equitable distributions of resources.</w:t>
      </w:r>
    </w:p>
    <w:p w14:paraId="6FAE3E3A" w14:textId="77777777" w:rsidR="00F76834" w:rsidRDefault="00F76834" w:rsidP="00F76834">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0A9631BB" w14:textId="77777777" w:rsidR="00F76834" w:rsidRDefault="00F76834" w:rsidP="00F76834">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3EFE93BF" w14:textId="77777777" w:rsidR="00F76834" w:rsidRPr="00190D11" w:rsidRDefault="00F76834" w:rsidP="00F76834"/>
    <w:p w14:paraId="4776E4CC" w14:textId="77777777" w:rsidR="00F76834" w:rsidRDefault="00F76834" w:rsidP="00F76834">
      <w:pPr>
        <w:pStyle w:val="Heading3"/>
      </w:pPr>
      <w:r>
        <w:t>New V</w:t>
      </w:r>
    </w:p>
    <w:p w14:paraId="37343ADB" w14:textId="77777777" w:rsidR="00F76834" w:rsidRDefault="00F76834" w:rsidP="00F76834">
      <w:pPr>
        <w:pStyle w:val="Heading4"/>
      </w:pPr>
      <w:r>
        <w:t>The private sector is essential for asteroid mining – competition is key and government development is not effective, efficient, or cheap enough. Thiessen 21:</w:t>
      </w:r>
    </w:p>
    <w:p w14:paraId="69C2A7BE" w14:textId="77777777" w:rsidR="00F76834" w:rsidRDefault="00F76834" w:rsidP="00F76834">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6BAA0919" w14:textId="77777777" w:rsidR="00F76834" w:rsidRPr="00777D49" w:rsidRDefault="00F76834" w:rsidP="00F76834">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752C058E" w14:textId="77777777" w:rsidR="00F76834" w:rsidRDefault="00F76834" w:rsidP="00F76834"/>
    <w:p w14:paraId="34DE13FE" w14:textId="77777777" w:rsidR="00F76834" w:rsidRDefault="00F76834" w:rsidP="00F76834">
      <w:pPr>
        <w:pStyle w:val="Heading4"/>
      </w:pPr>
      <w:r>
        <w:t>Eliminating property rights scares investors away and spills over to other space activities. Freeland 05</w:t>
      </w:r>
    </w:p>
    <w:p w14:paraId="46B1D768" w14:textId="77777777" w:rsidR="00F76834" w:rsidRPr="002C77DA" w:rsidRDefault="00F76834" w:rsidP="00F76834">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263890">
          <w:rPr>
            <w:rStyle w:val="Hyperlink"/>
            <w:sz w:val="16"/>
          </w:rPr>
          <w:t>https://chicagounbound.uchicago.edu/cgi/viewcontent.cgi?article=1269&amp;context=cjil</w:t>
        </w:r>
      </w:hyperlink>
    </w:p>
    <w:p w14:paraId="2FA18C58" w14:textId="77777777" w:rsidR="00F76834" w:rsidRPr="00BE7D84" w:rsidRDefault="00F76834" w:rsidP="00F76834">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6391E475" w14:textId="77777777" w:rsidR="00F76834" w:rsidRPr="0023115E" w:rsidRDefault="00F76834" w:rsidP="00F76834">
      <w:pPr>
        <w:rPr>
          <w:b/>
          <w:bCs/>
          <w:u w:val="single"/>
        </w:rPr>
      </w:pPr>
    </w:p>
    <w:p w14:paraId="6EF64A32" w14:textId="77777777" w:rsidR="00F76834" w:rsidRPr="000832CC" w:rsidRDefault="00F76834" w:rsidP="00F76834">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79895D5E" w14:textId="77777777" w:rsidR="00F76834" w:rsidRPr="000832CC" w:rsidRDefault="00F76834" w:rsidP="00F76834">
      <w:r w:rsidRPr="00524E75">
        <w:rPr>
          <w:rFonts w:asciiTheme="minorHAnsi" w:hAnsiTheme="minorHAnsi"/>
        </w:rPr>
        <w:t xml:space="preserve">Chris Taylor [journalist,  was </w:t>
      </w:r>
      <w:r w:rsidRPr="00524E75">
        <w:rPr>
          <w:rFonts w:asciiTheme="minorHAnsi" w:hAnsiTheme="minorHAnsi"/>
          <w:color w:val="0A1829"/>
        </w:rPr>
        <w:t>senior news writer for Time.com</w:t>
      </w:r>
      <w:r w:rsidRPr="00524E75">
        <w:rPr>
          <w:rFonts w:asciiTheme="minorHAnsi" w:hAnsiTheme="minorHAnsi"/>
        </w:rPr>
        <w:t xml:space="preserve">, </w:t>
      </w:r>
      <w:r w:rsidRPr="00524E75">
        <w:rPr>
          <w:rFonts w:asciiTheme="minorHAnsi" w:hAnsiTheme="minorHAnsi"/>
          <w:color w:val="0A1829"/>
        </w:rPr>
        <w:t>San Francisco bureau chief for Time magazine</w:t>
      </w:r>
      <w:r w:rsidRPr="00524E75">
        <w:rPr>
          <w:rFonts w:asciiTheme="minorHAnsi" w:hAnsiTheme="minorHAnsi"/>
        </w:rPr>
        <w:t>],</w:t>
      </w:r>
      <w:r w:rsidRPr="00524E75">
        <w:t xml:space="preserve"> 19 - ("How asteroid</w:t>
      </w:r>
      <w:r w:rsidRPr="000832CC">
        <w:t xml:space="preserve"> mining will save the Earth — and mint trillionaires," Mashable, 2019, accessed 12-13-2021, https://mashable.com/feature/asteroid-mining-space-economy)//ML</w:t>
      </w:r>
    </w:p>
    <w:p w14:paraId="25CFCD12" w14:textId="77777777" w:rsidR="00F76834" w:rsidRPr="0097088D" w:rsidRDefault="00F76834" w:rsidP="00F76834">
      <w:pPr>
        <w:rPr>
          <w:sz w:val="12"/>
        </w:rPr>
      </w:pPr>
      <w:r w:rsidRPr="000832CC">
        <w:rPr>
          <w:sz w:val="12"/>
        </w:rPr>
        <w:t>How much, exactly? We’re only just beginning to guess</w:t>
      </w:r>
      <w:r w:rsidRPr="000832CC">
        <w:rPr>
          <w:rStyle w:val="StyleUnderline"/>
        </w:rPr>
        <w:t>. </w:t>
      </w:r>
      <w:hyperlink r:id="rId12"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3"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5" w:tgtFrame="_blank" w:history="1">
        <w:r w:rsidRPr="000832CC">
          <w:rPr>
            <w:rStyle w:val="StyleUnderline"/>
            <w:rFonts w:eastAsiaTheme="majorEastAsia"/>
          </w:rPr>
          <w:t>tiny hopping robot rovers</w:t>
        </w:r>
      </w:hyperlink>
      <w:r w:rsidRPr="000832CC">
        <w:rPr>
          <w:rStyle w:val="StyleUnderline"/>
        </w:rPr>
        <w:t xml:space="preserve"> and a </w:t>
      </w:r>
      <w:hyperlink r:id="rId1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0832CC">
          <w:rPr>
            <w:rStyle w:val="Hyperlink"/>
            <w:rFonts w:eastAsiaTheme="majorEastAsia"/>
            <w:sz w:val="12"/>
          </w:rPr>
          <w:t>NASA has proved it in the lab</w:t>
        </w:r>
      </w:hyperlink>
      <w:r w:rsidRPr="000832CC">
        <w:rPr>
          <w:sz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8"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0832CC">
          <w:rPr>
            <w:rStyle w:val="Hyperlink"/>
            <w:rFonts w:eastAsiaTheme="majorEastAsia"/>
            <w:sz w:val="12"/>
          </w:rPr>
          <w:t>Delta-v</w:t>
        </w:r>
      </w:hyperlink>
      <w:r w:rsidRPr="000832CC">
        <w:rPr>
          <w:sz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1"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2"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3"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4"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5"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6"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7"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tgtFrame="_blank" w:history="1">
        <w:r w:rsidRPr="000832CC">
          <w:rPr>
            <w:rStyle w:val="Hyperlink"/>
            <w:rFonts w:eastAsiaTheme="majorEastAsia"/>
            <w:sz w:val="12"/>
          </w:rPr>
          <w:t>distant planet made entirely of diamond</w:t>
        </w:r>
      </w:hyperlink>
      <w:r w:rsidRPr="000832CC">
        <w:rPr>
          <w:sz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9" w:tgtFrame="_blank" w:history="1">
        <w:r w:rsidRPr="000832CC">
          <w:rPr>
            <w:rStyle w:val="Hyperlink"/>
            <w:rFonts w:eastAsiaTheme="majorEastAsia"/>
            <w:sz w:val="12"/>
          </w:rPr>
          <w:t>Neil deGrasse Tyson believes that the first trillionaire will be an asteroid mining mogul</w:t>
        </w:r>
      </w:hyperlink>
      <w:r w:rsidRPr="000832CC">
        <w:rPr>
          <w:sz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30"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2FFAF100" w14:textId="77777777" w:rsidR="00F76834" w:rsidRPr="00405D88" w:rsidRDefault="00F76834" w:rsidP="00F76834">
      <w:pPr>
        <w:pStyle w:val="Heading4"/>
        <w:rPr>
          <w:rFonts w:cs="Calibri"/>
        </w:rPr>
      </w:pPr>
      <w:r w:rsidRPr="00405D88">
        <w:rPr>
          <w:rFonts w:cs="Calibri"/>
        </w:rPr>
        <w:t>Warming causes extinction.</w:t>
      </w:r>
    </w:p>
    <w:p w14:paraId="48FC4F16" w14:textId="77777777" w:rsidR="00F76834" w:rsidRPr="00405D88" w:rsidRDefault="00F76834" w:rsidP="00F76834">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1272E0C7" w14:textId="77777777" w:rsidR="00F76834" w:rsidRPr="00405D88" w:rsidRDefault="00F76834" w:rsidP="00F76834">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5C25E757" w14:textId="77777777" w:rsidR="00F76834" w:rsidRPr="00287B2B" w:rsidRDefault="00F76834" w:rsidP="00F76834">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3528E586" w14:textId="77777777" w:rsidR="00F76834" w:rsidRPr="00287B2B" w:rsidRDefault="00F76834" w:rsidP="00F76834">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7CFA1540" w14:textId="77777777" w:rsidR="00F76834" w:rsidRDefault="00F76834" w:rsidP="00F76834">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then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210E34B5" w14:textId="77777777" w:rsidR="00F76834" w:rsidRPr="00F75C0E" w:rsidRDefault="00F76834" w:rsidP="00F76834"/>
    <w:p w14:paraId="3908D25B" w14:textId="77777777" w:rsidR="00F76834" w:rsidRPr="0032404C" w:rsidRDefault="00F76834" w:rsidP="00F76834">
      <w:pPr>
        <w:pStyle w:val="Heading3"/>
      </w:pPr>
      <w:r>
        <w:t>NC Shell – Whole Res</w:t>
      </w:r>
    </w:p>
    <w:p w14:paraId="227AB54B" w14:textId="77777777" w:rsidR="00F76834" w:rsidRPr="009D3AFD" w:rsidRDefault="00F76834" w:rsidP="00F76834">
      <w:pPr>
        <w:pStyle w:val="Heading4"/>
      </w:pPr>
      <w:r w:rsidRPr="00AA688A">
        <w:rPr>
          <w:u w:val="single"/>
        </w:rPr>
        <w:t>Current law is not a barrier</w:t>
      </w:r>
      <w:r>
        <w:t xml:space="preserve"> to space settlement.</w:t>
      </w:r>
    </w:p>
    <w:p w14:paraId="5889B59E" w14:textId="77777777" w:rsidR="00F76834" w:rsidRPr="004341C1" w:rsidRDefault="00F76834" w:rsidP="00F76834">
      <w:pPr>
        <w:rPr>
          <w:rStyle w:val="StyleUnderline"/>
          <w:u w:val="none"/>
        </w:rPr>
      </w:pPr>
      <w:r w:rsidRPr="007D591F">
        <w:rPr>
          <w:rStyle w:val="Style13ptBold"/>
        </w:rPr>
        <w:t>Gesl 18</w:t>
      </w:r>
      <w:r w:rsidRPr="007D591F">
        <w:t xml:space="preserve"> [Paul M. Gesl (Maj, USAF JD), “PREPARING FOR THE NEXT SPACE RACE: Legislation and Policy Recommendations for Space Colonies,” A Research Report Submitted to the Faculty In Partial Fulfillment of the Graduation Requirements for the Degree of MASTER OF OPERATIONAL ARTS AND SCIENCES (April 2018). </w:t>
      </w:r>
      <w:hyperlink r:id="rId31" w:history="1">
        <w:r w:rsidRPr="007D591F">
          <w:rPr>
            <w:rStyle w:val="Hyperlink"/>
          </w:rPr>
          <w:t>https://apps.dtic.mil/sti/pdfs/AD1053024.pdf</w:t>
        </w:r>
      </w:hyperlink>
      <w:r w:rsidRPr="007D591F">
        <w:t>] CT</w:t>
      </w:r>
    </w:p>
    <w:p w14:paraId="36095128" w14:textId="77777777" w:rsidR="00F76834" w:rsidRPr="004341C1" w:rsidRDefault="00F76834" w:rsidP="00F76834">
      <w:pPr>
        <w:ind w:left="720"/>
      </w:pPr>
      <w:r w:rsidRPr="004341C1">
        <w:t>Existing Legal Framework for Space Colonies</w:t>
      </w:r>
    </w:p>
    <w:p w14:paraId="1E7B2E72" w14:textId="77777777" w:rsidR="00F76834" w:rsidRPr="004341C1" w:rsidRDefault="00F76834" w:rsidP="00F76834">
      <w:pPr>
        <w:ind w:left="720"/>
        <w:rPr>
          <w:rStyle w:val="StyleUnderline"/>
        </w:rPr>
      </w:pPr>
      <w:r w:rsidRPr="004341C1">
        <w:rPr>
          <w:rStyle w:val="StyleUnderline"/>
        </w:rPr>
        <w:t>In 1967, the Treaty on Principles Governing the Activities of States in the Exploration and Use of Outer Space, Including the Moon and Other Celestial Bodies (OST) entered into force.</w:t>
      </w:r>
      <w:r w:rsidRPr="00DE46EB">
        <w:rPr>
          <w:sz w:val="16"/>
        </w:rPr>
        <w:t xml:space="preserve">43 This document, which is over 50 years old, was drafted when space issues were very different, yet it is still the primary binding international law on space activities. </w:t>
      </w:r>
      <w:r w:rsidRPr="00AC6CD9">
        <w:rPr>
          <w:rStyle w:val="StyleUnderline"/>
        </w:rPr>
        <w:t>The OST places several limitations on potential colonization; however, it does not forbid the activity.</w:t>
      </w:r>
    </w:p>
    <w:p w14:paraId="76B186C1" w14:textId="77777777" w:rsidR="00F76834" w:rsidRPr="00DE46EB" w:rsidRDefault="00F76834" w:rsidP="00F76834">
      <w:pPr>
        <w:ind w:left="720"/>
        <w:rPr>
          <w:sz w:val="16"/>
        </w:rPr>
      </w:pPr>
      <w:r w:rsidRPr="00DE46EB">
        <w:rPr>
          <w:sz w:val="16"/>
        </w:rPr>
        <w:t>The first hurdle to a potential colony is Article II of the OST. “Outer space, including the moon and other celestial bodies, is not subject to national appropriation by claim of sovereignty, by means of use or occupation, or by any other means.”44 One could argue that this would prevent any colonization. In fact, some do just that. Attorney Michael Listner, who founded Space Law and Policy Solutions, views this article as a non-starter for colonization efforts. “When a private citizen makes a claim to private, real property, basically, that’s saying the United States is making a claim as well, because of that continuing jurisdiction, the U.S. government always has.”45 The publication theoutline.com, relying on an interview with Listner,took this one step further, arguing that this means “any base or settlement on Mars would have to be free to use by anyone who can travel there. A person can’t just set up a colony, claim independence, and create rules that restrict access to it.”46 However, Lister’s interpretation is incorrect as it is too strict an interpretation of the language. Theoutline.com appears to take the interpretation to an untenable conclusion that is not supported by the evidence. Even though this position is not credible, it is important to discuss because as the United States moves towards colonization, it will face similar criticisms from opponents</w:t>
      </w:r>
      <w:r w:rsidRPr="00AC6CD9">
        <w:t xml:space="preserve">. </w:t>
      </w:r>
      <w:r w:rsidRPr="00AC6CD9">
        <w:rPr>
          <w:rStyle w:val="Emphasis"/>
          <w:highlight w:val="yellow"/>
        </w:rPr>
        <w:t xml:space="preserve">Article II of the OST was not written to ban establishing a colony </w:t>
      </w:r>
      <w:r w:rsidRPr="00AC6CD9">
        <w:rPr>
          <w:rStyle w:val="StyleUnderline"/>
        </w:rPr>
        <w:t>on a celestial body</w:t>
      </w:r>
      <w:r w:rsidRPr="004341C1">
        <w:rPr>
          <w:rStyle w:val="StyleUnderline"/>
        </w:rPr>
        <w:t>. Instead it was written to prevent a country from claiming a celestial body, such as the moon, as their own sovereign territory</w:t>
      </w:r>
      <w:r w:rsidRPr="00DE46EB">
        <w:rPr>
          <w:sz w:val="16"/>
        </w:rPr>
        <w:t>. This more permissive interpretation is supported by other provisions of the OST.</w:t>
      </w:r>
    </w:p>
    <w:p w14:paraId="138B94EC" w14:textId="77777777" w:rsidR="00F76834" w:rsidRPr="004341C1" w:rsidRDefault="00F76834" w:rsidP="00F76834">
      <w:pPr>
        <w:ind w:left="720"/>
        <w:rPr>
          <w:rStyle w:val="StyleUnderline"/>
        </w:rPr>
      </w:pPr>
      <w:r w:rsidRPr="00AC6CD9">
        <w:rPr>
          <w:rStyle w:val="Emphasis"/>
          <w:highlight w:val="yellow"/>
        </w:rPr>
        <w:t>The OST contains language that supports establishing colonies. Article IV</w:t>
      </w:r>
      <w:r w:rsidRPr="004341C1">
        <w:rPr>
          <w:rStyle w:val="StyleUnderline"/>
        </w:rPr>
        <w:t>, while generally a prohibitive Article, states, “The use of any equipment or facility necessary for peaceful exploration of the Moon and other celestial bodies shall also not be prohibited</w:t>
      </w:r>
      <w:r w:rsidRPr="00DE46EB">
        <w:rPr>
          <w:sz w:val="16"/>
        </w:rPr>
        <w:t xml:space="preserve">.”47 </w:t>
      </w:r>
      <w:r w:rsidRPr="004341C1">
        <w:rPr>
          <w:rStyle w:val="StyleUnderline"/>
        </w:rPr>
        <w:t xml:space="preserve">If this leaves any doubt, </w:t>
      </w:r>
      <w:r w:rsidRPr="007C4EFC">
        <w:rPr>
          <w:rStyle w:val="Emphasis"/>
          <w:highlight w:val="yellow"/>
        </w:rPr>
        <w:t>Article XII</w:t>
      </w:r>
      <w:r w:rsidRPr="004341C1">
        <w:rPr>
          <w:rStyle w:val="StyleUnderline"/>
        </w:rPr>
        <w:t xml:space="preserve"> likely clears up the confusion. </w:t>
      </w:r>
    </w:p>
    <w:p w14:paraId="6CDCF07B" w14:textId="77777777" w:rsidR="00F76834" w:rsidRPr="00DE46EB" w:rsidRDefault="00F76834" w:rsidP="00F76834">
      <w:pPr>
        <w:ind w:left="1440"/>
        <w:rPr>
          <w:sz w:val="16"/>
          <w:szCs w:val="16"/>
        </w:rPr>
      </w:pPr>
      <w:r w:rsidRPr="00DE46EB">
        <w:rPr>
          <w:sz w:val="16"/>
          <w:szCs w:val="16"/>
        </w:rPr>
        <w:t>All stations, installations, equipment and space vehicles on the Moon and other celestial bodies shall be open to representatives of other States Parties to the Treaty on a basis of reciprocity. Such representatives shall give reasonable advance notice of a projected visit, in order that appropriate consultations may be held and that maximum precautions may be taken to assure safety and to avoid interference with normal operations in the facility to be visited.48</w:t>
      </w:r>
    </w:p>
    <w:p w14:paraId="73029B36" w14:textId="77777777" w:rsidR="00F76834" w:rsidRPr="00DE46EB" w:rsidRDefault="00F76834" w:rsidP="00F76834">
      <w:pPr>
        <w:ind w:left="720"/>
        <w:rPr>
          <w:sz w:val="16"/>
        </w:rPr>
      </w:pPr>
      <w:r w:rsidRPr="007C4EFC">
        <w:rPr>
          <w:rStyle w:val="Emphasis"/>
          <w:highlight w:val="yellow"/>
        </w:rPr>
        <w:t>This</w:t>
      </w:r>
      <w:r w:rsidRPr="004341C1">
        <w:rPr>
          <w:rStyle w:val="StyleUnderline"/>
        </w:rPr>
        <w:t xml:space="preserve"> Article </w:t>
      </w:r>
      <w:r w:rsidRPr="007C4EFC">
        <w:rPr>
          <w:rStyle w:val="Emphasis"/>
          <w:highlight w:val="yellow"/>
        </w:rPr>
        <w:t>establishes</w:t>
      </w:r>
      <w:r w:rsidRPr="004341C1">
        <w:rPr>
          <w:rStyle w:val="StyleUnderline"/>
        </w:rPr>
        <w:t xml:space="preserve"> two important facts under the treaty. First</w:t>
      </w:r>
      <w:r w:rsidRPr="007C4EFC">
        <w:rPr>
          <w:rStyle w:val="Emphasis"/>
          <w:highlight w:val="yellow"/>
        </w:rPr>
        <w:t>, space colonization is acceptable under the OST.</w:t>
      </w:r>
      <w:r w:rsidRPr="004341C1">
        <w:rPr>
          <w:rStyle w:val="StyleUnderline"/>
        </w:rPr>
        <w:t xml:space="preserve"> A colony easily fits within the definition of a station or installation. </w:t>
      </w:r>
      <w:r w:rsidRPr="00DE46EB">
        <w:rPr>
          <w:sz w:val="16"/>
        </w:rPr>
        <w:t xml:space="preserve">Quite simply, if the drafters of the OST intended to prevent States from establishing colonies, they would have most certainly done so in uncertain terms. </w:t>
      </w:r>
      <w:r w:rsidRPr="00DE46EB">
        <w:rPr>
          <w:rStyle w:val="StyleUnderline"/>
        </w:rPr>
        <w:t xml:space="preserve">Second, </w:t>
      </w:r>
      <w:r w:rsidRPr="007C4EFC">
        <w:rPr>
          <w:rStyle w:val="Emphasis"/>
          <w:highlight w:val="yellow"/>
        </w:rPr>
        <w:t>a State can establish a colony either unilaterally, or with a selected</w:t>
      </w:r>
      <w:r w:rsidRPr="00DE46EB">
        <w:rPr>
          <w:rStyle w:val="StyleUnderline"/>
        </w:rPr>
        <w:t xml:space="preserve"> group of international </w:t>
      </w:r>
      <w:r w:rsidRPr="007C4EFC">
        <w:rPr>
          <w:rStyle w:val="Emphasis"/>
          <w:highlight w:val="yellow"/>
        </w:rPr>
        <w:t>partners</w:t>
      </w:r>
      <w:r w:rsidRPr="00DE46EB">
        <w:rPr>
          <w:rStyle w:val="StyleUnderline"/>
        </w:rPr>
        <w:t xml:space="preserve">. </w:t>
      </w:r>
      <w:r w:rsidRPr="00DE46EB">
        <w:rPr>
          <w:sz w:val="16"/>
        </w:rPr>
        <w:t xml:space="preserve">The visits discussed in Article XII would not be necessary if every colony needed to be open to the international community. This also eviscerates claims like those cited by theoutline.com, discussed above. If any colony were open to any party that could reach it, the visits by representatives in Article XII would be nonsensical. </w:t>
      </w:r>
      <w:r w:rsidRPr="00DE46EB">
        <w:rPr>
          <w:rStyle w:val="StyleUnderline"/>
        </w:rPr>
        <w:t>Looking at these details in the language of the entire treaty is important, because without it, one could argue that Article I in the OST would prevent a State from establishing a colony. If a space colony established by a single State would deny other states free access to an area of a celestial body (namely the area where the colony is established), then facilities would be banned outright. However, Article XII directly undercuts this weak argument.</w:t>
      </w:r>
      <w:r w:rsidRPr="00DE46EB">
        <w:rPr>
          <w:sz w:val="16"/>
        </w:rPr>
        <w:t xml:space="preserve"> </w:t>
      </w:r>
    </w:p>
    <w:p w14:paraId="460962A0" w14:textId="77777777" w:rsidR="00F76834" w:rsidRPr="00DE46EB" w:rsidRDefault="00F76834" w:rsidP="00F76834">
      <w:pPr>
        <w:ind w:left="720"/>
        <w:rPr>
          <w:sz w:val="16"/>
        </w:rPr>
      </w:pPr>
      <w:r w:rsidRPr="00DE46EB">
        <w:rPr>
          <w:rStyle w:val="StyleUnderline"/>
        </w:rPr>
        <w:t xml:space="preserve">It is important to note that </w:t>
      </w:r>
      <w:r w:rsidRPr="007C4EFC">
        <w:rPr>
          <w:rStyle w:val="Emphasis"/>
          <w:highlight w:val="yellow"/>
        </w:rPr>
        <w:t>the OST equally applies to commercial entities. Private corporations</w:t>
      </w:r>
      <w:r w:rsidRPr="00DE46EB">
        <w:rPr>
          <w:rStyle w:val="StyleUnderline"/>
        </w:rPr>
        <w:t xml:space="preserve"> are </w:t>
      </w:r>
      <w:r w:rsidRPr="007C4EFC">
        <w:rPr>
          <w:rStyle w:val="Emphasis"/>
          <w:highlight w:val="yellow"/>
        </w:rPr>
        <w:t>currently leading the way in planning for space colonization</w:t>
      </w:r>
      <w:r w:rsidRPr="00DE46EB">
        <w:rPr>
          <w:rStyle w:val="StyleUnderline"/>
        </w:rPr>
        <w:t>.</w:t>
      </w:r>
      <w:r w:rsidRPr="00DE46EB">
        <w:rPr>
          <w:sz w:val="16"/>
        </w:rPr>
        <w:t xml:space="preserve"> A company that did not sign, or even exist when the OST was signed, is still bound by its provisions</w:t>
      </w:r>
      <w:r w:rsidRPr="00DE46EB">
        <w:rPr>
          <w:rStyle w:val="StyleUnderline"/>
        </w:rPr>
        <w:t>. Article VI establishes that these entities have to conform to the treaty, and more importantly that “the appropriate State Party to the Treaty” must both authorize and supervise these companies.</w:t>
      </w:r>
      <w:r w:rsidRPr="00DE46EB">
        <w:rPr>
          <w:sz w:val="16"/>
        </w:rPr>
        <w:t xml:space="preserve"> 49 While not binding, the United Nations has spoken on the matter. </w:t>
      </w:r>
    </w:p>
    <w:p w14:paraId="71195F47" w14:textId="77777777" w:rsidR="00F76834" w:rsidRPr="00DE46EB" w:rsidRDefault="00F76834" w:rsidP="00F76834">
      <w:pPr>
        <w:ind w:left="1440"/>
        <w:rPr>
          <w:sz w:val="16"/>
          <w:szCs w:val="16"/>
        </w:rPr>
      </w:pPr>
      <w:r w:rsidRPr="00DE46EB">
        <w:rPr>
          <w:sz w:val="16"/>
          <w:szCs w:val="16"/>
        </w:rPr>
        <w:t>Space activities should require authorization by a competent national authority; such authority or authorities, as well as the conditions and procedures for granting, modifying, suspending and revoking the authorization, should be set out clearly within the regulatory framework; States might employ specific procedures for the licensing and/or for the authorization of different kinds of space activities.”50</w:t>
      </w:r>
    </w:p>
    <w:p w14:paraId="756907BF" w14:textId="77777777" w:rsidR="00F76834" w:rsidRDefault="00F76834" w:rsidP="00F76834">
      <w:pPr>
        <w:ind w:left="720"/>
      </w:pPr>
      <w:r w:rsidRPr="00DE46EB">
        <w:rPr>
          <w:rStyle w:val="StyleUnderline"/>
        </w:rPr>
        <w:t>These two citations together indicate that the United States must authorize and supervise the activities of commercial companies operating in space. If those activities include colonization, then legislation must appropriately supervise it</w:t>
      </w:r>
      <w:r>
        <w:t xml:space="preserve">. </w:t>
      </w:r>
    </w:p>
    <w:p w14:paraId="595B2C63" w14:textId="77777777" w:rsidR="00F76834" w:rsidRDefault="00F76834" w:rsidP="00F76834"/>
    <w:p w14:paraId="19C2B180" w14:textId="77777777" w:rsidR="00F76834" w:rsidRPr="003F298C" w:rsidRDefault="00F76834" w:rsidP="00F76834">
      <w:pPr>
        <w:pStyle w:val="Heading4"/>
      </w:pPr>
      <w:r>
        <w:t xml:space="preserve">But, non-appropriation makes space </w:t>
      </w:r>
      <w:r w:rsidRPr="00AA688A">
        <w:rPr>
          <w:u w:val="single"/>
        </w:rPr>
        <w:t>settlement impossible</w:t>
      </w:r>
      <w:r>
        <w:t>.</w:t>
      </w:r>
    </w:p>
    <w:p w14:paraId="5D2045AD" w14:textId="77777777" w:rsidR="00F76834" w:rsidRDefault="00F76834" w:rsidP="00F76834">
      <w:r w:rsidRPr="00B21F54">
        <w:rPr>
          <w:rStyle w:val="Style13ptBold"/>
        </w:rPr>
        <w:t>Kerkonian 17</w:t>
      </w:r>
      <w:r>
        <w:t xml:space="preserve"> [Aram Daniel Kerkonian (Institute of Air and Space Law Faculty of Law, McGill University Montréal, Quebec), “The Legal Aspects of Permanent Human Settlement on Celestial Bodies,” A thesis submitted to McGill University in partial fulfillment of the requirements of the degree of Masters of Laws (LLM) (Oct 2017). </w:t>
      </w:r>
      <w:hyperlink r:id="rId32" w:history="1">
        <w:r w:rsidRPr="0043141E">
          <w:rPr>
            <w:rStyle w:val="Hyperlink"/>
          </w:rPr>
          <w:t>https://escholarship.mcgill.ca/downloads/tq57nt396</w:t>
        </w:r>
      </w:hyperlink>
      <w:r>
        <w:t>] CT</w:t>
      </w:r>
    </w:p>
    <w:p w14:paraId="3A1DF74F" w14:textId="77777777" w:rsidR="00F76834" w:rsidRPr="00B21F54" w:rsidRDefault="00F76834" w:rsidP="00F76834">
      <w:pPr>
        <w:ind w:left="720"/>
        <w:rPr>
          <w:sz w:val="16"/>
        </w:rPr>
      </w:pPr>
      <w:r w:rsidRPr="00B21F54">
        <w:rPr>
          <w:sz w:val="16"/>
        </w:rPr>
        <w:t xml:space="preserve">Article II prohibits the appropriation of outer space, simultaneously limiting and preserving the rights afforded under Article I: States are limited from claiming ownership or securing property rights in space thereby preserving for all other States the general freedom to use and explore. </w:t>
      </w:r>
      <w:r w:rsidRPr="0048473B">
        <w:rPr>
          <w:rStyle w:val="StyleUnderline"/>
        </w:rPr>
        <w:t>As the “</w:t>
      </w:r>
      <w:r w:rsidRPr="00B21F54">
        <w:rPr>
          <w:rStyle w:val="Emphasis"/>
          <w:highlight w:val="yellow"/>
        </w:rPr>
        <w:t>non-appropriation</w:t>
      </w:r>
      <w:r w:rsidRPr="0048473B">
        <w:rPr>
          <w:rStyle w:val="StyleUnderline"/>
        </w:rPr>
        <w:t xml:space="preserve">” principle, Article II </w:t>
      </w:r>
      <w:r w:rsidRPr="00B21F54">
        <w:rPr>
          <w:rStyle w:val="Emphasis"/>
          <w:highlight w:val="yellow"/>
        </w:rPr>
        <w:t>prevents an entity from claiming ownership over a particular spot in space,</w:t>
      </w:r>
      <w:r w:rsidRPr="0048473B">
        <w:rPr>
          <w:rStyle w:val="StyleUnderline"/>
        </w:rPr>
        <w:t xml:space="preserve"> a plot of land on a celestial body or even an orbit around a moon151; </w:t>
      </w:r>
      <w:r w:rsidRPr="00B21F54">
        <w:rPr>
          <w:rStyle w:val="Emphasis"/>
          <w:highlight w:val="yellow"/>
        </w:rPr>
        <w:t>while exploration and use are permitted, ownership is prohibited</w:t>
      </w:r>
      <w:r w:rsidRPr="0048473B">
        <w:rPr>
          <w:rStyle w:val="StyleUnderline"/>
        </w:rPr>
        <w:t xml:space="preserve">. Therefore, regardless of the scope of use or degree of reliance on a particular phenomenon of outer space, </w:t>
      </w:r>
      <w:r w:rsidRPr="00B21F54">
        <w:rPr>
          <w:rStyle w:val="Emphasis"/>
          <w:highlight w:val="yellow"/>
        </w:rPr>
        <w:t>an entity cannot claim an individual benefit permanently</w:t>
      </w:r>
      <w:r w:rsidRPr="0048473B">
        <w:rPr>
          <w:rStyle w:val="StyleUnderline"/>
        </w:rPr>
        <w:t>.</w:t>
      </w:r>
      <w:r w:rsidRPr="00B21F54">
        <w:rPr>
          <w:sz w:val="16"/>
        </w:rPr>
        <w:t xml:space="preserve"> As a result, the USSR could not claim the orbit in which Sputnik made its maiden voyage152, the USA could not claim the Sea of Tranquility as its territory after planting its flag on the Moon153 nor could the equatorial countries exclude others from using the geostationary orbit located approximately 36,000 km above their territories154.</w:t>
      </w:r>
    </w:p>
    <w:p w14:paraId="2AA55609" w14:textId="77777777" w:rsidR="00F76834" w:rsidRPr="00B21F54" w:rsidRDefault="00F76834" w:rsidP="00F76834">
      <w:pPr>
        <w:ind w:left="720"/>
        <w:rPr>
          <w:sz w:val="16"/>
        </w:rPr>
      </w:pPr>
      <w:r w:rsidRPr="0048473B">
        <w:rPr>
          <w:rStyle w:val="StyleUnderline"/>
        </w:rPr>
        <w:t xml:space="preserve">Although the OST does not define </w:t>
      </w:r>
      <w:r w:rsidRPr="003F298C">
        <w:rPr>
          <w:rStyle w:val="StyleUnderline"/>
        </w:rPr>
        <w:t>“appropriation” 155, the prohibition outlined in Article II must be understood to limit not only explicit claims of property or ownership but also, what can be called, “appropriation by action” – an activity that, without ever claiming to do so, appropriates outer space through its indirect consequences.</w:t>
      </w:r>
      <w:r w:rsidRPr="0048473B">
        <w:rPr>
          <w:rStyle w:val="StyleUnderline"/>
        </w:rPr>
        <w:t xml:space="preserve"> </w:t>
      </w:r>
      <w:r w:rsidRPr="00B21F54">
        <w:rPr>
          <w:sz w:val="16"/>
        </w:rPr>
        <w:t>An appropriate understanding of appropriation, therefore, becomes vital when determining whether proposed new and emerging technologies (such as permanent human settlement or space mining) may appropriate outer space, in one way or another, without ever claiming to do so.156 Although a truly meaningful investigation into the definition of appropriation is outside the scope of this thesis, moving forward without a useful conceptualization would be imprudent; therefore, a brief investigation into the drafting parties’ motivations for including the non-appropriation principle is warranted.</w:t>
      </w:r>
    </w:p>
    <w:p w14:paraId="23E263EC" w14:textId="77777777" w:rsidR="00F76834" w:rsidRPr="00B21F54" w:rsidRDefault="00F76834" w:rsidP="00F76834">
      <w:pPr>
        <w:ind w:left="720"/>
        <w:rPr>
          <w:sz w:val="16"/>
          <w:szCs w:val="16"/>
        </w:rPr>
      </w:pPr>
      <w:r w:rsidRPr="00B21F54">
        <w:rPr>
          <w:sz w:val="16"/>
          <w:szCs w:val="16"/>
        </w:rPr>
        <w:t>During Article II’s deliberations, many State representatives announced their support of the non-appropriation principle as a way of ensuring space activities would not undermine the general objectives of the OST (that outer space serve the interest of all States and not just the State undertaking a particular activity). Specifically, there was a desire that outer space not devolve into another domain of exploitation and imperialism, as had the New World and Africa during the fifteenth through nineteenth centuries.157 As Judge Manfred Lachs reminds: “Need one recall how frequently the practices of dividing and disposing of lands and whole continents led to conflict and strife? The lesson should have been learnt.”158 Indeed, for many of the negotiating parties the lesson had been learned. Rather poignantly, the years in which such space-related discussions were taking place were also a period of great decolonization and independence, with States acutely aware and hyper-prescient of the consequences of imperialism.</w:t>
      </w:r>
    </w:p>
    <w:p w14:paraId="3F20279B" w14:textId="77777777" w:rsidR="00F76834" w:rsidRPr="00B21F54" w:rsidRDefault="00F76834" w:rsidP="00F76834">
      <w:pPr>
        <w:ind w:left="720"/>
        <w:rPr>
          <w:sz w:val="16"/>
          <w:szCs w:val="16"/>
        </w:rPr>
      </w:pPr>
      <w:r w:rsidRPr="00B21F54">
        <w:rPr>
          <w:sz w:val="16"/>
          <w:szCs w:val="16"/>
        </w:rPr>
        <w:t>Since there is no evidence that space harbours other life forms, some have argued that mimicking the imperialism of the past in space would not result in harm as it did on Earth. What must be remembered, however, is that imperialism generates great inequality aside from the fact that it often subjugates certain classes. Ambitious territorial landgrabs in space, currently only possible for developed space-faring States, would cement economic advantages far into the cosmos and further exacerbate the inequality amongst nations on Earth. This will be the case regardless of whether alien civilizations exist. There is no question that space affords humanity great opportunity – what is questionable is how such opportunity will be distributed.159 Prohibiting appropriation was one method chosen by the negotiating parties to ensure the satisfaction of the OST’s underlying objective that space activities benefit all of humanity and not simply those with exploitative capabilities.160</w:t>
      </w:r>
    </w:p>
    <w:p w14:paraId="4F9C3B1A" w14:textId="77777777" w:rsidR="00F76834" w:rsidRPr="00B21F54" w:rsidRDefault="00F76834" w:rsidP="00F76834">
      <w:pPr>
        <w:ind w:left="720"/>
        <w:rPr>
          <w:sz w:val="16"/>
        </w:rPr>
      </w:pPr>
      <w:r w:rsidRPr="00B21F54">
        <w:rPr>
          <w:rStyle w:val="StyleUnderline"/>
        </w:rPr>
        <w:t xml:space="preserve">The </w:t>
      </w:r>
      <w:r w:rsidRPr="00B21F54">
        <w:rPr>
          <w:rStyle w:val="Emphasis"/>
          <w:highlight w:val="yellow"/>
        </w:rPr>
        <w:t>appropriation</w:t>
      </w:r>
      <w:r w:rsidRPr="00B21F54">
        <w:rPr>
          <w:rStyle w:val="StyleUnderline"/>
        </w:rPr>
        <w:t xml:space="preserve"> of outer space, therefore, </w:t>
      </w:r>
      <w:r w:rsidRPr="00B21F54">
        <w:rPr>
          <w:rStyle w:val="Emphasis"/>
          <w:highlight w:val="yellow"/>
        </w:rPr>
        <w:t>can be accomplished by an activity that results in the same kinds of consequences as private ownership</w:t>
      </w:r>
      <w:r w:rsidRPr="00B21F54">
        <w:rPr>
          <w:rStyle w:val="StyleUnderline"/>
        </w:rPr>
        <w:t xml:space="preserve"> – </w:t>
      </w:r>
      <w:r w:rsidRPr="00B21F54">
        <w:rPr>
          <w:rStyle w:val="Emphasis"/>
          <w:highlight w:val="yellow"/>
        </w:rPr>
        <w:t>exclusive use</w:t>
      </w:r>
      <w:r w:rsidRPr="00B21F54">
        <w:rPr>
          <w:rStyle w:val="StyleUnderline"/>
        </w:rPr>
        <w:t xml:space="preserve">, profiting, </w:t>
      </w:r>
      <w:r w:rsidRPr="00B21F54">
        <w:rPr>
          <w:rStyle w:val="Emphasis"/>
          <w:highlight w:val="yellow"/>
        </w:rPr>
        <w:t>unilateral decision making, etc</w:t>
      </w:r>
      <w:r w:rsidRPr="00B21F54">
        <w:rPr>
          <w:rStyle w:val="StyleUnderline"/>
        </w:rPr>
        <w:t>.</w:t>
      </w:r>
      <w:r w:rsidRPr="00B21F54">
        <w:rPr>
          <w:sz w:val="16"/>
        </w:rPr>
        <w:t xml:space="preserve"> </w:t>
      </w:r>
      <w:r w:rsidRPr="003F298C">
        <w:rPr>
          <w:rStyle w:val="Emphasis"/>
          <w:highlight w:val="yellow"/>
        </w:rPr>
        <w:t xml:space="preserve">While </w:t>
      </w:r>
      <w:r w:rsidRPr="003F298C">
        <w:rPr>
          <w:rStyle w:val="StyleUnderline"/>
        </w:rPr>
        <w:t>such characteristics</w:t>
      </w:r>
      <w:r w:rsidRPr="00B21F54">
        <w:rPr>
          <w:rStyle w:val="StyleUnderline"/>
        </w:rPr>
        <w:t xml:space="preserve"> are necessarily </w:t>
      </w:r>
      <w:r w:rsidRPr="003F298C">
        <w:rPr>
          <w:rStyle w:val="Emphasis"/>
          <w:highlight w:val="yellow"/>
        </w:rPr>
        <w:t>true of</w:t>
      </w:r>
      <w:r w:rsidRPr="00B21F54">
        <w:rPr>
          <w:rStyle w:val="StyleUnderline"/>
        </w:rPr>
        <w:t xml:space="preserve"> certain activities (such as </w:t>
      </w:r>
      <w:r w:rsidRPr="003F298C">
        <w:rPr>
          <w:rStyle w:val="Emphasis"/>
          <w:highlight w:val="yellow"/>
        </w:rPr>
        <w:t>orbital positions</w:t>
      </w:r>
      <w:r>
        <w:rPr>
          <w:rStyle w:val="StyleUnderline"/>
        </w:rPr>
        <w:t xml:space="preserve"> </w:t>
      </w:r>
      <w:r w:rsidRPr="00B21F54">
        <w:rPr>
          <w:sz w:val="16"/>
        </w:rPr>
        <w:t xml:space="preserve">161), </w:t>
      </w:r>
      <w:r w:rsidRPr="003F298C">
        <w:rPr>
          <w:rStyle w:val="Emphasis"/>
          <w:highlight w:val="yellow"/>
        </w:rPr>
        <w:t>they are temporary and</w:t>
      </w:r>
      <w:r w:rsidRPr="00B21F54">
        <w:rPr>
          <w:rStyle w:val="StyleUnderline"/>
        </w:rPr>
        <w:t xml:space="preserve"> often </w:t>
      </w:r>
      <w:r w:rsidRPr="003F298C">
        <w:rPr>
          <w:rStyle w:val="Emphasis"/>
          <w:highlight w:val="yellow"/>
        </w:rPr>
        <w:t>available for someone else to use nearly simultaneously. A human settlement</w:t>
      </w:r>
      <w:r w:rsidRPr="003F298C">
        <w:rPr>
          <w:rStyle w:val="StyleUnderline"/>
        </w:rPr>
        <w:t>, with its notable permanence in a particular</w:t>
      </w:r>
      <w:r w:rsidRPr="00B21F54">
        <w:rPr>
          <w:rStyle w:val="StyleUnderline"/>
        </w:rPr>
        <w:t xml:space="preserve"> location, </w:t>
      </w:r>
      <w:r w:rsidRPr="003F298C">
        <w:rPr>
          <w:rStyle w:val="Emphasis"/>
          <w:highlight w:val="yellow"/>
        </w:rPr>
        <w:t>is neither temporary nor can it be used by multiple users concurrently</w:t>
      </w:r>
      <w:r w:rsidRPr="00B21F54">
        <w:rPr>
          <w:rStyle w:val="StyleUnderline"/>
        </w:rPr>
        <w:t xml:space="preserve"> – once established, its location will be restricted to other users</w:t>
      </w:r>
      <w:r w:rsidRPr="00B21F54">
        <w:rPr>
          <w:sz w:val="16"/>
        </w:rPr>
        <w:t xml:space="preserve">.162 The general argument that space is vast (and so a single settlement site will not reduce the available real estate or subsequent users can simply choose another suitable site) undercuts the reality that space, while expansive, offers certain irreplaceable advantages depending on location.163 </w:t>
      </w:r>
      <w:r w:rsidRPr="00B21F54">
        <w:rPr>
          <w:rStyle w:val="StyleUnderline"/>
        </w:rPr>
        <w:t xml:space="preserve">Notwithstanding, </w:t>
      </w:r>
      <w:r w:rsidRPr="003F298C">
        <w:rPr>
          <w:rStyle w:val="Emphasis"/>
          <w:highlight w:val="yellow"/>
        </w:rPr>
        <w:t>any</w:t>
      </w:r>
      <w:r w:rsidRPr="00B21F54">
        <w:rPr>
          <w:rStyle w:val="StyleUnderline"/>
        </w:rPr>
        <w:t xml:space="preserve"> realistic permanent </w:t>
      </w:r>
      <w:r w:rsidRPr="003F298C">
        <w:rPr>
          <w:rStyle w:val="Emphasis"/>
          <w:highlight w:val="yellow"/>
        </w:rPr>
        <w:t>human settlement will necessarily require affixing its structures to the ground</w:t>
      </w:r>
      <w:r w:rsidRPr="00B21F54">
        <w:rPr>
          <w:rStyle w:val="StyleUnderline"/>
        </w:rPr>
        <w:t xml:space="preserve">, thereby </w:t>
      </w:r>
      <w:r w:rsidRPr="003F298C">
        <w:rPr>
          <w:rStyle w:val="Emphasis"/>
          <w:highlight w:val="yellow"/>
        </w:rPr>
        <w:t>appropriating that</w:t>
      </w:r>
      <w:r w:rsidRPr="00B21F54">
        <w:rPr>
          <w:rStyle w:val="StyleUnderline"/>
        </w:rPr>
        <w:t xml:space="preserve"> specific </w:t>
      </w:r>
      <w:r w:rsidRPr="003F298C">
        <w:rPr>
          <w:rStyle w:val="Emphasis"/>
          <w:highlight w:val="yellow"/>
        </w:rPr>
        <w:t>area</w:t>
      </w:r>
      <w:r w:rsidRPr="00B21F54">
        <w:rPr>
          <w:rStyle w:val="StyleUnderline"/>
        </w:rPr>
        <w:t xml:space="preserve"> </w:t>
      </w:r>
      <w:r w:rsidRPr="003F298C">
        <w:rPr>
          <w:rStyle w:val="Emphasis"/>
          <w:highlight w:val="yellow"/>
        </w:rPr>
        <w:t>in favour of the structure’s owner</w:t>
      </w:r>
      <w:r w:rsidRPr="00B21F54">
        <w:rPr>
          <w:rStyle w:val="StyleUnderline"/>
        </w:rPr>
        <w:t>.</w:t>
      </w:r>
      <w:r w:rsidRPr="00B21F54">
        <w:rPr>
          <w:sz w:val="16"/>
        </w:rPr>
        <w:t xml:space="preserve"> In discussing this position, Judge Lachs reiterates that all activities in space ought to be for the benefit of all countries and Dr. Nicolas Matte draws the conclusion that: “moveable objects ‘attached to celestial bodies become immovables’, which grants the State to which they belong a right to the ‘soil’ of celestial bodies or at least a right to the surface’. </w:t>
      </w:r>
      <w:r w:rsidRPr="00B21F54">
        <w:rPr>
          <w:rStyle w:val="StyleUnderline"/>
        </w:rPr>
        <w:t>Thus it is contended that ‘we arrive at an ownership… by technical and industrial occupation, without giving it a name</w:t>
      </w:r>
      <w:r w:rsidRPr="00B21F54">
        <w:rPr>
          <w:sz w:val="16"/>
        </w:rPr>
        <w:t>.”164 Both Judge Lachs and Dr. Matte warned against State appropriation of celestial bodies to avoid the ever-present conflicts on Earth caused by similar situations.</w:t>
      </w:r>
    </w:p>
    <w:p w14:paraId="37942D76" w14:textId="77777777" w:rsidR="00F76834" w:rsidRPr="00B21F54" w:rsidRDefault="00F76834" w:rsidP="00F76834">
      <w:pPr>
        <w:ind w:left="720"/>
        <w:rPr>
          <w:sz w:val="16"/>
          <w:szCs w:val="16"/>
        </w:rPr>
      </w:pPr>
      <w:r w:rsidRPr="00B21F54">
        <w:rPr>
          <w:sz w:val="16"/>
          <w:szCs w:val="16"/>
        </w:rPr>
        <w:t>In an attempt to get around this prohibition on national appropriation, some private enterprise proponents developed a nuanced argument focussing on the inclusion of the word “national” to claim that private, non-governmental entities were not prohibited from appropriating outer space and celestial bodies.165 Indeed, a plain language, straightforward reading of Article II suggests that since only national sovereignty is listed as a prohibited ground, other forms of appropriation may be permitted. Notwithstanding that Article VI makes it clear that States are responsible for their private entities’ space activities (thus if a private entity claimed sovereignty, their State would be responsible and thereby violate Article II), most delegates participating in the negotiations of Article II were of the opinion that it prohibited both public and private appropriation.166 This remains the consensus today.167 Plainly, the appropriation of outer space by private entities would have similar consequences as State appropriation – imperialistic exploitation conducted by SpaceX is still imperialistic exploitation. Therefore, arguments that claim private entities can appropriate outer space are legally invalid.</w:t>
      </w:r>
    </w:p>
    <w:p w14:paraId="4AA0D99D" w14:textId="77777777" w:rsidR="00F76834" w:rsidRDefault="00F76834" w:rsidP="00F76834">
      <w:pPr>
        <w:ind w:left="720"/>
        <w:rPr>
          <w:sz w:val="16"/>
        </w:rPr>
      </w:pPr>
      <w:r w:rsidRPr="003F298C">
        <w:rPr>
          <w:rStyle w:val="Emphasis"/>
          <w:highlight w:val="yellow"/>
        </w:rPr>
        <w:t>The conclusion,</w:t>
      </w:r>
      <w:r w:rsidRPr="0048473B">
        <w:rPr>
          <w:rStyle w:val="StyleUnderline"/>
        </w:rPr>
        <w:t xml:space="preserve"> therefore, seems to be that </w:t>
      </w:r>
      <w:r w:rsidRPr="003F298C">
        <w:rPr>
          <w:rStyle w:val="Emphasis"/>
          <w:highlight w:val="yellow"/>
        </w:rPr>
        <w:t>any permanent human settlement would necessarily appropriate the celestial body upon which it is located</w:t>
      </w:r>
      <w:r w:rsidRPr="0048473B">
        <w:rPr>
          <w:rStyle w:val="StyleUnderline"/>
        </w:rPr>
        <w:t xml:space="preserve"> and therefore violate Article II.</w:t>
      </w:r>
      <w:r w:rsidRPr="00B21F54">
        <w:rPr>
          <w:sz w:val="16"/>
        </w:rPr>
        <w:t xml:space="preserve"> Although there is no denying that States or private entities can establish stations or installations in space, the intention and permanence of the structures may give rise to an activity that violates international law.168 However, if the settlement activity were undertaken in a particular manner (as will be explored more thoroughly in Chapter 165 “ 3, an interpretation of Article II, in light of the object and purpose of the overall treaty, may justify its violation.</w:t>
      </w:r>
    </w:p>
    <w:p w14:paraId="17C93C65" w14:textId="77777777" w:rsidR="00F76834" w:rsidRPr="000554E8" w:rsidRDefault="00F76834" w:rsidP="00F76834">
      <w:pPr>
        <w:pStyle w:val="Heading4"/>
        <w:rPr>
          <w:rStyle w:val="Style13ptBold"/>
          <w:b/>
          <w:bCs w:val="0"/>
        </w:rPr>
      </w:pPr>
      <w:r>
        <w:rPr>
          <w:rStyle w:val="Style13ptBold"/>
          <w:bCs w:val="0"/>
        </w:rPr>
        <w:t>AND, even if it’s theoretically possible, without</w:t>
      </w:r>
      <w:r w:rsidRPr="000554E8">
        <w:rPr>
          <w:rStyle w:val="Style13ptBold"/>
          <w:bCs w:val="0"/>
        </w:rPr>
        <w:t xml:space="preserve"> private appropriation space </w:t>
      </w:r>
      <w:r>
        <w:rPr>
          <w:rStyle w:val="Style13ptBold"/>
          <w:bCs w:val="0"/>
        </w:rPr>
        <w:t>settlement</w:t>
      </w:r>
      <w:r w:rsidRPr="000554E8">
        <w:rPr>
          <w:rStyle w:val="Style13ptBold"/>
          <w:bCs w:val="0"/>
        </w:rPr>
        <w:t xml:space="preserve"> will not happen – no incentives, and would result in conflict. </w:t>
      </w:r>
    </w:p>
    <w:p w14:paraId="1E1EB8CC" w14:textId="77777777" w:rsidR="00F76834" w:rsidRDefault="00F76834" w:rsidP="00F76834">
      <w:r w:rsidRPr="00C5308A">
        <w:rPr>
          <w:rStyle w:val="Style13ptBold"/>
        </w:rPr>
        <w:t>Thomas 05</w:t>
      </w:r>
      <w:r>
        <w:t xml:space="preserve"> [Jonathan Thomas, “Privatization of Space Ventures: Proposing a Proven Regulatory Theory for Future Extraterrestral Appropriation,” 1 BYU Int'l L. &amp; Mgmt. R. 191 (2005). https://digitalcommons.law.byu.edu/ilmr/vol1/iss1/7]CT</w:t>
      </w:r>
    </w:p>
    <w:p w14:paraId="1BA4363D" w14:textId="77777777" w:rsidR="00F76834" w:rsidRPr="00C5308A" w:rsidRDefault="00F76834" w:rsidP="00F76834">
      <w:pPr>
        <w:ind w:left="720"/>
        <w:rPr>
          <w:sz w:val="16"/>
        </w:rPr>
      </w:pPr>
      <w:r w:rsidRPr="00C5308A">
        <w:rPr>
          <w:sz w:val="16"/>
        </w:rPr>
        <w:t xml:space="preserve">The current corpus juris spatialis based on res communis has received wide criticism by legal commentators, in part because of the practical limitations of its idealistic principles in application. </w:t>
      </w:r>
      <w:r w:rsidRPr="00CE3DBF">
        <w:rPr>
          <w:rStyle w:val="StyleUnderline"/>
        </w:rPr>
        <w:t xml:space="preserve">For example, one commentator addressing the potential problems of future colonization of celestial bodies argued that the </w:t>
      </w:r>
      <w:r w:rsidRPr="007C4EFC">
        <w:rPr>
          <w:rStyle w:val="Emphasis"/>
          <w:highlight w:val="yellow"/>
        </w:rPr>
        <w:t>prohibition against private</w:t>
      </w:r>
      <w:r w:rsidRPr="007C4EFC">
        <w:rPr>
          <w:rStyle w:val="Emphasis"/>
        </w:rPr>
        <w:t xml:space="preserve"> </w:t>
      </w:r>
      <w:r w:rsidRPr="00CE3DBF">
        <w:rPr>
          <w:rStyle w:val="StyleUnderline"/>
        </w:rPr>
        <w:t xml:space="preserve">and national </w:t>
      </w:r>
      <w:r w:rsidRPr="007C4EFC">
        <w:rPr>
          <w:rStyle w:val="Emphasis"/>
          <w:highlight w:val="yellow"/>
        </w:rPr>
        <w:t>appropriation may cause deleterious effects</w:t>
      </w:r>
      <w:r w:rsidRPr="00CE3DBF">
        <w:rPr>
          <w:rStyle w:val="StyleUnderline"/>
        </w:rPr>
        <w:t xml:space="preserve"> when colonizers build settlements.</w:t>
      </w:r>
      <w:r w:rsidRPr="00C5308A">
        <w:rPr>
          <w:sz w:val="16"/>
        </w:rPr>
        <w:t xml:space="preserve"> </w:t>
      </w:r>
      <w:r w:rsidRPr="007C4EFC">
        <w:rPr>
          <w:rStyle w:val="Emphasis"/>
          <w:highlight w:val="yellow"/>
        </w:rPr>
        <w:t>Although</w:t>
      </w:r>
      <w:r w:rsidRPr="00CE3DBF">
        <w:rPr>
          <w:rStyle w:val="StyleUnderline"/>
        </w:rPr>
        <w:t xml:space="preserve"> </w:t>
      </w:r>
      <w:r w:rsidRPr="007C4EFC">
        <w:rPr>
          <w:rStyle w:val="Emphasis"/>
          <w:highlight w:val="yellow"/>
        </w:rPr>
        <w:t>these colonizers may occupy</w:t>
      </w:r>
      <w:r w:rsidRPr="00CE3DBF">
        <w:rPr>
          <w:rStyle w:val="StyleUnderline"/>
        </w:rPr>
        <w:t xml:space="preserve"> the </w:t>
      </w:r>
      <w:r w:rsidRPr="007C4EFC">
        <w:rPr>
          <w:rStyle w:val="Emphasis"/>
          <w:highlight w:val="yellow"/>
        </w:rPr>
        <w:t>property, they will have no legal control of their communities and could be uprooted</w:t>
      </w:r>
      <w:r w:rsidRPr="00CE3DBF">
        <w:rPr>
          <w:rStyle w:val="StyleUnderline"/>
        </w:rPr>
        <w:t xml:space="preserve"> for the purposes of putting that property to a better use for the benefit of common heritage. This risk may serve as </w:t>
      </w:r>
      <w:r w:rsidRPr="007C4EFC">
        <w:rPr>
          <w:rStyle w:val="Emphasis"/>
          <w:highlight w:val="yellow"/>
        </w:rPr>
        <w:t>a strong disincentive</w:t>
      </w:r>
      <w:r w:rsidRPr="00CE3DBF">
        <w:rPr>
          <w:rStyle w:val="StyleUnderline"/>
        </w:rPr>
        <w:t xml:space="preserve"> </w:t>
      </w:r>
      <w:r w:rsidRPr="007C4EFC">
        <w:rPr>
          <w:rStyle w:val="Emphasis"/>
          <w:highlight w:val="yellow"/>
        </w:rPr>
        <w:t>to</w:t>
      </w:r>
      <w:r w:rsidRPr="00CE3DBF">
        <w:rPr>
          <w:rStyle w:val="StyleUnderline"/>
        </w:rPr>
        <w:t xml:space="preserve"> the preservation of sectarian </w:t>
      </w:r>
      <w:r w:rsidRPr="007C4EFC">
        <w:rPr>
          <w:rStyle w:val="Emphasis"/>
          <w:highlight w:val="yellow"/>
        </w:rPr>
        <w:t>colonization</w:t>
      </w:r>
      <w:r w:rsidRPr="00CE3DBF">
        <w:rPr>
          <w:rStyle w:val="StyleUnderline"/>
        </w:rPr>
        <w:t xml:space="preserve"> in a res communis society.</w:t>
      </w:r>
    </w:p>
    <w:p w14:paraId="05C18A9F" w14:textId="77777777" w:rsidR="00F76834" w:rsidRPr="00CE3DBF" w:rsidRDefault="00F76834" w:rsidP="00F76834">
      <w:pPr>
        <w:ind w:left="720"/>
        <w:rPr>
          <w:rStyle w:val="StyleUnderline"/>
        </w:rPr>
      </w:pPr>
      <w:r w:rsidRPr="00CE3DBF">
        <w:rPr>
          <w:rStyle w:val="StyleUnderline"/>
        </w:rPr>
        <w:t>Other commentators argue that the current corpus juris spatialis based on the idealistic res communis principle has actually slowed the development of outer space exploration because privately and publicly funded organizations cannot appropriate outer space</w:t>
      </w:r>
      <w:r w:rsidRPr="00C5308A">
        <w:rPr>
          <w:sz w:val="16"/>
        </w:rPr>
        <w:t xml:space="preserve">.61 </w:t>
      </w:r>
      <w:r w:rsidRPr="00CE3DBF">
        <w:rPr>
          <w:rStyle w:val="StyleUnderline"/>
        </w:rPr>
        <w:t xml:space="preserve">Under the corpus juris spatialis, </w:t>
      </w:r>
      <w:r w:rsidRPr="007C4EFC">
        <w:rPr>
          <w:rStyle w:val="Emphasis"/>
          <w:highlight w:val="yellow"/>
        </w:rPr>
        <w:t>there exists no</w:t>
      </w:r>
      <w:r w:rsidRPr="00CE3DBF">
        <w:rPr>
          <w:rStyle w:val="StyleUnderline"/>
        </w:rPr>
        <w:t xml:space="preserve"> probability or </w:t>
      </w:r>
      <w:r w:rsidRPr="007C4EFC">
        <w:rPr>
          <w:rStyle w:val="Emphasis"/>
          <w:highlight w:val="yellow"/>
        </w:rPr>
        <w:t>possibility of return on investments, which results</w:t>
      </w:r>
      <w:r w:rsidRPr="00CE3DBF">
        <w:rPr>
          <w:rStyle w:val="StyleUnderline"/>
        </w:rPr>
        <w:t xml:space="preserve"> </w:t>
      </w:r>
      <w:r w:rsidRPr="007C4EFC">
        <w:rPr>
          <w:rStyle w:val="Emphasis"/>
          <w:highlight w:val="yellow"/>
        </w:rPr>
        <w:t>in insufficient</w:t>
      </w:r>
      <w:r w:rsidRPr="00CE3DBF">
        <w:rPr>
          <w:rStyle w:val="StyleUnderline"/>
        </w:rPr>
        <w:t xml:space="preserve"> monetary </w:t>
      </w:r>
      <w:r w:rsidRPr="007C4EFC">
        <w:rPr>
          <w:rStyle w:val="Emphasis"/>
          <w:highlight w:val="yellow"/>
        </w:rPr>
        <w:t>incentive</w:t>
      </w:r>
      <w:r w:rsidRPr="00CE3DBF">
        <w:rPr>
          <w:rStyle w:val="StyleUnderline"/>
        </w:rPr>
        <w:t xml:space="preserve"> for businesses or private persons. </w:t>
      </w:r>
      <w:r w:rsidRPr="007C4EFC">
        <w:rPr>
          <w:rStyle w:val="Emphasis"/>
          <w:highlight w:val="yellow"/>
        </w:rPr>
        <w:t>Even with</w:t>
      </w:r>
      <w:r w:rsidRPr="00CE3DBF">
        <w:rPr>
          <w:rStyle w:val="StyleUnderline"/>
        </w:rPr>
        <w:t xml:space="preserve"> the daunting needs created by </w:t>
      </w:r>
      <w:r w:rsidRPr="007C4EFC">
        <w:rPr>
          <w:rStyle w:val="Emphasis"/>
          <w:highlight w:val="yellow"/>
        </w:rPr>
        <w:t>increasing population and consumption, and decreasing resources on earth</w:t>
      </w:r>
      <w:r w:rsidRPr="00CE3DBF">
        <w:rPr>
          <w:rStyle w:val="StyleUnderline"/>
        </w:rPr>
        <w:t xml:space="preserve">, </w:t>
      </w:r>
      <w:r w:rsidRPr="007C4EFC">
        <w:rPr>
          <w:rStyle w:val="StyleUnderline"/>
        </w:rPr>
        <w:t>many states</w:t>
      </w:r>
      <w:r w:rsidRPr="00CE3DBF">
        <w:rPr>
          <w:rStyle w:val="StyleUnderline"/>
        </w:rPr>
        <w:t xml:space="preserve"> may not even attempt to exploit extraterrestrial resources because the current corpus juris spatialis does not guarantee that their own citizens will benefit from the investments made with their tax dollars. </w:t>
      </w:r>
      <w:r w:rsidRPr="007C4EFC">
        <w:rPr>
          <w:rStyle w:val="Emphasis"/>
          <w:highlight w:val="yellow"/>
        </w:rPr>
        <w:t>A</w:t>
      </w:r>
      <w:r w:rsidRPr="00CE3DBF">
        <w:rPr>
          <w:rStyle w:val="StyleUnderline"/>
        </w:rPr>
        <w:t xml:space="preserve"> </w:t>
      </w:r>
      <w:r w:rsidRPr="007C4EFC">
        <w:rPr>
          <w:rStyle w:val="Emphasis"/>
          <w:highlight w:val="yellow"/>
        </w:rPr>
        <w:t>future lack of resources, combined with a body of law that mandates common ownership</w:t>
      </w:r>
      <w:r w:rsidRPr="00CE3DBF">
        <w:rPr>
          <w:rStyle w:val="StyleUnderline"/>
        </w:rPr>
        <w:t xml:space="preserve"> of potential resources, may create a black market for extraterrestrial resources, or it may </w:t>
      </w:r>
      <w:r w:rsidRPr="007C4EFC">
        <w:rPr>
          <w:rStyle w:val="Emphasis"/>
          <w:highlight w:val="yellow"/>
        </w:rPr>
        <w:t>engender armed conflicts over the lack of supplies available to states</w:t>
      </w:r>
      <w:r w:rsidRPr="00CE3DBF">
        <w:rPr>
          <w:rStyle w:val="StyleUnderline"/>
        </w:rPr>
        <w:t>.63</w:t>
      </w:r>
    </w:p>
    <w:p w14:paraId="6CEF9BAC" w14:textId="77777777" w:rsidR="00F76834" w:rsidRPr="00C5308A" w:rsidRDefault="00F76834" w:rsidP="00F76834">
      <w:pPr>
        <w:ind w:left="720"/>
        <w:rPr>
          <w:sz w:val="16"/>
          <w:szCs w:val="16"/>
        </w:rPr>
      </w:pPr>
      <w:r w:rsidRPr="00C5308A">
        <w:rPr>
          <w:sz w:val="16"/>
          <w:szCs w:val="16"/>
        </w:rPr>
        <w:t xml:space="preserve">While there is little past precedent to justify it, and little present sentiment to support it, the current corpus juris spatialis clings to the idea that in the future, humans will be able to share the resources of space in common. One commentator illustrates these idealistic ideas and assumptions: </w:t>
      </w:r>
    </w:p>
    <w:p w14:paraId="3F34123E" w14:textId="77777777" w:rsidR="00F76834" w:rsidRPr="00C5308A" w:rsidRDefault="00F76834" w:rsidP="00F76834">
      <w:pPr>
        <w:ind w:left="1440"/>
        <w:rPr>
          <w:sz w:val="16"/>
          <w:szCs w:val="16"/>
        </w:rPr>
      </w:pPr>
      <w:r w:rsidRPr="00C5308A">
        <w:rPr>
          <w:sz w:val="16"/>
          <w:szCs w:val="16"/>
        </w:rPr>
        <w:t xml:space="preserve">The articles of the various [outer space J treaties all predicate themselves upon the theory that mankind will work together for the common good with no real advantage to be gained other than the praise of his fellow man. It assumes that people are able to co-operate, and that they will indeed do so whenever dealing with outer space ventures. While the global effort in researching, developing and exploring space for the sheer joy of the information obtained, accomplished in the spirit of teamwork is a noble goal, it is clear that a world full of economic strife is ripe to intervene.64 </w:t>
      </w:r>
    </w:p>
    <w:p w14:paraId="4BAC98A2" w14:textId="77777777" w:rsidR="00F76834" w:rsidRPr="00C5308A" w:rsidRDefault="00F76834" w:rsidP="00F76834">
      <w:pPr>
        <w:ind w:left="720"/>
        <w:rPr>
          <w:sz w:val="16"/>
          <w:szCs w:val="16"/>
        </w:rPr>
      </w:pPr>
      <w:r w:rsidRPr="00C5308A">
        <w:rPr>
          <w:sz w:val="16"/>
          <w:szCs w:val="16"/>
        </w:rPr>
        <w:t xml:space="preserve">These assumptions of the Outer Space Treaty and the Moon Treaty are unrealistic at present. Perhaps someday humankind will develop ideal characteristics that the Outer Space Treaty and Moon Treaty would like it to engender. In the meantime, it may be impractical to attempt to solve the dilemma of space appropriation based on characteristics yet to be consistently demonstrated. </w:t>
      </w:r>
    </w:p>
    <w:p w14:paraId="37685CF6" w14:textId="77777777" w:rsidR="00F76834" w:rsidRPr="00C5308A" w:rsidRDefault="00F76834" w:rsidP="00F76834">
      <w:pPr>
        <w:ind w:left="720"/>
        <w:rPr>
          <w:sz w:val="16"/>
          <w:szCs w:val="16"/>
        </w:rPr>
      </w:pPr>
      <w:r w:rsidRPr="00C5308A">
        <w:rPr>
          <w:sz w:val="16"/>
          <w:szCs w:val="16"/>
        </w:rPr>
        <w:t xml:space="preserve">Furthermore, res communis principles would become problematic as applied to space law due to the following problems: (1) the application of res communis theory in the Western world has been unsuccessful; and (2) scarcity of resources in res communis society is fatalistic to the society. It could be argued that the success of res communis ideology, albeit on a small scale, indicates that humankind should be able to implement the res communis ideology into corpus juris spatialis. While res communis ideology has seen some success in other societies, it is not prudent to assume that it will enjoy the same successful application in our increasingly capitalistic, modern society. Societies that have successfully implemented res communis ideology have had entirely different goals and values systems than those of the capitalist societies that are now developing the means for further space exploration. 65 While the isolated successes of communal societies in Africa and the Australian Outback are indeed admirable, they are certainly not the pioneers of space exploration and appropriation. Furthermore, it is difficult to posit that capitalistic nations can successfully switch to a res communis ideology. Groups that originated in capitalistic societies and subsequently switched to communal living have ultimately failed and reverted back to the individual ownership system from which they came. 66 </w:t>
      </w:r>
    </w:p>
    <w:p w14:paraId="39C3289A" w14:textId="77777777" w:rsidR="00F76834" w:rsidRPr="00CE3DBF" w:rsidRDefault="00F76834" w:rsidP="00F76834">
      <w:pPr>
        <w:ind w:left="720"/>
        <w:rPr>
          <w:rStyle w:val="StyleUnderline"/>
        </w:rPr>
      </w:pPr>
      <w:r w:rsidRPr="00CE3DBF">
        <w:rPr>
          <w:rStyle w:val="StyleUnderline"/>
        </w:rPr>
        <w:t>The second problem with using res communis as a basis for property endowment in outer space law is the damaging effect of individual appropriation on the community when scarcity arises.</w:t>
      </w:r>
      <w:r w:rsidRPr="00C5308A">
        <w:rPr>
          <w:sz w:val="16"/>
        </w:rPr>
        <w:t xml:space="preserve"> </w:t>
      </w:r>
      <w:r w:rsidRPr="007C4EFC">
        <w:rPr>
          <w:rStyle w:val="Emphasis"/>
          <w:highlight w:val="yellow"/>
        </w:rPr>
        <w:t>Even in a res communis society</w:t>
      </w:r>
      <w:r w:rsidRPr="00CE3DBF">
        <w:rPr>
          <w:rStyle w:val="StyleUnderline"/>
        </w:rPr>
        <w:t xml:space="preserve"> where the community owns all property, </w:t>
      </w:r>
      <w:r w:rsidRPr="007C4EFC">
        <w:rPr>
          <w:rStyle w:val="Emphasis"/>
          <w:highlight w:val="yellow"/>
        </w:rPr>
        <w:t>individual members</w:t>
      </w:r>
      <w:r w:rsidRPr="00CE3DBF">
        <w:rPr>
          <w:rStyle w:val="StyleUnderline"/>
        </w:rPr>
        <w:t xml:space="preserve"> of the community </w:t>
      </w:r>
      <w:r w:rsidRPr="007C4EFC">
        <w:rPr>
          <w:rStyle w:val="Emphasis"/>
          <w:highlight w:val="yellow"/>
        </w:rPr>
        <w:t>nonetheless use certain parts of</w:t>
      </w:r>
      <w:r w:rsidRPr="00CE3DBF">
        <w:rPr>
          <w:rStyle w:val="StyleUnderline"/>
        </w:rPr>
        <w:t xml:space="preserve"> that </w:t>
      </w:r>
      <w:r w:rsidRPr="007C4EFC">
        <w:rPr>
          <w:rStyle w:val="Emphasis"/>
          <w:highlight w:val="yellow"/>
        </w:rPr>
        <w:t>property</w:t>
      </w:r>
      <w:r w:rsidRPr="00CE3DBF">
        <w:rPr>
          <w:rStyle w:val="StyleUnderline"/>
        </w:rPr>
        <w:t xml:space="preserve"> to the exclusion of the rest of the community.</w:t>
      </w:r>
      <w:r w:rsidRPr="00C5308A">
        <w:rPr>
          <w:sz w:val="16"/>
        </w:rPr>
        <w:t xml:space="preserve"> Such individual use and appropriation against the community is seen as permissible under res communis ideology supported by Lockean notions of property endowment; an individual may exclude the community from property if he or she mixes his or her labor with that property. This individual appropriation does not have a damaging impact on the community as long as there IS "'enough and as good left in common for others.71 </w:t>
      </w:r>
      <w:r w:rsidRPr="00CE3DBF">
        <w:rPr>
          <w:rStyle w:val="StyleUnderline"/>
        </w:rPr>
        <w:t xml:space="preserve">However, </w:t>
      </w:r>
      <w:r w:rsidRPr="007C4EFC">
        <w:rPr>
          <w:rStyle w:val="Emphasis"/>
          <w:highlight w:val="yellow"/>
        </w:rPr>
        <w:t>when there IS scarcity, the rights of the community against the individual become</w:t>
      </w:r>
      <w:r w:rsidRPr="00CE3DBF">
        <w:rPr>
          <w:rStyle w:val="StyleUnderline"/>
        </w:rPr>
        <w:t xml:space="preserve"> increasingly </w:t>
      </w:r>
      <w:r w:rsidRPr="007C4EFC">
        <w:rPr>
          <w:rStyle w:val="Emphasis"/>
          <w:highlight w:val="yellow"/>
        </w:rPr>
        <w:t>hostile</w:t>
      </w:r>
      <w:r w:rsidRPr="00CE3DBF">
        <w:rPr>
          <w:rStyle w:val="StyleUnderline"/>
        </w:rPr>
        <w:t xml:space="preserve">. </w:t>
      </w:r>
    </w:p>
    <w:p w14:paraId="0EF9709E" w14:textId="77777777" w:rsidR="00F76834" w:rsidRPr="001B25E2" w:rsidRDefault="00F76834" w:rsidP="00F76834">
      <w:pPr>
        <w:ind w:left="720"/>
      </w:pPr>
      <w:r w:rsidRPr="007C4EFC">
        <w:rPr>
          <w:rStyle w:val="Emphasis"/>
          <w:highlight w:val="yellow"/>
        </w:rPr>
        <w:t>In outer space, scarcity will always be an Issue</w:t>
      </w:r>
      <w:r w:rsidRPr="00CE3DBF">
        <w:rPr>
          <w:rStyle w:val="StyleUnderline"/>
        </w:rPr>
        <w:t xml:space="preserve"> and thus will limit the utility of res communis based on Lockean principles of property endowment.72 </w:t>
      </w:r>
      <w:r w:rsidRPr="007C4EFC">
        <w:rPr>
          <w:rStyle w:val="Emphasis"/>
          <w:highlight w:val="yellow"/>
        </w:rPr>
        <w:t>The universe</w:t>
      </w:r>
      <w:r w:rsidRPr="007C4EFC">
        <w:rPr>
          <w:rStyle w:val="Emphasis"/>
        </w:rPr>
        <w:t xml:space="preserve"> </w:t>
      </w:r>
      <w:r w:rsidRPr="00CE3DBF">
        <w:rPr>
          <w:rStyle w:val="StyleUnderline"/>
        </w:rPr>
        <w:t xml:space="preserve">potentially </w:t>
      </w:r>
      <w:r w:rsidRPr="007C4EFC">
        <w:rPr>
          <w:rStyle w:val="Emphasis"/>
          <w:highlight w:val="yellow"/>
        </w:rPr>
        <w:t>may contain billions of solar systems</w:t>
      </w:r>
      <w:r w:rsidRPr="00CE3DBF">
        <w:rPr>
          <w:rStyle w:val="StyleUnderline"/>
        </w:rPr>
        <w:t xml:space="preserve"> and planets, </w:t>
      </w:r>
      <w:r w:rsidRPr="007C4EFC">
        <w:rPr>
          <w:rStyle w:val="Emphasis"/>
          <w:highlight w:val="yellow"/>
        </w:rPr>
        <w:t>but some celestial bodies may prove to be gold mines, while others prove to be "the Sahara</w:t>
      </w:r>
      <w:r w:rsidRPr="00CE3DBF">
        <w:rPr>
          <w:rStyle w:val="StyleUnderline"/>
        </w:rPr>
        <w:t xml:space="preserve">."73 </w:t>
      </w:r>
      <w:r w:rsidRPr="007C4EFC">
        <w:rPr>
          <w:rStyle w:val="Emphasis"/>
          <w:highlight w:val="yellow"/>
        </w:rPr>
        <w:t>More important</w:t>
      </w:r>
      <w:r w:rsidRPr="00CE3DBF">
        <w:rPr>
          <w:rStyle w:val="StyleUnderline"/>
        </w:rPr>
        <w:t xml:space="preserve"> than the scarcity of limited resources, however, is </w:t>
      </w:r>
      <w:r w:rsidRPr="007C4EFC">
        <w:rPr>
          <w:rStyle w:val="Emphasis"/>
          <w:highlight w:val="yellow"/>
        </w:rPr>
        <w:t>the scarcity created by human lifespan and technological limitations</w:t>
      </w:r>
      <w:r w:rsidRPr="00CE3DBF">
        <w:rPr>
          <w:rStyle w:val="StyleUnderline"/>
        </w:rPr>
        <w:t xml:space="preserve">. </w:t>
      </w:r>
      <w:r w:rsidRPr="007C4EFC">
        <w:rPr>
          <w:rStyle w:val="Emphasis"/>
          <w:highlight w:val="yellow"/>
        </w:rPr>
        <w:t>The time that space travel</w:t>
      </w:r>
      <w:r w:rsidRPr="00CE3DBF">
        <w:rPr>
          <w:rStyle w:val="StyleUnderline"/>
        </w:rPr>
        <w:t xml:space="preserve"> presently </w:t>
      </w:r>
      <w:r w:rsidRPr="007C4EFC">
        <w:rPr>
          <w:rStyle w:val="Emphasis"/>
          <w:highlight w:val="yellow"/>
        </w:rPr>
        <w:t>takes</w:t>
      </w:r>
      <w:r w:rsidRPr="00CE3DBF">
        <w:rPr>
          <w:rStyle w:val="StyleUnderline"/>
        </w:rPr>
        <w:t xml:space="preserve"> in comparison to the average human life span </w:t>
      </w:r>
      <w:r w:rsidRPr="007C4EFC">
        <w:rPr>
          <w:rStyle w:val="Emphasis"/>
          <w:highlight w:val="yellow"/>
        </w:rPr>
        <w:t>limits our ability to exploit</w:t>
      </w:r>
      <w:r w:rsidRPr="00CE3DBF">
        <w:rPr>
          <w:rStyle w:val="StyleUnderline"/>
        </w:rPr>
        <w:t xml:space="preserve"> celestial </w:t>
      </w:r>
      <w:r w:rsidRPr="007C4EFC">
        <w:rPr>
          <w:rStyle w:val="Emphasis"/>
          <w:highlight w:val="yellow"/>
        </w:rPr>
        <w:t>resources</w:t>
      </w:r>
      <w:r w:rsidRPr="00CE3DBF">
        <w:rPr>
          <w:rStyle w:val="StyleUnderline"/>
        </w:rPr>
        <w:t>. Furthermore</w:t>
      </w:r>
      <w:r w:rsidRPr="001D2755">
        <w:rPr>
          <w:rStyle w:val="Emphasis"/>
          <w:highlight w:val="yellow"/>
        </w:rPr>
        <w:t>, technological limitations already have created</w:t>
      </w:r>
      <w:r w:rsidRPr="001D2755">
        <w:rPr>
          <w:rStyle w:val="Emphasis"/>
        </w:rPr>
        <w:t xml:space="preserve"> </w:t>
      </w:r>
      <w:r w:rsidRPr="00CE3DBF">
        <w:rPr>
          <w:rStyle w:val="StyleUnderline"/>
        </w:rPr>
        <w:t xml:space="preserve">issues of </w:t>
      </w:r>
      <w:r w:rsidRPr="001D2755">
        <w:rPr>
          <w:rStyle w:val="Emphasis"/>
          <w:highlight w:val="yellow"/>
        </w:rPr>
        <w:t>scarcity: such as</w:t>
      </w:r>
      <w:r w:rsidRPr="00CE3DBF">
        <w:rPr>
          <w:rStyle w:val="StyleUnderline"/>
        </w:rPr>
        <w:t xml:space="preserve"> the increasing problems of </w:t>
      </w:r>
      <w:r w:rsidRPr="001D2755">
        <w:rPr>
          <w:rStyle w:val="Emphasis"/>
          <w:highlight w:val="yellow"/>
        </w:rPr>
        <w:t>satellite positioning and traffic in</w:t>
      </w:r>
      <w:r w:rsidRPr="001D2755">
        <w:rPr>
          <w:rStyle w:val="Emphasis"/>
        </w:rPr>
        <w:t xml:space="preserve"> </w:t>
      </w:r>
      <w:r w:rsidRPr="00CE3DBF">
        <w:rPr>
          <w:rStyle w:val="StyleUnderline"/>
        </w:rPr>
        <w:t xml:space="preserve">geostationary </w:t>
      </w:r>
      <w:r w:rsidRPr="001D2755">
        <w:rPr>
          <w:rStyle w:val="Emphasis"/>
          <w:highlight w:val="yellow"/>
        </w:rPr>
        <w:t>orbit</w:t>
      </w:r>
      <w:r>
        <w:t xml:space="preserve">. </w:t>
      </w:r>
    </w:p>
    <w:p w14:paraId="12621A9E" w14:textId="77777777" w:rsidR="00F76834" w:rsidRPr="000554E8" w:rsidRDefault="00F76834" w:rsidP="00F76834">
      <w:pPr>
        <w:pStyle w:val="Heading4"/>
        <w:rPr>
          <w:rStyle w:val="Style13ptBold"/>
          <w:b/>
          <w:bCs w:val="0"/>
        </w:rPr>
      </w:pPr>
      <w:r w:rsidRPr="000554E8">
        <w:rPr>
          <w:rStyle w:val="Style13ptBold"/>
          <w:bCs w:val="0"/>
        </w:rPr>
        <w:t xml:space="preserve">Space </w:t>
      </w:r>
      <w:r>
        <w:rPr>
          <w:rStyle w:val="Style13ptBold"/>
          <w:bCs w:val="0"/>
        </w:rPr>
        <w:t>Settlement</w:t>
      </w:r>
      <w:r w:rsidRPr="000554E8">
        <w:rPr>
          <w:rStyle w:val="Style13ptBold"/>
          <w:bCs w:val="0"/>
        </w:rPr>
        <w:t xml:space="preserve"> is coming now and prevents inevitable extinction. </w:t>
      </w:r>
      <w:r>
        <w:rPr>
          <w:rStyle w:val="Style13ptBold"/>
          <w:bCs w:val="0"/>
        </w:rPr>
        <w:t>Settlement</w:t>
      </w:r>
      <w:r w:rsidRPr="000554E8">
        <w:rPr>
          <w:rStyle w:val="Style13ptBold"/>
          <w:bCs w:val="0"/>
        </w:rPr>
        <w:t xml:space="preserve"> requires private industry and rule of law. </w:t>
      </w:r>
    </w:p>
    <w:p w14:paraId="58A3E23C" w14:textId="77777777" w:rsidR="00F76834" w:rsidRPr="007D591F" w:rsidRDefault="00F76834" w:rsidP="00F76834">
      <w:r w:rsidRPr="007D591F">
        <w:rPr>
          <w:rStyle w:val="Style13ptBold"/>
        </w:rPr>
        <w:t>Gesl 18</w:t>
      </w:r>
      <w:r w:rsidRPr="007D591F">
        <w:t xml:space="preserve"> [Paul M. Gesl (Maj, USAF JD), “PREPARING FOR THE NEXT SPACE RACE: Legislation and Policy Recommendations for Space Colonies,” A Research Report Submitted to the Faculty In Partial Fulfillment of the Graduation Requirements for the Degree of MASTER OF OPERATIONAL ARTS AND SCIENCES (April 2018). </w:t>
      </w:r>
      <w:hyperlink r:id="rId33" w:history="1">
        <w:r w:rsidRPr="007D591F">
          <w:rPr>
            <w:rStyle w:val="Hyperlink"/>
          </w:rPr>
          <w:t>https://apps.dtic.mil/sti/pdfs/AD1053024.pdf</w:t>
        </w:r>
      </w:hyperlink>
      <w:r w:rsidRPr="007D591F">
        <w:t>] CT</w:t>
      </w:r>
    </w:p>
    <w:p w14:paraId="222AF28A" w14:textId="77777777" w:rsidR="00F76834" w:rsidRDefault="00F76834" w:rsidP="00F76834">
      <w:pPr>
        <w:ind w:left="720"/>
        <w:rPr>
          <w:sz w:val="16"/>
          <w:szCs w:val="16"/>
        </w:rPr>
      </w:pPr>
      <w:r>
        <w:rPr>
          <w:sz w:val="16"/>
          <w:szCs w:val="16"/>
        </w:rPr>
        <w:t>Why the United States Needs to Think About Space Colonization Now</w:t>
      </w:r>
    </w:p>
    <w:p w14:paraId="64A74A55" w14:textId="77777777" w:rsidR="00F76834" w:rsidRPr="007956E0" w:rsidRDefault="00F76834" w:rsidP="00F76834">
      <w:pPr>
        <w:ind w:left="720"/>
        <w:rPr>
          <w:u w:val="singl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The long term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 xml:space="preserve">Private industry appears to be taking the </w:t>
      </w:r>
    </w:p>
    <w:p w14:paraId="00DB938C" w14:textId="77777777" w:rsidR="00F76834" w:rsidRPr="003D1AE3" w:rsidRDefault="00F76834" w:rsidP="00F76834">
      <w:pPr>
        <w:pStyle w:val="Heading4"/>
        <w:rPr>
          <w:rStyle w:val="Style13ptBold"/>
          <w:b/>
          <w:bCs w:val="0"/>
        </w:rPr>
      </w:pPr>
      <w:r w:rsidRPr="003D1AE3">
        <w:rPr>
          <w:rStyle w:val="Style13ptBold"/>
          <w:bCs w:val="0"/>
        </w:rPr>
        <w:t xml:space="preserve">An extinction event is inevitable, unpredictable, and the risk is growing. Space settlement is the only solution and it requires a thriving private space industry including orbital installations, mining, and tourism. </w:t>
      </w:r>
    </w:p>
    <w:p w14:paraId="02B80E39" w14:textId="77777777" w:rsidR="00F76834" w:rsidRDefault="00F76834" w:rsidP="00F76834">
      <w:r w:rsidRPr="00DB5FA8">
        <w:rPr>
          <w:rStyle w:val="Style13ptBold"/>
        </w:rPr>
        <w:t>Hertzler and Rench 16</w:t>
      </w:r>
      <w:r>
        <w:t xml:space="preserve"> [Kevin Hertzler and Rebecca McCauley Rench (PhD), “GLOBAL EXTINCTION or a Space-Industrial Complex,” Potomac Institute for Policy Studies (2016). </w:t>
      </w:r>
      <w:hyperlink r:id="rId34" w:history="1">
        <w:r w:rsidRPr="0043141E">
          <w:rPr>
            <w:rStyle w:val="Hyperlink"/>
          </w:rPr>
          <w:t>https://www.potomacinstitute.org/steps/images/PDF/Articles/HertzlerSTEPS_2016Issue3.pdf</w:t>
        </w:r>
      </w:hyperlink>
      <w:r>
        <w:t>] CT</w:t>
      </w:r>
    </w:p>
    <w:p w14:paraId="6A064233" w14:textId="77777777" w:rsidR="00F76834" w:rsidRPr="00A4189F" w:rsidRDefault="00F76834" w:rsidP="00F76834">
      <w:pPr>
        <w:ind w:left="720"/>
        <w:rPr>
          <w:rStyle w:val="StyleUnderline"/>
        </w:rPr>
      </w:pPr>
      <w:r w:rsidRPr="00DB5FA8">
        <w:rPr>
          <w:sz w:val="16"/>
        </w:rPr>
        <w:t xml:space="preserve">Yet, the bigger existential threat of annihilation of all humanity, by nuclear holocaust or natural forces, is currently considered too remote to be taken seriously. </w:t>
      </w:r>
      <w:r w:rsidRPr="00DB5FA8">
        <w:rPr>
          <w:rStyle w:val="Emphasis"/>
          <w:highlight w:val="yellow"/>
        </w:rPr>
        <w:t>The geological record has preserved</w:t>
      </w:r>
      <w:r w:rsidRPr="00A4189F">
        <w:rPr>
          <w:rStyle w:val="StyleUnderline"/>
        </w:rPr>
        <w:t xml:space="preserve"> the rise and </w:t>
      </w:r>
      <w:r w:rsidRPr="00DB5FA8">
        <w:rPr>
          <w:rStyle w:val="Emphasis"/>
          <w:highlight w:val="yellow"/>
        </w:rPr>
        <w:t>decline of many species</w:t>
      </w:r>
      <w:r w:rsidRPr="00A4189F">
        <w:rPr>
          <w:rStyle w:val="StyleUnderline"/>
        </w:rPr>
        <w:t xml:space="preserve"> throughout earth’s history, </w:t>
      </w:r>
      <w:r w:rsidRPr="00DB5FA8">
        <w:rPr>
          <w:rStyle w:val="Emphasis"/>
          <w:highlight w:val="yellow"/>
        </w:rPr>
        <w:t>whether</w:t>
      </w:r>
      <w:r w:rsidRPr="00A4189F">
        <w:rPr>
          <w:rStyle w:val="StyleUnderline"/>
        </w:rPr>
        <w:t xml:space="preserve"> their </w:t>
      </w:r>
      <w:r w:rsidRPr="00DB5FA8">
        <w:rPr>
          <w:rStyle w:val="Emphasis"/>
          <w:highlight w:val="yellow"/>
        </w:rPr>
        <w:t>extinctions were the result of asteroid</w:t>
      </w:r>
      <w:r w:rsidRPr="00A4189F">
        <w:rPr>
          <w:rStyle w:val="StyleUnderline"/>
        </w:rPr>
        <w:t xml:space="preserve"> impacts, </w:t>
      </w:r>
      <w:r w:rsidRPr="00DB5FA8">
        <w:rPr>
          <w:rStyle w:val="Emphasis"/>
          <w:highlight w:val="yellow"/>
        </w:rPr>
        <w:t>volcanic activity</w:t>
      </w:r>
      <w:r w:rsidRPr="00A4189F">
        <w:rPr>
          <w:rStyle w:val="StyleUnderline"/>
        </w:rPr>
        <w:t xml:space="preserve">, solar flares, </w:t>
      </w:r>
      <w:r w:rsidRPr="00DB5FA8">
        <w:rPr>
          <w:rStyle w:val="Emphasis"/>
          <w:highlight w:val="yellow"/>
        </w:rPr>
        <w:t>or gamma ray bursts</w:t>
      </w:r>
      <w:r w:rsidRPr="00A4189F">
        <w:rPr>
          <w:rStyle w:val="StyleUnderline"/>
        </w:rPr>
        <w:t xml:space="preserve"> from distant star systems. </w:t>
      </w:r>
      <w:r w:rsidRPr="00DB5FA8">
        <w:rPr>
          <w:rStyle w:val="Emphasis"/>
          <w:highlight w:val="yellow"/>
        </w:rPr>
        <w:t>To think humanity above the historical trends of the universe is</w:t>
      </w:r>
      <w:r w:rsidRPr="00A4189F">
        <w:rPr>
          <w:rStyle w:val="StyleUnderline"/>
        </w:rPr>
        <w:t xml:space="preserve"> conceited and </w:t>
      </w:r>
      <w:r w:rsidRPr="00DB5FA8">
        <w:rPr>
          <w:rStyle w:val="Emphasis"/>
          <w:highlight w:val="yellow"/>
        </w:rPr>
        <w:t>illogical</w:t>
      </w:r>
      <w:r w:rsidRPr="00A4189F">
        <w:rPr>
          <w:rStyle w:val="StyleUnderline"/>
        </w:rPr>
        <w:t xml:space="preserve">. Perhaps </w:t>
      </w:r>
      <w:r w:rsidRPr="00DB5FA8">
        <w:rPr>
          <w:rStyle w:val="Emphasis"/>
          <w:highlight w:val="yellow"/>
        </w:rPr>
        <w:t>it is time to</w:t>
      </w:r>
      <w:r w:rsidRPr="00A4189F">
        <w:rPr>
          <w:rStyle w:val="StyleUnderline"/>
        </w:rPr>
        <w:t xml:space="preserve"> reconsider the annihilation threat and to </w:t>
      </w:r>
      <w:r w:rsidRPr="00DB5FA8">
        <w:rPr>
          <w:rStyle w:val="Emphasis"/>
          <w:highlight w:val="yellow"/>
        </w:rPr>
        <w:t>entertain the need for an off-Earth</w:t>
      </w:r>
      <w:r w:rsidRPr="00A4189F">
        <w:rPr>
          <w:rStyle w:val="StyleUnderline"/>
        </w:rPr>
        <w:t xml:space="preserve"> sustainable </w:t>
      </w:r>
      <w:r w:rsidRPr="00DB5FA8">
        <w:rPr>
          <w:rStyle w:val="Emphasis"/>
          <w:highlight w:val="yellow"/>
        </w:rPr>
        <w:t>colony</w:t>
      </w:r>
      <w:r w:rsidRPr="00A4189F">
        <w:rPr>
          <w:rStyle w:val="StyleUnderline"/>
        </w:rPr>
        <w:t>.</w:t>
      </w:r>
    </w:p>
    <w:p w14:paraId="0D268B49" w14:textId="77777777" w:rsidR="00F76834" w:rsidRPr="00DB5FA8" w:rsidRDefault="00F76834" w:rsidP="00F76834">
      <w:pPr>
        <w:ind w:left="720"/>
        <w:rPr>
          <w:sz w:val="16"/>
        </w:rPr>
      </w:pPr>
      <w:r w:rsidRPr="00DB5FA8">
        <w:rPr>
          <w:rStyle w:val="Emphasis"/>
          <w:highlight w:val="yellow"/>
        </w:rPr>
        <w:t>Humanity might not get a second chance</w:t>
      </w:r>
      <w:r w:rsidRPr="00A4189F">
        <w:rPr>
          <w:rStyle w:val="StyleUnderline"/>
        </w:rPr>
        <w:t xml:space="preserve"> at survival. </w:t>
      </w:r>
      <w:r w:rsidRPr="00DB5FA8">
        <w:rPr>
          <w:sz w:val="16"/>
        </w:rPr>
        <w:t xml:space="preserve">The idea of an extinction event has long been fuel for science fiction writers, and is exemplified in the novel by Neal Stephenson entitled Seveneves. 3 In Seveneves, humanity will be wiped out on Earth within two years unless nations collaborate to put a small group of astronauts and scientists on the International Space Station in hopes they survive and repopulate the planet. Science fiction has been known to become science fact, both in ways that are beneficial to society, and in ways that have negative consequences. A study of threats and a dystopian future is also inculcated into academia, with Niklas Bostrom, the founder of the “Future of Humanity Institute,” as a recognized leader. </w:t>
      </w:r>
      <w:r w:rsidRPr="00A4189F">
        <w:rPr>
          <w:rStyle w:val="StyleUnderline"/>
        </w:rPr>
        <w:t xml:space="preserve">While </w:t>
      </w:r>
      <w:r w:rsidRPr="00DB5FA8">
        <w:rPr>
          <w:rStyle w:val="Emphasis"/>
          <w:highlight w:val="yellow"/>
        </w:rPr>
        <w:t>the risk in any given year might be</w:t>
      </w:r>
      <w:r w:rsidRPr="00DB5FA8">
        <w:rPr>
          <w:rStyle w:val="Emphasis"/>
        </w:rPr>
        <w:t xml:space="preserve"> </w:t>
      </w:r>
      <w:r w:rsidRPr="00A4189F">
        <w:rPr>
          <w:rStyle w:val="StyleUnderline"/>
        </w:rPr>
        <w:t xml:space="preserve">quite </w:t>
      </w:r>
      <w:r w:rsidRPr="00DB5FA8">
        <w:rPr>
          <w:rStyle w:val="Emphasis"/>
          <w:highlight w:val="yellow"/>
        </w:rPr>
        <w:t>small, there</w:t>
      </w:r>
      <w:r w:rsidRPr="00A4189F">
        <w:rPr>
          <w:rStyle w:val="StyleUnderline"/>
        </w:rPr>
        <w:t xml:space="preserve"> </w:t>
      </w:r>
      <w:r w:rsidRPr="00DB5FA8">
        <w:rPr>
          <w:rStyle w:val="Emphasis"/>
          <w:highlight w:val="yellow"/>
        </w:rPr>
        <w:t>is almost certainly an eventual global extinction event. With a growing population and</w:t>
      </w:r>
      <w:r w:rsidRPr="00A4189F">
        <w:rPr>
          <w:rStyle w:val="StyleUnderline"/>
        </w:rPr>
        <w:t xml:space="preserve"> the speed of </w:t>
      </w:r>
      <w:r w:rsidRPr="00DB5FA8">
        <w:rPr>
          <w:rStyle w:val="Emphasis"/>
          <w:highlight w:val="yellow"/>
        </w:rPr>
        <w:t>destructive technological advancements, the</w:t>
      </w:r>
      <w:r w:rsidRPr="00A4189F">
        <w:rPr>
          <w:rStyle w:val="StyleUnderline"/>
        </w:rPr>
        <w:t xml:space="preserve"> annual </w:t>
      </w:r>
      <w:r w:rsidRPr="00DB5FA8">
        <w:rPr>
          <w:rStyle w:val="Emphasis"/>
          <w:highlight w:val="yellow"/>
        </w:rPr>
        <w:t>risk</w:t>
      </w:r>
      <w:r w:rsidRPr="00A4189F">
        <w:rPr>
          <w:rStyle w:val="StyleUnderline"/>
        </w:rPr>
        <w:t xml:space="preserve"> of humanity’s downfall </w:t>
      </w:r>
      <w:r w:rsidRPr="00DB5FA8">
        <w:rPr>
          <w:rStyle w:val="Emphasis"/>
          <w:highlight w:val="yellow"/>
        </w:rPr>
        <w:t>may be increasing</w:t>
      </w:r>
      <w:r w:rsidRPr="00A4189F">
        <w:rPr>
          <w:rStyle w:val="StyleUnderline"/>
        </w:rPr>
        <w:t>.</w:t>
      </w:r>
      <w:r w:rsidRPr="00DB5FA8">
        <w:rPr>
          <w:sz w:val="16"/>
        </w:rPr>
        <w:t xml:space="preserve"> When the inevitable is presented as a certain future, or happens before we can react, what will be humanity’s last collective thought? Given our current technological prowess, perhaps the time to take action is now. During a Wall Street Journal All Things Digital conference,4 Elon Musk said:</w:t>
      </w:r>
    </w:p>
    <w:p w14:paraId="1ABA3834" w14:textId="77777777" w:rsidR="00F76834" w:rsidRPr="00A4189F" w:rsidRDefault="00F76834" w:rsidP="00F76834">
      <w:pPr>
        <w:ind w:left="1440"/>
        <w:rPr>
          <w:rStyle w:val="StyleUnderline"/>
        </w:rPr>
      </w:pPr>
      <w:r w:rsidRPr="00DB5FA8">
        <w:rPr>
          <w:rStyle w:val="Emphasis"/>
          <w:highlight w:val="yellow"/>
        </w:rPr>
        <w:t>Either we spread</w:t>
      </w:r>
      <w:r w:rsidRPr="00A4189F">
        <w:rPr>
          <w:rStyle w:val="StyleUnderline"/>
        </w:rPr>
        <w:t xml:space="preserve"> Earth </w:t>
      </w:r>
      <w:r w:rsidRPr="00DB5FA8">
        <w:rPr>
          <w:rStyle w:val="Emphasis"/>
          <w:highlight w:val="yellow"/>
        </w:rPr>
        <w:t>to other planets, or we risk going extinct. An extinction event is inevitable</w:t>
      </w:r>
      <w:r w:rsidRPr="00A4189F">
        <w:rPr>
          <w:rStyle w:val="StyleUnderline"/>
        </w:rPr>
        <w:t xml:space="preserve"> and we’re increasingly doing ourselves in.</w:t>
      </w:r>
    </w:p>
    <w:p w14:paraId="750ADDB5" w14:textId="77777777" w:rsidR="00F76834" w:rsidRPr="00DB5FA8" w:rsidRDefault="00F76834" w:rsidP="00F76834">
      <w:pPr>
        <w:ind w:left="720"/>
        <w:rPr>
          <w:sz w:val="16"/>
          <w:szCs w:val="16"/>
        </w:rPr>
      </w:pPr>
      <w:r w:rsidRPr="00DB5FA8">
        <w:rPr>
          <w:sz w:val="16"/>
          <w:szCs w:val="16"/>
        </w:rPr>
        <w:t>World renown physicist Steven Hawking agrees and recently told a gathering at the Big Think:5</w:t>
      </w:r>
    </w:p>
    <w:p w14:paraId="3CE85926" w14:textId="77777777" w:rsidR="00F76834" w:rsidRPr="00DB5FA8" w:rsidRDefault="00F76834" w:rsidP="00F76834">
      <w:pPr>
        <w:ind w:left="1440"/>
        <w:rPr>
          <w:sz w:val="16"/>
        </w:rPr>
      </w:pPr>
      <w:r w:rsidRPr="00A4189F">
        <w:rPr>
          <w:rStyle w:val="StyleUnderline"/>
        </w:rPr>
        <w:t xml:space="preserve">I believe that </w:t>
      </w:r>
      <w:r w:rsidRPr="00DB5FA8">
        <w:rPr>
          <w:rStyle w:val="Emphasis"/>
          <w:highlight w:val="yellow"/>
        </w:rPr>
        <w:t>the long-term future of the human race must be in space</w:t>
      </w:r>
      <w:r w:rsidRPr="007E291D">
        <w:rPr>
          <w:rStyle w:val="Emphasis"/>
          <w:highlight w:val="yellow"/>
        </w:rPr>
        <w:t>. It will be difficult</w:t>
      </w:r>
      <w:r w:rsidRPr="00A4189F">
        <w:rPr>
          <w:rStyle w:val="StyleUnderline"/>
        </w:rPr>
        <w:t xml:space="preserve"> </w:t>
      </w:r>
      <w:r w:rsidRPr="007E291D">
        <w:rPr>
          <w:rStyle w:val="Emphasis"/>
          <w:highlight w:val="yellow"/>
        </w:rPr>
        <w:t>enough to avoid disaster</w:t>
      </w:r>
      <w:r w:rsidRPr="00A4189F">
        <w:rPr>
          <w:rStyle w:val="StyleUnderline"/>
        </w:rPr>
        <w:t xml:space="preserve"> on planet Earth </w:t>
      </w:r>
      <w:r w:rsidRPr="007E291D">
        <w:rPr>
          <w:rStyle w:val="Emphasis"/>
          <w:highlight w:val="yellow"/>
        </w:rPr>
        <w:t>in the next hundred years, let alone the next thousand</w:t>
      </w:r>
      <w:r w:rsidRPr="00A4189F">
        <w:rPr>
          <w:rStyle w:val="StyleUnderline"/>
        </w:rPr>
        <w:t xml:space="preserve">, or million. </w:t>
      </w:r>
      <w:r w:rsidRPr="007E291D">
        <w:rPr>
          <w:rStyle w:val="Emphasis"/>
          <w:highlight w:val="yellow"/>
        </w:rPr>
        <w:t>The human race shouldn’t have all its eggs in one basket</w:t>
      </w:r>
      <w:r w:rsidRPr="00A4189F">
        <w:rPr>
          <w:rStyle w:val="StyleUnderline"/>
        </w:rPr>
        <w:t xml:space="preserve">, or on one planet. </w:t>
      </w:r>
      <w:r w:rsidRPr="00DB5FA8">
        <w:rPr>
          <w:sz w:val="16"/>
        </w:rPr>
        <w:t>Let’s hope we can avoid dropping the basket until we have spread the load.</w:t>
      </w:r>
    </w:p>
    <w:p w14:paraId="38B0CBF7" w14:textId="77777777" w:rsidR="00F76834" w:rsidRPr="00DB5FA8" w:rsidRDefault="00F76834" w:rsidP="00F76834">
      <w:pPr>
        <w:ind w:left="720"/>
        <w:rPr>
          <w:sz w:val="16"/>
        </w:rPr>
      </w:pPr>
      <w:r w:rsidRPr="007E291D">
        <w:rPr>
          <w:rStyle w:val="Emphasis"/>
          <w:highlight w:val="yellow"/>
        </w:rPr>
        <w:t>The timing and the nature</w:t>
      </w:r>
      <w:r w:rsidRPr="00A4189F">
        <w:rPr>
          <w:rStyle w:val="StyleUnderline"/>
        </w:rPr>
        <w:t xml:space="preserve"> of this event </w:t>
      </w:r>
      <w:r w:rsidRPr="007E291D">
        <w:rPr>
          <w:rStyle w:val="Emphasis"/>
          <w:highlight w:val="yellow"/>
        </w:rPr>
        <w:t>remains</w:t>
      </w:r>
      <w:r w:rsidRPr="00A4189F">
        <w:rPr>
          <w:rStyle w:val="StyleUnderline"/>
        </w:rPr>
        <w:t xml:space="preserve"> truly </w:t>
      </w:r>
      <w:r w:rsidRPr="007E291D">
        <w:rPr>
          <w:rStyle w:val="Emphasis"/>
          <w:highlight w:val="yellow"/>
        </w:rPr>
        <w:t>unknown</w:t>
      </w:r>
      <w:r w:rsidRPr="00A4189F">
        <w:rPr>
          <w:rStyle w:val="StyleUnderline"/>
        </w:rPr>
        <w:t xml:space="preserve">. Predictions suggest an existential event may come from space or be the product of our own hand, but </w:t>
      </w:r>
      <w:r w:rsidRPr="007E291D">
        <w:rPr>
          <w:rStyle w:val="Emphasis"/>
          <w:highlight w:val="yellow"/>
        </w:rPr>
        <w:t>we will likely remain ignorant of the cause until its near arrival</w:t>
      </w:r>
      <w:r w:rsidRPr="00A4189F">
        <w:rPr>
          <w:rStyle w:val="StyleUnderline"/>
        </w:rPr>
        <w:t xml:space="preserve">. What </w:t>
      </w:r>
      <w:r w:rsidRPr="007E291D">
        <w:rPr>
          <w:rStyle w:val="Emphasis"/>
          <w:highlight w:val="yellow"/>
        </w:rPr>
        <w:t>we do kno</w:t>
      </w:r>
      <w:r w:rsidRPr="00A4189F">
        <w:rPr>
          <w:rStyle w:val="StyleUnderline"/>
        </w:rPr>
        <w:t xml:space="preserve">w is that </w:t>
      </w:r>
      <w:r w:rsidRPr="007E291D">
        <w:rPr>
          <w:rStyle w:val="Emphasis"/>
          <w:highlight w:val="yellow"/>
        </w:rPr>
        <w:t>if humanity is still inhabiting</w:t>
      </w:r>
      <w:r w:rsidRPr="00A4189F">
        <w:rPr>
          <w:rStyle w:val="StyleUnderline"/>
        </w:rPr>
        <w:t xml:space="preserve"> </w:t>
      </w:r>
      <w:r w:rsidRPr="007E291D">
        <w:rPr>
          <w:rStyle w:val="Emphasis"/>
          <w:highlight w:val="yellow"/>
        </w:rPr>
        <w:t>only one planet,</w:t>
      </w:r>
      <w:r w:rsidRPr="00A4189F">
        <w:rPr>
          <w:rStyle w:val="StyleUnderline"/>
        </w:rPr>
        <w:t xml:space="preserve"> </w:t>
      </w:r>
      <w:r w:rsidRPr="007E291D">
        <w:rPr>
          <w:rStyle w:val="Emphasis"/>
          <w:highlight w:val="yellow"/>
        </w:rPr>
        <w:t>our</w:t>
      </w:r>
      <w:r w:rsidRPr="00A4189F">
        <w:rPr>
          <w:rStyle w:val="StyleUnderline"/>
        </w:rPr>
        <w:t xml:space="preserve"> unique life </w:t>
      </w:r>
      <w:r w:rsidRPr="007E291D">
        <w:rPr>
          <w:rStyle w:val="Emphasis"/>
          <w:highlight w:val="yellow"/>
        </w:rPr>
        <w:t xml:space="preserve">stories will be </w:t>
      </w:r>
      <w:r w:rsidRPr="007E291D">
        <w:rPr>
          <w:rStyle w:val="StyleUnderline"/>
        </w:rPr>
        <w:t>tragically</w:t>
      </w:r>
      <w:r w:rsidRPr="00A4189F">
        <w:rPr>
          <w:rStyle w:val="StyleUnderline"/>
        </w:rPr>
        <w:t xml:space="preserve"> and </w:t>
      </w:r>
      <w:r w:rsidRPr="007E291D">
        <w:rPr>
          <w:rStyle w:val="Emphasis"/>
          <w:highlight w:val="yellow"/>
        </w:rPr>
        <w:t>permanently erased</w:t>
      </w:r>
      <w:r w:rsidRPr="00A4189F">
        <w:rPr>
          <w:rStyle w:val="StyleUnderline"/>
        </w:rPr>
        <w:t>.</w:t>
      </w:r>
      <w:r w:rsidRPr="00DB5FA8">
        <w:rPr>
          <w:sz w:val="16"/>
        </w:rPr>
        <w:t xml:space="preserve"> </w:t>
      </w:r>
      <w:r w:rsidRPr="00A4189F">
        <w:rPr>
          <w:rStyle w:val="StyleUnderline"/>
        </w:rPr>
        <w:t>Thus, we confront the realization of the likelihood of a global extinction event that we have absolutely no control over, that we currently have no defense for, and no plans to escape from</w:t>
      </w:r>
      <w:r w:rsidRPr="007E291D">
        <w:rPr>
          <w:rStyle w:val="Emphasis"/>
          <w:highlight w:val="yellow"/>
        </w:rPr>
        <w:t>. We are deluded</w:t>
      </w:r>
      <w:r w:rsidRPr="00A4189F">
        <w:rPr>
          <w:rStyle w:val="StyleUnderline"/>
        </w:rPr>
        <w:t xml:space="preserve"> into believing </w:t>
      </w:r>
      <w:r w:rsidRPr="007E291D">
        <w:rPr>
          <w:rStyle w:val="Emphasis"/>
          <w:highlight w:val="yellow"/>
        </w:rPr>
        <w:t>that since an extinction event is rare, it can not occur in our lifetime</w:t>
      </w:r>
      <w:r w:rsidRPr="00DB5FA8">
        <w:rPr>
          <w:sz w:val="16"/>
        </w:rPr>
        <w:t>. Consider the attitude expressed in the Jet Propulsion Laboratory’s Near Earth Object program’s website6 which states:</w:t>
      </w:r>
    </w:p>
    <w:p w14:paraId="718D8F4E" w14:textId="77777777" w:rsidR="00F76834" w:rsidRPr="00DB5FA8" w:rsidRDefault="00F76834" w:rsidP="00F76834">
      <w:pPr>
        <w:ind w:left="1440"/>
        <w:rPr>
          <w:sz w:val="16"/>
          <w:szCs w:val="16"/>
        </w:rPr>
      </w:pPr>
      <w:r w:rsidRPr="00DB5FA8">
        <w:rPr>
          <w:sz w:val="16"/>
          <w:szCs w:val="16"/>
        </w:rPr>
        <w:t>On an average of every several hundred thousand years or so, asteroids larger than a kilometer could cause global disasters … No one should be overly concerned about an Earth impact of an asteroid or comet. The threat to any one person from auto accidents, disease, other natural disasters and a variety of other problems is much higher than the threat from [Near Earth Objects] NEOs. Over long periods of time, however, the chances of the Earth being impacted are not negligible so that some form of NEO insurance is warranted. At the moment, our best insurance rests with the NEO scientists and their efforts to first find these objects and then track their motions into the future. We need to first find them, then keep an eye on them.</w:t>
      </w:r>
    </w:p>
    <w:p w14:paraId="5EBF959A" w14:textId="77777777" w:rsidR="00F76834" w:rsidRPr="00DB5FA8" w:rsidRDefault="00F76834" w:rsidP="00F76834">
      <w:pPr>
        <w:ind w:left="720"/>
        <w:rPr>
          <w:sz w:val="16"/>
          <w:szCs w:val="16"/>
        </w:rPr>
      </w:pPr>
      <w:r w:rsidRPr="00DB5FA8">
        <w:rPr>
          <w:sz w:val="16"/>
          <w:szCs w:val="16"/>
        </w:rPr>
        <w:t>However, what will our response be if we find an NEO larger than a kilometer that is on a collision course with Earth? A database is not an insurance policy and leaves open the issue of an appropriate response. Currently, our only real hope lies with mitigation strategies predicated on intercepting7 or redirecting8 NEO objects. The former suggests using a robotic spacecraft that is weighted or carries a nuclear explosive and the latter will redirect the NEO object with a robotic spacecraft. However, as NASA states in their “Asteroid and Comet Watch” website9 a response requires decades of warning time if the NEO object is larger that a few hundred meters.</w:t>
      </w:r>
    </w:p>
    <w:p w14:paraId="76DB0EEE" w14:textId="77777777" w:rsidR="00F76834" w:rsidRPr="00DB5FA8" w:rsidRDefault="00F76834" w:rsidP="00F76834">
      <w:pPr>
        <w:ind w:left="720"/>
        <w:rPr>
          <w:sz w:val="16"/>
          <w:szCs w:val="16"/>
        </w:rPr>
      </w:pPr>
      <w:r w:rsidRPr="00DB5FA8">
        <w:rPr>
          <w:sz w:val="16"/>
          <w:szCs w:val="16"/>
        </w:rPr>
        <w:t>We needed Sputnik to motivate our resolve for the domination of space. The mental contrast of one day dreaming about space travel through science fiction, and then seeing it live on television in the living room, stimulated our imaginations. President Kennedy’s speech inspired a nation and the decade-long pursuit that saw a surge in academic scholarship and technological advances. There are many technologies and spinoffs10 woven into the fabric of the world culture that owe their birth to that speech and subsequent technology development.</w:t>
      </w:r>
    </w:p>
    <w:p w14:paraId="4CD8C66F" w14:textId="77777777" w:rsidR="00F76834" w:rsidRPr="00DB5FA8" w:rsidRDefault="00F76834" w:rsidP="00F76834">
      <w:pPr>
        <w:ind w:left="720"/>
        <w:rPr>
          <w:sz w:val="16"/>
        </w:rPr>
      </w:pPr>
      <w:r w:rsidRPr="00A4189F">
        <w:rPr>
          <w:rStyle w:val="StyleUnderline"/>
        </w:rPr>
        <w:t xml:space="preserve">Can we expect </w:t>
      </w:r>
      <w:r w:rsidRPr="007E291D">
        <w:rPr>
          <w:rStyle w:val="Emphasis"/>
          <w:highlight w:val="yellow"/>
        </w:rPr>
        <w:t>the development of a humanity insurance policy</w:t>
      </w:r>
      <w:r w:rsidRPr="00A4189F">
        <w:rPr>
          <w:rStyle w:val="StyleUnderline"/>
        </w:rPr>
        <w:t xml:space="preserve"> before a crisis begins?</w:t>
      </w:r>
      <w:r w:rsidRPr="00DB5FA8">
        <w:rPr>
          <w:sz w:val="16"/>
        </w:rPr>
        <w:t xml:space="preserve"> It might require funding of NASA at levels similar to the 1960s, when we successfully landed men on the moon. </w:t>
      </w:r>
      <w:r w:rsidRPr="00A4189F">
        <w:rPr>
          <w:rStyle w:val="StyleUnderline"/>
        </w:rPr>
        <w:t xml:space="preserve">It </w:t>
      </w:r>
      <w:r w:rsidRPr="007E291D">
        <w:rPr>
          <w:rStyle w:val="Emphasis"/>
          <w:highlight w:val="yellow"/>
        </w:rPr>
        <w:t>might require the development of a space-industrial complex</w:t>
      </w:r>
      <w:r w:rsidRPr="007E291D">
        <w:rPr>
          <w:rStyle w:val="Emphasis"/>
        </w:rPr>
        <w:t xml:space="preserve"> </w:t>
      </w:r>
      <w:r w:rsidRPr="00A4189F">
        <w:rPr>
          <w:rStyle w:val="StyleUnderline"/>
        </w:rPr>
        <w:t>that could help drive future economic growth. It might require that we spread out to other planets and achieve Earth independence to stave off global human extinction, even on our watch.</w:t>
      </w:r>
      <w:r w:rsidRPr="00DB5FA8">
        <w:rPr>
          <w:sz w:val="16"/>
        </w:rPr>
        <w:t xml:space="preserve"> It does require that we take the threat, and its inevitability, seriously and devote resources to preventing our extinction.</w:t>
      </w:r>
    </w:p>
    <w:p w14:paraId="33416179" w14:textId="77777777" w:rsidR="00F76834" w:rsidRPr="00DB5FA8" w:rsidRDefault="00F76834" w:rsidP="00F76834">
      <w:pPr>
        <w:ind w:left="720"/>
        <w:rPr>
          <w:sz w:val="16"/>
          <w:szCs w:val="16"/>
        </w:rPr>
      </w:pPr>
      <w:r w:rsidRPr="00DB5FA8">
        <w:rPr>
          <w:sz w:val="16"/>
          <w:szCs w:val="16"/>
        </w:rPr>
        <w:t>The ancient seafarers were motivated to take risks for the sake of curiosity and the desire for exploration and resources.11 The drive to leave the planet and set up colonies is similar: There is the allure, the curiosity, the adventure, and the insurance. It could, and should, be an international effort justified based on the purpose of planning for the preservation of humanity.</w:t>
      </w:r>
    </w:p>
    <w:p w14:paraId="6E452DEE" w14:textId="77777777" w:rsidR="00F76834" w:rsidRPr="00DB5FA8" w:rsidRDefault="00F76834" w:rsidP="00F76834">
      <w:pPr>
        <w:ind w:left="720"/>
        <w:rPr>
          <w:sz w:val="16"/>
        </w:rPr>
      </w:pPr>
      <w:r w:rsidRPr="00A4189F">
        <w:rPr>
          <w:rStyle w:val="StyleUnderline"/>
        </w:rPr>
        <w:t xml:space="preserve">Certain </w:t>
      </w:r>
      <w:r w:rsidRPr="007E291D">
        <w:rPr>
          <w:rStyle w:val="Emphasis"/>
          <w:highlight w:val="yellow"/>
        </w:rPr>
        <w:t>plans are underway. Mars One</w:t>
      </w:r>
      <w:r w:rsidRPr="007E291D">
        <w:rPr>
          <w:rStyle w:val="Emphasis"/>
        </w:rPr>
        <w:t xml:space="preserve"> </w:t>
      </w:r>
      <w:r w:rsidRPr="00A4189F">
        <w:rPr>
          <w:rStyle w:val="StyleUnderline"/>
        </w:rPr>
        <w:t xml:space="preserve">is a nonprofit organization that promotes its plans for a Mars settlement within fifteen years.12 Elon Musk’s company </w:t>
      </w:r>
      <w:r w:rsidRPr="007E291D">
        <w:rPr>
          <w:rStyle w:val="Emphasis"/>
          <w:highlight w:val="yellow"/>
        </w:rPr>
        <w:t>SpaceX</w:t>
      </w:r>
      <w:r w:rsidRPr="007E291D">
        <w:rPr>
          <w:rStyle w:val="Emphasis"/>
        </w:rPr>
        <w:t xml:space="preserve"> </w:t>
      </w:r>
      <w:r w:rsidRPr="00A4189F">
        <w:rPr>
          <w:rStyle w:val="StyleUnderline"/>
        </w:rPr>
        <w:t xml:space="preserve">is reportedly </w:t>
      </w:r>
      <w:r w:rsidRPr="007E291D">
        <w:rPr>
          <w:rStyle w:val="Emphasis"/>
          <w:highlight w:val="yellow"/>
        </w:rPr>
        <w:t>developing plans to send</w:t>
      </w:r>
      <w:r w:rsidRPr="00A4189F">
        <w:rPr>
          <w:rStyle w:val="StyleUnderline"/>
        </w:rPr>
        <w:t xml:space="preserve"> large numbers of </w:t>
      </w:r>
      <w:r w:rsidRPr="007E291D">
        <w:rPr>
          <w:rStyle w:val="Emphasis"/>
          <w:highlight w:val="yellow"/>
        </w:rPr>
        <w:t>people to Mars.</w:t>
      </w:r>
      <w:r w:rsidRPr="007E291D">
        <w:t>13</w:t>
      </w:r>
      <w:r w:rsidRPr="00DB5FA8">
        <w:rPr>
          <w:sz w:val="16"/>
        </w:rPr>
        <w:t xml:space="preserve"> And NASA recently released a comprehensive strategy14 that leverages nearterm space activities with a comprehensive capability development culminating in an independent human presence on Mars. The NASA plan, at a minimum, would provide a future with a sustainable presence for humanity in deep space and provide an answer to many global extinction scenarios. </w:t>
      </w:r>
      <w:r w:rsidRPr="007E291D">
        <w:rPr>
          <w:rStyle w:val="StyleUnderline"/>
        </w:rPr>
        <w:t>Some</w:t>
      </w:r>
      <w:r w:rsidRPr="00DB5FA8">
        <w:rPr>
          <w:rStyle w:val="StyleUnderline"/>
        </w:rPr>
        <w:t xml:space="preserve"> of these plans are more logistically feasible than others, but all demonstrate the ambition of a select sect of humanity interested in pursuing off-Earth colonization. </w:t>
      </w:r>
      <w:r w:rsidRPr="007E291D">
        <w:rPr>
          <w:rStyle w:val="Emphasis"/>
          <w:highlight w:val="yellow"/>
        </w:rPr>
        <w:t>This strategy</w:t>
      </w:r>
      <w:r w:rsidRPr="00DB5FA8">
        <w:rPr>
          <w:rStyle w:val="StyleUnderline"/>
        </w:rPr>
        <w:t xml:space="preserve"> is well reasoned and </w:t>
      </w:r>
      <w:r w:rsidRPr="007E291D">
        <w:rPr>
          <w:rStyle w:val="Emphasis"/>
          <w:highlight w:val="yellow"/>
        </w:rPr>
        <w:t>has the potential to save humanity</w:t>
      </w:r>
      <w:r w:rsidRPr="007E291D">
        <w:rPr>
          <w:rStyle w:val="Emphasis"/>
        </w:rPr>
        <w:t xml:space="preserve"> </w:t>
      </w:r>
      <w:r w:rsidRPr="00DB5FA8">
        <w:rPr>
          <w:rStyle w:val="StyleUnderline"/>
        </w:rPr>
        <w:t xml:space="preserve">as well as provide a much needed economic boost </w:t>
      </w:r>
      <w:r w:rsidRPr="007E291D">
        <w:rPr>
          <w:rStyle w:val="Emphasis"/>
          <w:highlight w:val="yellow"/>
        </w:rPr>
        <w:t xml:space="preserve">by creating a space-industrial complex with </w:t>
      </w:r>
      <w:r w:rsidRPr="007E291D">
        <w:rPr>
          <w:rStyle w:val="StyleUnderline"/>
        </w:rPr>
        <w:t>the nascent</w:t>
      </w:r>
      <w:r w:rsidRPr="007E291D">
        <w:rPr>
          <w:rStyle w:val="Emphasis"/>
          <w:highlight w:val="yellow"/>
        </w:rPr>
        <w:t xml:space="preserve"> private-public partnerships</w:t>
      </w:r>
      <w:r w:rsidRPr="00DB5FA8">
        <w:rPr>
          <w:rStyle w:val="StyleUnderline"/>
        </w:rPr>
        <w:t xml:space="preserve">15 </w:t>
      </w:r>
      <w:r w:rsidRPr="007E291D">
        <w:rPr>
          <w:rStyle w:val="Emphasis"/>
          <w:highlight w:val="yellow"/>
        </w:rPr>
        <w:t>for mining asteroids</w:t>
      </w:r>
      <w:r w:rsidRPr="00DB5FA8">
        <w:rPr>
          <w:rStyle w:val="StyleUnderline"/>
        </w:rPr>
        <w:t xml:space="preserve">, </w:t>
      </w:r>
      <w:r w:rsidRPr="007E291D">
        <w:rPr>
          <w:rStyle w:val="Emphasis"/>
          <w:highlight w:val="yellow"/>
        </w:rPr>
        <w:t>manufacturing propellant on the moon</w:t>
      </w:r>
      <w:r w:rsidRPr="00DB5FA8">
        <w:rPr>
          <w:rStyle w:val="StyleUnderline"/>
        </w:rPr>
        <w:t xml:space="preserve">, </w:t>
      </w:r>
      <w:r w:rsidRPr="007E291D">
        <w:rPr>
          <w:rStyle w:val="Emphasis"/>
          <w:highlight w:val="yellow"/>
        </w:rPr>
        <w:t>creating fuel depots, and launching humans into space. The spinoff technologies would fuel</w:t>
      </w:r>
      <w:r w:rsidRPr="007E291D">
        <w:rPr>
          <w:rStyle w:val="Emphasis"/>
        </w:rPr>
        <w:t xml:space="preserve"> </w:t>
      </w:r>
      <w:r w:rsidRPr="00DB5FA8">
        <w:rPr>
          <w:rStyle w:val="StyleUnderline"/>
        </w:rPr>
        <w:t xml:space="preserve">real job </w:t>
      </w:r>
      <w:r w:rsidRPr="007E291D">
        <w:rPr>
          <w:rStyle w:val="Emphasis"/>
          <w:highlight w:val="yellow"/>
        </w:rPr>
        <w:t>growth</w:t>
      </w:r>
      <w:r w:rsidRPr="00DB5FA8">
        <w:rPr>
          <w:rStyle w:val="StyleUnderline"/>
        </w:rPr>
        <w:t xml:space="preserve"> as evidenced by the Apollo program of the 1960s. Rather than a short lived event to win a space race, </w:t>
      </w:r>
      <w:r w:rsidRPr="007E291D">
        <w:rPr>
          <w:rStyle w:val="Emphasis"/>
          <w:highlight w:val="yellow"/>
        </w:rPr>
        <w:t>this modern space age will be designed as a sustained effort in human space colonization.</w:t>
      </w:r>
      <w:r w:rsidRPr="007E291D">
        <w:rPr>
          <w:rStyle w:val="Emphasis"/>
        </w:rPr>
        <w:t xml:space="preserve"> </w:t>
      </w:r>
      <w:r w:rsidRPr="00DB5FA8">
        <w:rPr>
          <w:sz w:val="16"/>
        </w:rPr>
        <w:t>The current roadblocks preventing this strategy from moving forward are budgets, political priorities, and the changeable public interests; the exact same denouement of the moon landings over 40 years ago. An article posted on the Washington Post website by Joel Achenbach made the following observation:16</w:t>
      </w:r>
    </w:p>
    <w:p w14:paraId="6EFFEE88" w14:textId="77777777" w:rsidR="00F76834" w:rsidRPr="00DB5FA8" w:rsidRDefault="00F76834" w:rsidP="00F76834">
      <w:pPr>
        <w:ind w:left="1440"/>
        <w:rPr>
          <w:sz w:val="16"/>
          <w:szCs w:val="16"/>
        </w:rPr>
      </w:pPr>
      <w:r w:rsidRPr="00DB5FA8">
        <w:rPr>
          <w:sz w:val="16"/>
          <w:szCs w:val="16"/>
        </w:rPr>
        <w:t>At the moment NASA can’t even get an astronaut to the International Space Station without buying a seat on a Russian rocket. A new NASA space capsule that was conceived in 2005 likely won’t be ready until 2023, according to NASA’s latest estimate, and it’s built for 21-day missions, not for trips to Mars.</w:t>
      </w:r>
    </w:p>
    <w:p w14:paraId="6B6EC6F9" w14:textId="77777777" w:rsidR="00F76834" w:rsidRPr="00DB5FA8" w:rsidRDefault="00F76834" w:rsidP="00F76834">
      <w:pPr>
        <w:ind w:left="720"/>
        <w:rPr>
          <w:sz w:val="16"/>
          <w:szCs w:val="16"/>
        </w:rPr>
      </w:pPr>
      <w:r w:rsidRPr="00DB5FA8">
        <w:rPr>
          <w:sz w:val="16"/>
          <w:szCs w:val="16"/>
        </w:rPr>
        <w:t>The same article quotes Doug Cooke, a former NASA associate administrator as saying:</w:t>
      </w:r>
    </w:p>
    <w:p w14:paraId="13D42A22" w14:textId="77777777" w:rsidR="00F76834" w:rsidRPr="00DB5FA8" w:rsidRDefault="00F76834" w:rsidP="00F76834">
      <w:pPr>
        <w:ind w:left="1440"/>
        <w:rPr>
          <w:sz w:val="16"/>
          <w:szCs w:val="16"/>
        </w:rPr>
      </w:pPr>
      <w:r w:rsidRPr="00DB5FA8">
        <w:rPr>
          <w:sz w:val="16"/>
          <w:szCs w:val="16"/>
        </w:rPr>
        <w:t>There needs to be more of a plan for actually getting there [Mars]. You can’t have a flatline budget indefinitely and think you’re going to put all of this together by 2030.</w:t>
      </w:r>
    </w:p>
    <w:p w14:paraId="4D610E93" w14:textId="77777777" w:rsidR="00F76834" w:rsidRDefault="00F76834" w:rsidP="00F76834">
      <w:pPr>
        <w:ind w:left="720"/>
        <w:rPr>
          <w:sz w:val="16"/>
          <w:szCs w:val="16"/>
        </w:rPr>
      </w:pPr>
      <w:r w:rsidRPr="00DB5FA8">
        <w:rPr>
          <w:sz w:val="16"/>
          <w:szCs w:val="16"/>
        </w:rPr>
        <w:t>We must support the mission of human space exploration and colonization with both our interests as well as our national budget priorities if we want any hope of surviving the inevitable existential global extinction event.</w:t>
      </w:r>
    </w:p>
    <w:p w14:paraId="1F790E66" w14:textId="77777777" w:rsidR="00F76834" w:rsidRDefault="00F76834" w:rsidP="00F76834">
      <w:pPr>
        <w:ind w:left="720"/>
        <w:rPr>
          <w:sz w:val="16"/>
          <w:szCs w:val="16"/>
        </w:rPr>
      </w:pPr>
    </w:p>
    <w:p w14:paraId="660755F9" w14:textId="77777777" w:rsidR="00F45800" w:rsidRPr="00DB5FA8" w:rsidRDefault="00F45800" w:rsidP="00F45800">
      <w:pPr>
        <w:ind w:left="720"/>
        <w:rPr>
          <w:sz w:val="16"/>
          <w:szCs w:val="16"/>
        </w:rPr>
      </w:pPr>
      <w:bookmarkStart w:id="0" w:name="_GoBack"/>
      <w:bookmarkEnd w:id="0"/>
    </w:p>
    <w:p w14:paraId="427A0C7F" w14:textId="77777777" w:rsidR="00E42E4C" w:rsidRPr="00F45800" w:rsidRDefault="00E42E4C" w:rsidP="00F45800">
      <w:pPr>
        <w:tabs>
          <w:tab w:val="left" w:pos="5240"/>
        </w:tabs>
      </w:pPr>
    </w:p>
    <w:sectPr w:rsidR="00E42E4C" w:rsidRPr="00F4580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6202F27"/>
    <w:multiLevelType w:val="hybridMultilevel"/>
    <w:tmpl w:val="9CB08956"/>
    <w:lvl w:ilvl="0" w:tplc="98EE660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4767E7"/>
    <w:multiLevelType w:val="hybridMultilevel"/>
    <w:tmpl w:val="B852D19C"/>
    <w:lvl w:ilvl="0" w:tplc="3E7ED3F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85D0085"/>
    <w:multiLevelType w:val="hybridMultilevel"/>
    <w:tmpl w:val="CC42B9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A01677E"/>
    <w:multiLevelType w:val="hybridMultilevel"/>
    <w:tmpl w:val="1E1C65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2C96782"/>
    <w:multiLevelType w:val="hybridMultilevel"/>
    <w:tmpl w:val="310871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7277164"/>
    <w:multiLevelType w:val="hybridMultilevel"/>
    <w:tmpl w:val="0554E2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A949B3"/>
    <w:multiLevelType w:val="hybridMultilevel"/>
    <w:tmpl w:val="51B88B5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0D50E6E"/>
    <w:multiLevelType w:val="hybridMultilevel"/>
    <w:tmpl w:val="0DEEB3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796559"/>
    <w:multiLevelType w:val="hybridMultilevel"/>
    <w:tmpl w:val="0DE6B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7FC90DF0"/>
    <w:multiLevelType w:val="hybridMultilevel"/>
    <w:tmpl w:val="9FE826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1"/>
  </w:num>
  <w:num w:numId="15">
    <w:abstractNumId w:val="14"/>
  </w:num>
  <w:num w:numId="16">
    <w:abstractNumId w:val="19"/>
  </w:num>
  <w:num w:numId="17">
    <w:abstractNumId w:val="18"/>
  </w:num>
  <w:num w:numId="18">
    <w:abstractNumId w:val="17"/>
  </w:num>
  <w:num w:numId="19">
    <w:abstractNumId w:val="16"/>
  </w:num>
  <w:num w:numId="20">
    <w:abstractNumId w:val="2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458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75C"/>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800"/>
    <w:rsid w:val="00F50C55"/>
    <w:rsid w:val="00F57FFB"/>
    <w:rsid w:val="00F601E6"/>
    <w:rsid w:val="00F73954"/>
    <w:rsid w:val="00F7683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D05D8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F4580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458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580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 Char Char Char Char Char Char Char,Text 7,Heading 3 Char Char,Char, Char,Tags v 2,3: Cite,Char1,Underlines,Heading 3 Char3,Tag Char Char,Bold Cite,Cite 1,Read Char,Foldover"/>
    <w:basedOn w:val="Normal"/>
    <w:next w:val="Normal"/>
    <w:link w:val="Heading3Char"/>
    <w:uiPriority w:val="9"/>
    <w:unhideWhenUsed/>
    <w:qFormat/>
    <w:rsid w:val="00F4580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g,ta,TAG,T"/>
    <w:basedOn w:val="Normal"/>
    <w:next w:val="Normal"/>
    <w:link w:val="Heading4Char"/>
    <w:uiPriority w:val="9"/>
    <w:unhideWhenUsed/>
    <w:qFormat/>
    <w:rsid w:val="00F4580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58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5800"/>
  </w:style>
  <w:style w:type="character" w:customStyle="1" w:styleId="Heading1Char">
    <w:name w:val="Heading 1 Char"/>
    <w:aliases w:val="Pocket Char"/>
    <w:basedOn w:val="DefaultParagraphFont"/>
    <w:link w:val="Heading1"/>
    <w:uiPriority w:val="9"/>
    <w:rsid w:val="00F4580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5800"/>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 Char Char Char Char Char Char Char Char,Text 7 Char,Heading 3 Char Char Char,Char Char, Char Char,Tags v 2 Char,3: Cite Char,Char1 Char,Cite 1 Char"/>
    <w:basedOn w:val="DefaultParagraphFont"/>
    <w:link w:val="Heading3"/>
    <w:uiPriority w:val="9"/>
    <w:rsid w:val="00F4580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9"/>
    <w:rsid w:val="00F4580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45800"/>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uiPriority w:val="1"/>
    <w:qFormat/>
    <w:rsid w:val="00F45800"/>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s"/>
    <w:basedOn w:val="DefaultParagraphFont"/>
    <w:link w:val="textbold"/>
    <w:uiPriority w:val="20"/>
    <w:qFormat/>
    <w:rsid w:val="00F4580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4580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F45800"/>
    <w:rPr>
      <w:color w:val="auto"/>
      <w:u w:val="none"/>
    </w:rPr>
  </w:style>
  <w:style w:type="paragraph" w:styleId="DocumentMap">
    <w:name w:val="Document Map"/>
    <w:basedOn w:val="Normal"/>
    <w:link w:val="DocumentMapChar"/>
    <w:uiPriority w:val="99"/>
    <w:semiHidden/>
    <w:unhideWhenUsed/>
    <w:rsid w:val="00F458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5800"/>
    <w:rPr>
      <w:rFonts w:ascii="Lucida Grande" w:hAnsi="Lucida Grande" w:cs="Lucida Grande"/>
    </w:rPr>
  </w:style>
  <w:style w:type="paragraph" w:customStyle="1" w:styleId="textbold">
    <w:name w:val="text bold"/>
    <w:basedOn w:val="Normal"/>
    <w:link w:val="Emphasis"/>
    <w:uiPriority w:val="20"/>
    <w:qFormat/>
    <w:rsid w:val="00F45800"/>
    <w:pPr>
      <w:ind w:left="720"/>
      <w:jc w:val="both"/>
    </w:pPr>
    <w:rPr>
      <w:rFonts w:cstheme="minorBidi"/>
      <w:b/>
      <w:iCs/>
      <w:u w:val="single"/>
    </w:rPr>
  </w:style>
  <w:style w:type="paragraph" w:styleId="NoSpacing">
    <w:name w:val="No Spacing"/>
    <w:aliases w:val="Note Level 2,Card Format,DDI Tag,Tag Title,No Spacing6,No Spacing tnr,ClearFormatting,Hidden Block Title,No Spacing311,No Spacing51,No Spacing8,Dont u,No Spacing1111111,Small Text,Note Level 21,Clear,No Spacing11211,No Spacing13,No Spacing23"/>
    <w:basedOn w:val="Heading1"/>
    <w:link w:val="Hyperlink"/>
    <w:autoRedefine/>
    <w:uiPriority w:val="99"/>
    <w:qFormat/>
    <w:rsid w:val="00F4580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7"/>
    <w:qFormat/>
    <w:rsid w:val="00F76834"/>
    <w:pPr>
      <w:widowControl w:val="0"/>
      <w:pBdr>
        <w:top w:val="single" w:sz="4" w:space="1" w:color="auto"/>
        <w:left w:val="single" w:sz="4" w:space="4" w:color="auto"/>
        <w:bottom w:val="single" w:sz="4" w:space="1" w:color="auto"/>
        <w:right w:val="single" w:sz="4" w:space="4" w:color="auto"/>
      </w:pBdr>
      <w:ind w:left="720"/>
      <w:jc w:val="both"/>
    </w:pPr>
    <w:rPr>
      <w:rFonts w:eastAsiaTheme="minorHAnsi" w:cstheme="minorBidi"/>
      <w:b/>
      <w:iCs/>
      <w:szCs w:val="22"/>
      <w:u w:val="single"/>
    </w:rPr>
  </w:style>
  <w:style w:type="paragraph" w:styleId="Revision">
    <w:name w:val="Revision"/>
    <w:hidden/>
    <w:uiPriority w:val="99"/>
    <w:semiHidden/>
    <w:rsid w:val="00F76834"/>
    <w:rPr>
      <w:rFonts w:ascii="Calibri" w:hAnsi="Calibri" w:cs="Calibri"/>
      <w:sz w:val="22"/>
    </w:rPr>
  </w:style>
  <w:style w:type="paragraph" w:styleId="ListParagraph">
    <w:name w:val="List Paragraph"/>
    <w:aliases w:val="6 font"/>
    <w:basedOn w:val="Normal"/>
    <w:uiPriority w:val="34"/>
    <w:qFormat/>
    <w:rsid w:val="00F76834"/>
    <w:pPr>
      <w:ind w:left="720"/>
      <w:contextualSpacing/>
    </w:pPr>
  </w:style>
  <w:style w:type="paragraph" w:customStyle="1" w:styleId="paragraph">
    <w:name w:val="paragraph"/>
    <w:basedOn w:val="Normal"/>
    <w:rsid w:val="00F76834"/>
    <w:pPr>
      <w:spacing w:before="100" w:beforeAutospacing="1" w:after="100" w:afterAutospacing="1" w:line="240" w:lineRule="auto"/>
    </w:pPr>
    <w:rPr>
      <w:rFonts w:ascii="Times New Roman" w:eastAsia="Times New Roman" w:hAnsi="Times New Roman" w:cs="Times New Roman"/>
      <w:sz w:val="24"/>
      <w:lang w:val="en-HK" w:eastAsia="zh-CN"/>
    </w:rPr>
  </w:style>
  <w:style w:type="character" w:customStyle="1" w:styleId="normaltextrun">
    <w:name w:val="normaltextrun"/>
    <w:basedOn w:val="DefaultParagraphFont"/>
    <w:rsid w:val="00F76834"/>
  </w:style>
  <w:style w:type="character" w:customStyle="1" w:styleId="eop">
    <w:name w:val="eop"/>
    <w:basedOn w:val="DefaultParagraphFont"/>
    <w:rsid w:val="00F76834"/>
  </w:style>
  <w:style w:type="character" w:customStyle="1" w:styleId="contextualspellingandgrammarerror">
    <w:name w:val="contextualspellingandgrammarerror"/>
    <w:basedOn w:val="DefaultParagraphFont"/>
    <w:rsid w:val="00F76834"/>
  </w:style>
  <w:style w:type="character" w:customStyle="1" w:styleId="spellingerror">
    <w:name w:val="spellingerror"/>
    <w:basedOn w:val="DefaultParagraphFont"/>
    <w:rsid w:val="00F76834"/>
  </w:style>
  <w:style w:type="paragraph" w:customStyle="1" w:styleId="cardtext">
    <w:name w:val="card text"/>
    <w:basedOn w:val="Normal"/>
    <w:link w:val="cardtextChar"/>
    <w:qFormat/>
    <w:rsid w:val="00F76834"/>
    <w:pPr>
      <w:ind w:left="288" w:right="288"/>
    </w:pPr>
  </w:style>
  <w:style w:type="character" w:customStyle="1" w:styleId="cardtextChar">
    <w:name w:val="card text Char"/>
    <w:basedOn w:val="DefaultParagraphFont"/>
    <w:link w:val="cardtext"/>
    <w:rsid w:val="00F76834"/>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1" Type="http://schemas.openxmlformats.org/officeDocument/2006/relationships/hyperlink" Target="https://en.wikipedia.org/wiki/Space-based_solar_power" TargetMode="External"/><Relationship Id="rId22" Type="http://schemas.openxmlformats.org/officeDocument/2006/relationships/hyperlink" Target="https://www.forbes.com/sites/scottsnowden/2019/03/12/solar-power-stations-in-space-could-supply-the-world-with-limitless-energy/" TargetMode="External"/><Relationship Id="rId23" Type="http://schemas.openxmlformats.org/officeDocument/2006/relationships/hyperlink" Target="https://medium.com/fitch-blog/why-is-big-pharma-interested-in-the-space-economy-c078ac1bf67c" TargetMode="External"/><Relationship Id="rId24" Type="http://schemas.openxmlformats.org/officeDocument/2006/relationships/hyperlink" Target="https://en.wikipedia.org/wiki/O%27Neill_cylinder" TargetMode="External"/><Relationship Id="rId25" Type="http://schemas.openxmlformats.org/officeDocument/2006/relationships/hyperlink" Target="https://mashable.com/article/armageddon-asteroid-threat" TargetMode="External"/><Relationship Id="rId26" Type="http://schemas.openxmlformats.org/officeDocument/2006/relationships/hyperlink" Target="https://space.nss.org/technologies-for-asteroid-capture-into-earth-orbit/" TargetMode="External"/><Relationship Id="rId27" Type="http://schemas.openxmlformats.org/officeDocument/2006/relationships/hyperlink" Target="https://www.space.com/asteroid-apophis-2029-flyby-planetary-defense.html" TargetMode="External"/><Relationship Id="rId28" Type="http://schemas.openxmlformats.org/officeDocument/2006/relationships/hyperlink" Target="https://www.nationalgeographic.com/science/phenomena/2014/06/24/diamond-the-size-of-earth/"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mashable.com/category/space-junk" TargetMode="External"/><Relationship Id="rId31" Type="http://schemas.openxmlformats.org/officeDocument/2006/relationships/hyperlink" Target="https://apps.dtic.mil/sti/pdfs/AD1053024.pdf" TargetMode="External"/><Relationship Id="rId32" Type="http://schemas.openxmlformats.org/officeDocument/2006/relationships/hyperlink" Target="https://escholarship.mcgill.ca/downloads/tq57nt396" TargetMode="External"/><Relationship Id="rId9" Type="http://schemas.openxmlformats.org/officeDocument/2006/relationships/hyperlink" Target="https://doi.org/10.1007/978-3-030-65013-1_7" TargetMode="Externa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s://apps.dtic.mil/sti/pdfs/AD1053024.pdf" TargetMode="External"/><Relationship Id="rId34" Type="http://schemas.openxmlformats.org/officeDocument/2006/relationships/hyperlink" Target="https://www.potomacinstitute.org/steps/images/PDF/Articles/HertzlerSTEPS_2016Issue3.pdf" TargetMode="Externa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1" Type="http://schemas.openxmlformats.org/officeDocument/2006/relationships/hyperlink" Target="https://chicagounbound.uchicago.edu/cgi/viewcontent.cgi?article=1269&amp;context=cjil" TargetMode="External"/><Relationship Id="rId12" Type="http://schemas.openxmlformats.org/officeDocument/2006/relationships/hyperlink" Target="http://www.asterank.com/" TargetMode="External"/><Relationship Id="rId13" Type="http://schemas.openxmlformats.org/officeDocument/2006/relationships/hyperlink" Target="https://en.wikipedia.org/wiki/Memex" TargetMode="External"/><Relationship Id="rId14" Type="http://schemas.openxmlformats.org/officeDocument/2006/relationships/hyperlink" Target="http://www.thespacereview.com/article/3633/1" TargetMode="External"/><Relationship Id="rId15" Type="http://schemas.openxmlformats.org/officeDocument/2006/relationships/hyperlink" Target="https://www.space.com/41941-hayabusa2-asteroid-rovers-hopping-tech.html" TargetMode="External"/><Relationship Id="rId16" Type="http://schemas.openxmlformats.org/officeDocument/2006/relationships/hyperlink" Target="https://www.space.com/japan-hayabusa2-asteroid-bomb-video.html" TargetMode="External"/><Relationship Id="rId17" Type="http://schemas.openxmlformats.org/officeDocument/2006/relationships/hyperlink" Target="https://www.nasa.gov/directorates/spacetech/niac/2017_Phase_I_Phase_II/Sustainable_Human_Exploration/" TargetMode="External"/><Relationship Id="rId18" Type="http://schemas.openxmlformats.org/officeDocument/2006/relationships/hyperlink" Target="https://www.amazon.com/dp/B003QP4NPE/ref=dp-kindle-redirect?_encoding=UTF8&amp;btkr=1"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ope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FB9CB9-3F44-7643-857C-CA6A5B6DB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13927</Words>
  <Characters>79389</Characters>
  <Application>Microsoft Macintosh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93130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Hope Lee</dc:creator>
  <cp:keywords>5.2</cp:keywords>
  <dc:description/>
  <cp:lastModifiedBy>Hope Lee</cp:lastModifiedBy>
  <cp:revision>2</cp:revision>
  <dcterms:created xsi:type="dcterms:W3CDTF">2022-02-19T21:18:00Z</dcterms:created>
  <dcterms:modified xsi:type="dcterms:W3CDTF">2022-02-19T21:19:00Z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