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825EA3" w14:textId="77777777" w:rsidR="00B82C3C" w:rsidRDefault="00B82C3C" w:rsidP="00B82C3C">
      <w:pPr>
        <w:pStyle w:val="Heading2"/>
      </w:pPr>
      <w:r>
        <w:t>I. Vaccine Apartheid</w:t>
      </w:r>
    </w:p>
    <w:p w14:paraId="2A755C1F" w14:textId="77777777" w:rsidR="00B82C3C" w:rsidRPr="00BB588A" w:rsidRDefault="00B82C3C" w:rsidP="00B82C3C">
      <w:pPr>
        <w:pStyle w:val="Heading4"/>
        <w:rPr>
          <w:rFonts w:cs="Calibri"/>
          <w:color w:val="FF0000"/>
        </w:rPr>
      </w:pPr>
      <w:r w:rsidRPr="00BB588A">
        <w:rPr>
          <w:rFonts w:cs="Calibri"/>
        </w:rPr>
        <w:t xml:space="preserve">A TRIPS waiver for covid vaccines will not pass in the squo. Baschuk 7/26 </w:t>
      </w:r>
    </w:p>
    <w:p w14:paraId="735BE0FC" w14:textId="77777777" w:rsidR="00B82C3C" w:rsidRPr="00BB588A" w:rsidRDefault="00B82C3C" w:rsidP="00B82C3C">
      <w:r w:rsidRPr="00BB588A">
        <w:t>Bryce Baschuk [Reporter, Bloomberg Economics], 21 - ("WTO Holiday From Vaccine Equity Talks Draws Calls for Action," Bloomberg, 7-26-2021, accessed 8-18-2021, https://www.bloomberg.com/news/articles/2021-07-26/wto-s-holiday-from-vaccine-equity-talks-draws-calls-for-action)//ML</w:t>
      </w:r>
    </w:p>
    <w:p w14:paraId="26D30794" w14:textId="77777777" w:rsidR="00B82C3C" w:rsidRPr="003C7242" w:rsidRDefault="00B82C3C" w:rsidP="00B82C3C">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Okonjo-Iweala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planning.¶ “August doesn’t matter in Geneva; it doesn’t matter if people are dying around the world,” said Shailly Gupta, a spokesperson at Médecins Sans Frontières.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according to a draft status report produced by Dagfinn Sørli,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died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xml:space="preserve">. They’re saying: ‘This or that won’t work; the waiver won’t work.’ There is no intention of engaging.”¶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r w:rsidRPr="00BB588A">
          <w:rPr>
            <w:rStyle w:val="Hyperlink"/>
            <w:rFonts w:eastAsiaTheme="majorEastAsia"/>
            <w:sz w:val="12"/>
          </w:rPr>
          <w:t>Moderna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Thiru Balasubramaniam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08D67F21" w14:textId="77777777" w:rsidR="00B82C3C" w:rsidRPr="00161F0C" w:rsidRDefault="00B82C3C" w:rsidP="00B82C3C">
      <w:pPr>
        <w:pStyle w:val="Heading4"/>
      </w:pPr>
      <w:r>
        <w:t>The only way to solve the pandemic is global vaccination, but current production is woefully short.</w:t>
      </w:r>
    </w:p>
    <w:p w14:paraId="27D7B79B" w14:textId="77777777" w:rsidR="00B82C3C" w:rsidRPr="00E16557" w:rsidRDefault="00B82C3C" w:rsidP="00B82C3C">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19AB8C01" w14:textId="77777777" w:rsidR="00B82C3C" w:rsidRPr="002C3011" w:rsidRDefault="00B82C3C" w:rsidP="00B82C3C">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But,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6526BBE8" w14:textId="77777777" w:rsidR="00B82C3C" w:rsidRPr="00161F0C" w:rsidRDefault="00B82C3C" w:rsidP="00B82C3C">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1A03A04E" w14:textId="77777777" w:rsidR="00B82C3C" w:rsidRPr="00161F0C" w:rsidRDefault="00B82C3C" w:rsidP="00B82C3C">
      <w:pPr>
        <w:rPr>
          <w:rFonts w:eastAsia="Cambria"/>
        </w:rPr>
      </w:pPr>
      <w:r w:rsidRPr="00161F0C">
        <w:rPr>
          <w:rFonts w:eastAsia="Cambria"/>
        </w:rPr>
        <w:t xml:space="preserve">Sophie Harman [professor of Politics and International Relations, Queen Mary University of London], Parsa Erfani [Fogarty Global Health Fellow at the University of Global Health Equity and a medical student at Harvard Medical School], Tinashe Goronga [Community Organiser Equal Health Global Campaign Against Racism at EqualHealth],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18298ED4" w14:textId="77777777" w:rsidR="00B82C3C" w:rsidRPr="00161F0C" w:rsidRDefault="00B82C3C" w:rsidP="00B82C3C">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justice.¶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The second is multilateral charity, best exemplified by COVAX. In 2020, COVAX emerged as an international collaboration by the World Health Organisation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trialled.¶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aid: it 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In May 2020, the WHO created the COVID-19 Technology Access Pool for companies to share IP and transfer technologies in a coordinated manner. But to date, not a single company has utilised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demand.¶ Following the blockages at the WHO around IP, attention shifted towards the World Trade Organisation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r w:rsidRPr="22DF304D">
        <w:rPr>
          <w:rFonts w:eastAsia="Cambria"/>
          <w:u w:val="single"/>
        </w:rPr>
        <w:t>Organisations such as the WHO and African Union are currently mobilising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xml:space="preserve">, and time-consuming diplomacy and filibustering over what is or is it not within current trade rules (WTO).¶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down</w:t>
      </w:r>
      <w:r w:rsidRPr="22DF304D">
        <w:rPr>
          <w:rFonts w:eastAsia="Cambria"/>
          <w:sz w:val="12"/>
          <w:szCs w:val="12"/>
        </w:rPr>
        <w:t>.¶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programmes with diminishing strategic returns. Aid-recipient countries are similarly exasperated by funding gaps that lead to delays and materiel shortfalls, the NGO-industrial complex and attendant consultants that rationalise them, and fundamentally, by the notion that their populations only seem to matter when another state can capitalise on them.¶ Conclusion¶ Vaccine apartheid is only one symptom of broader global health inequalities that have their roots in colonialism and persist today because of neocolonial forms of power. As Grosfoguel writes, ‘The heterogeneous and multiple global structures put in place over a period of 450 years did not evaporate with the juridical–political decolonisation of the periphery over the past 50 years. We continue to live under the same ‘colonial power matrix.’ With juridical–political decolonisation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r w:rsidRPr="22DF304D">
        <w:rPr>
          <w:rFonts w:eastAsia="Cambria"/>
          <w:highlight w:val="yellow"/>
          <w:u w:val="single"/>
        </w:rPr>
        <w:t>democratising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overturn colonial legacies that continue to devastate the health of low- and 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0D59213A" w14:textId="77777777" w:rsidR="00B82C3C" w:rsidRPr="00E16557" w:rsidRDefault="00B82C3C" w:rsidP="00B82C3C">
      <w:pPr>
        <w:pStyle w:val="Heading4"/>
      </w:pPr>
      <w:r w:rsidRPr="00E16557">
        <w:t>Compulsory licensing is not sufficient – drug company resistance, IP thickets, and devolved decision-making.</w:t>
      </w:r>
    </w:p>
    <w:p w14:paraId="2F5C691D" w14:textId="77777777" w:rsidR="00B82C3C" w:rsidRPr="00E16557" w:rsidRDefault="00B82C3C" w:rsidP="00B82C3C">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07395C79" w14:textId="77777777" w:rsidR="00B82C3C" w:rsidRPr="002F264B" w:rsidRDefault="00B82C3C" w:rsidP="00B82C3C">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are sufficient, they lobby the U.S. government to sanction countries that use that tool.</w:t>
      </w:r>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them.¶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3E9D46C1" w14:textId="77777777" w:rsidR="00B82C3C" w:rsidRPr="007108BA" w:rsidRDefault="00B82C3C" w:rsidP="00B82C3C">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32B027D1" w14:textId="77777777" w:rsidR="00B82C3C" w:rsidRPr="007108BA" w:rsidRDefault="00B82C3C" w:rsidP="00B82C3C">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2AF43E44" w14:textId="77777777" w:rsidR="00B82C3C" w:rsidRPr="00DC78EB" w:rsidRDefault="00B82C3C" w:rsidP="00B82C3C">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77057929" w14:textId="77777777" w:rsidR="00B82C3C" w:rsidRDefault="00B82C3C" w:rsidP="00B82C3C">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28061E85" w14:textId="77777777" w:rsidR="00B82C3C" w:rsidRPr="00076CD9" w:rsidRDefault="00B82C3C" w:rsidP="00B82C3C">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0DCD9B47" w14:textId="77777777" w:rsidR="00B82C3C" w:rsidRPr="00076CD9" w:rsidRDefault="00B82C3C" w:rsidP="00B82C3C">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  AT</w:t>
      </w:r>
    </w:p>
    <w:p w14:paraId="23CAA6CC" w14:textId="77777777" w:rsidR="00B82C3C" w:rsidRPr="00076CD9" w:rsidRDefault="00B82C3C" w:rsidP="00B82C3C">
      <w:pPr>
        <w:ind w:left="720"/>
        <w:rPr>
          <w:sz w:val="12"/>
          <w:szCs w:val="12"/>
        </w:rPr>
      </w:pPr>
      <w:r w:rsidRPr="22DF304D">
        <w:rPr>
          <w:sz w:val="12"/>
          <w:szCs w:val="12"/>
        </w:rPr>
        <w:t>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22DF304D">
        <w:rPr>
          <w:sz w:val="2"/>
          <w:szCs w:val="2"/>
        </w:rPr>
        <w:t xml:space="preserve"> </w:t>
      </w:r>
      <w:r w:rsidRPr="22DF304D">
        <w:rPr>
          <w:sz w:val="12"/>
          <w:szCs w:val="12"/>
        </w:rPr>
        <w:t>It is estimated that around 13 percent of all human beings (</w:t>
      </w:r>
      <w:r w:rsidRPr="22DF304D">
        <w:rPr>
          <w:rStyle w:val="Emphasis"/>
          <w:highlight w:val="yellow"/>
        </w:rPr>
        <w:t>830 million</w:t>
      </w:r>
      <w:r w:rsidRPr="22DF304D">
        <w:rPr>
          <w:sz w:val="12"/>
          <w:szCs w:val="12"/>
        </w:rPr>
        <w:t>) are</w:t>
      </w:r>
      <w:r w:rsidRPr="22DF304D">
        <w:rPr>
          <w:rStyle w:val="Emphasis"/>
          <w:sz w:val="12"/>
          <w:szCs w:val="12"/>
          <w:highlight w:val="yellow"/>
        </w:rPr>
        <w:t xml:space="preserve"> </w:t>
      </w:r>
      <w:r w:rsidRPr="22DF304D">
        <w:rPr>
          <w:rStyle w:val="Emphasis"/>
          <w:highlight w:val="yellow"/>
        </w:rPr>
        <w:t>chronically undernourished</w:t>
      </w:r>
      <w:r w:rsidRPr="22DF304D">
        <w:rPr>
          <w:sz w:val="12"/>
          <w:szCs w:val="12"/>
        </w:rPr>
        <w:t>, 17 percent (</w:t>
      </w:r>
      <w:r w:rsidRPr="22DF304D">
        <w:rPr>
          <w:rStyle w:val="Emphasis"/>
          <w:highlight w:val="yellow"/>
        </w:rPr>
        <w:t>1.1 billion</w:t>
      </w:r>
      <w:r w:rsidRPr="22DF304D">
        <w:rPr>
          <w:sz w:val="12"/>
          <w:szCs w:val="12"/>
        </w:rPr>
        <w:t xml:space="preserve">) </w:t>
      </w:r>
      <w:r w:rsidRPr="22DF304D">
        <w:rPr>
          <w:rStyle w:val="Emphasis"/>
          <w:highlight w:val="yellow"/>
        </w:rPr>
        <w:t xml:space="preserve">lack </w:t>
      </w:r>
      <w:r w:rsidRPr="22DF304D">
        <w:rPr>
          <w:sz w:val="12"/>
          <w:szCs w:val="12"/>
        </w:rPr>
        <w:t>access to</w:t>
      </w:r>
      <w:r w:rsidRPr="22DF304D">
        <w:rPr>
          <w:rStyle w:val="Emphasis"/>
          <w:sz w:val="12"/>
          <w:szCs w:val="12"/>
          <w:highlight w:val="yellow"/>
        </w:rPr>
        <w:t xml:space="preserve"> </w:t>
      </w:r>
      <w:r w:rsidRPr="22DF304D">
        <w:rPr>
          <w:rStyle w:val="Emphasis"/>
          <w:highlight w:val="yellow"/>
        </w:rPr>
        <w:t>safe water</w:t>
      </w:r>
      <w:r w:rsidRPr="22DF304D">
        <w:rPr>
          <w:sz w:val="12"/>
          <w:szCs w:val="12"/>
        </w:rPr>
        <w:t>, and 41 percent (</w:t>
      </w:r>
      <w:r w:rsidRPr="22DF304D">
        <w:rPr>
          <w:rStyle w:val="Emphasis"/>
          <w:highlight w:val="yellow"/>
        </w:rPr>
        <w:t>2.6 billion</w:t>
      </w:r>
      <w:r w:rsidRPr="22DF304D">
        <w:rPr>
          <w:sz w:val="12"/>
          <w:szCs w:val="12"/>
        </w:rPr>
        <w:t xml:space="preserve">) </w:t>
      </w:r>
      <w:r w:rsidRPr="22DF304D">
        <w:rPr>
          <w:rStyle w:val="Emphasis"/>
          <w:highlight w:val="yellow"/>
        </w:rPr>
        <w:t>lack</w:t>
      </w:r>
      <w:r w:rsidRPr="22DF304D">
        <w:rPr>
          <w:sz w:val="12"/>
          <w:szCs w:val="12"/>
        </w:rPr>
        <w:t xml:space="preserve"> access to</w:t>
      </w:r>
      <w:r w:rsidRPr="22DF304D">
        <w:rPr>
          <w:rStyle w:val="Emphasis"/>
          <w:sz w:val="12"/>
          <w:szCs w:val="12"/>
          <w:highlight w:val="yellow"/>
        </w:rPr>
        <w:t xml:space="preserve"> </w:t>
      </w:r>
      <w:r w:rsidRPr="22DF304D">
        <w:rPr>
          <w:rStyle w:val="Emphasis"/>
          <w:highlight w:val="yellow"/>
        </w:rPr>
        <w:t>basic sanitation</w:t>
      </w:r>
      <w:r w:rsidRPr="22DF304D">
        <w:rPr>
          <w:sz w:val="12"/>
          <w:szCs w:val="12"/>
        </w:rPr>
        <w:t xml:space="preserve"> (UNDP 2006, 174, 33). About 31 percent (</w:t>
      </w:r>
      <w:r w:rsidRPr="22DF304D">
        <w:rPr>
          <w:rStyle w:val="Emphasis"/>
          <w:highlight w:val="yellow"/>
        </w:rPr>
        <w:t>2 billion</w:t>
      </w:r>
      <w:r w:rsidRPr="22DF304D">
        <w:rPr>
          <w:sz w:val="12"/>
          <w:szCs w:val="12"/>
        </w:rPr>
        <w:t xml:space="preserve">) </w:t>
      </w:r>
      <w:r w:rsidRPr="22DF304D">
        <w:rPr>
          <w:rStyle w:val="Emphasis"/>
          <w:highlight w:val="yellow"/>
        </w:rPr>
        <w:t>lack access to crucial drugs and</w:t>
      </w:r>
      <w:r w:rsidRPr="22DF304D">
        <w:rPr>
          <w:sz w:val="12"/>
          <w:szCs w:val="12"/>
        </w:rPr>
        <w:t xml:space="preserve"> 25 percent (</w:t>
      </w:r>
      <w:r w:rsidRPr="22DF304D">
        <w:rPr>
          <w:rStyle w:val="Emphasis"/>
          <w:highlight w:val="yellow"/>
        </w:rPr>
        <w:t>1.6 billion</w:t>
      </w:r>
      <w:r w:rsidRPr="22DF304D">
        <w:rPr>
          <w:sz w:val="12"/>
          <w:szCs w:val="12"/>
        </w:rPr>
        <w:t xml:space="preserve">) </w:t>
      </w:r>
      <w:r w:rsidRPr="22DF304D">
        <w:rPr>
          <w:rStyle w:val="Emphasis"/>
          <w:highlight w:val="yellow"/>
        </w:rPr>
        <w:t>lack electricity</w:t>
      </w:r>
      <w:r w:rsidRPr="22DF304D">
        <w:rPr>
          <w:sz w:val="12"/>
          <w:szCs w:val="12"/>
        </w:rPr>
        <w:t xml:space="preserve"> (Fogarty n.d., IEA 2002). Some </w:t>
      </w:r>
      <w:r w:rsidRPr="22DF304D">
        <w:rPr>
          <w:rStyle w:val="Emphasis"/>
          <w:highlight w:val="yellow"/>
        </w:rPr>
        <w:t>780 million adults are illiterate</w:t>
      </w:r>
      <w:r w:rsidRPr="22DF304D">
        <w:rPr>
          <w:sz w:val="12"/>
          <w:szCs w:val="12"/>
        </w:rPr>
        <w:t xml:space="preserve"> (UNESCO 2006), and 14 percent of children aged between fi ve and 17 (</w:t>
      </w:r>
      <w:r w:rsidRPr="22DF304D">
        <w:rPr>
          <w:rStyle w:val="Emphasis"/>
          <w:highlight w:val="yellow"/>
        </w:rPr>
        <w:t>218 million</w:t>
      </w:r>
      <w:r w:rsidRPr="22DF304D">
        <w:rPr>
          <w:sz w:val="12"/>
          <w:szCs w:val="12"/>
        </w:rPr>
        <w:t xml:space="preserve">) </w:t>
      </w:r>
      <w:r w:rsidRPr="22DF304D">
        <w:rPr>
          <w:rStyle w:val="Emphasis"/>
          <w:highlight w:val="yellow"/>
        </w:rPr>
        <w:t xml:space="preserve">are child laborers, more than half in hazardous work </w:t>
      </w:r>
      <w:r w:rsidRPr="22DF304D">
        <w:rPr>
          <w:sz w:val="12"/>
          <w:szCs w:val="12"/>
        </w:rPr>
        <w:t>(ILO 2006, 6)</w:t>
      </w:r>
      <w:r w:rsidRPr="22DF304D">
        <w:rPr>
          <w:rStyle w:val="Emphasis"/>
          <w:highlight w:val="yellow"/>
        </w:rPr>
        <w:t>.</w:t>
      </w:r>
      <w:r w:rsidRPr="22DF304D">
        <w:rPr>
          <w:sz w:val="12"/>
          <w:szCs w:val="12"/>
        </w:rPr>
        <w:t xml:space="preserve">¶ Worldwide, </w:t>
      </w:r>
      <w:r w:rsidRPr="22DF304D">
        <w:rPr>
          <w:rStyle w:val="Emphasis"/>
          <w:highlight w:val="yellow"/>
        </w:rPr>
        <w:t>diseases related to poverty</w:t>
      </w:r>
      <w:r w:rsidRPr="22DF304D">
        <w:rPr>
          <w:sz w:val="12"/>
          <w:szCs w:val="12"/>
        </w:rPr>
        <w:t xml:space="preserve">, including communicable, maternal, perinatal, and nutritionrelated diseases, </w:t>
      </w:r>
      <w:r w:rsidRPr="22DF304D">
        <w:rPr>
          <w:rStyle w:val="Emphasis"/>
          <w:highlight w:val="yellow"/>
        </w:rPr>
        <w:t xml:space="preserve">comprise over 50 percent of </w:t>
      </w:r>
      <w:r w:rsidRPr="22DF304D">
        <w:rPr>
          <w:sz w:val="12"/>
          <w:szCs w:val="12"/>
        </w:rPr>
        <w:t>the burden of</w:t>
      </w:r>
      <w:r w:rsidRPr="22DF304D">
        <w:rPr>
          <w:rStyle w:val="Emphasis"/>
          <w:sz w:val="12"/>
          <w:szCs w:val="12"/>
          <w:highlight w:val="yellow"/>
        </w:rPr>
        <w:t xml:space="preserve"> </w:t>
      </w:r>
      <w:r w:rsidRPr="22DF304D">
        <w:rPr>
          <w:rStyle w:val="Emphasis"/>
          <w:highlight w:val="yellow"/>
        </w:rPr>
        <w:t xml:space="preserve">disease in low-income countries, </w:t>
      </w:r>
      <w:r w:rsidRPr="22DF304D">
        <w:rPr>
          <w:sz w:val="12"/>
          <w:szCs w:val="12"/>
        </w:rPr>
        <w:t>nearly</w:t>
      </w:r>
      <w:r w:rsidRPr="22DF304D">
        <w:rPr>
          <w:rStyle w:val="Emphasis"/>
          <w:sz w:val="12"/>
          <w:szCs w:val="12"/>
          <w:highlight w:val="yellow"/>
        </w:rPr>
        <w:t xml:space="preserve"> </w:t>
      </w:r>
      <w:r w:rsidRPr="22DF304D">
        <w:rPr>
          <w:rStyle w:val="Emphasis"/>
          <w:highlight w:val="yellow"/>
        </w:rPr>
        <w:t xml:space="preserve">ten times their </w:t>
      </w:r>
      <w:r w:rsidRPr="22DF304D">
        <w:rPr>
          <w:sz w:val="12"/>
          <w:szCs w:val="12"/>
        </w:rPr>
        <w:t>relative</w:t>
      </w:r>
      <w:r w:rsidRPr="22DF304D">
        <w:rPr>
          <w:rStyle w:val="Emphasis"/>
          <w:sz w:val="12"/>
          <w:szCs w:val="12"/>
          <w:highlight w:val="yellow"/>
        </w:rPr>
        <w:t xml:space="preserve"> </w:t>
      </w:r>
      <w:r w:rsidRPr="22DF304D">
        <w:rPr>
          <w:rStyle w:val="Emphasis"/>
          <w:highlight w:val="yellow"/>
        </w:rPr>
        <w:t>burden in developed countries</w:t>
      </w:r>
      <w:r w:rsidRPr="22DF304D">
        <w:rPr>
          <w:sz w:val="12"/>
          <w:szCs w:val="12"/>
        </w:rPr>
        <w:t xml:space="preserve"> (WHO 2006b, 3). If the developed world had its proportional share of poverty-related deaths (onethird of all deaths), severe poverty would kill some 16,000 Americans and 26,000 citizens of the European Union each week.¶ </w:t>
      </w:r>
      <w:r w:rsidRPr="22DF304D">
        <w:rPr>
          <w:rStyle w:val="Emphasis"/>
          <w:highlight w:val="yellow"/>
        </w:rPr>
        <w:t>The cycle of mutually reinforcing poverty and disease besetting low income countries</w:t>
      </w:r>
      <w:r w:rsidRPr="22DF304D">
        <w:rPr>
          <w:sz w:val="12"/>
          <w:szCs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countries.¶ </w:t>
      </w:r>
      <w:r w:rsidRPr="22DF304D">
        <w:rPr>
          <w:rStyle w:val="Emphasis"/>
          <w:highlight w:val="yellow"/>
        </w:rPr>
        <w:t xml:space="preserve">Poverty does not merely render </w:t>
      </w:r>
      <w:r w:rsidRPr="22DF304D">
        <w:rPr>
          <w:sz w:val="12"/>
          <w:szCs w:val="12"/>
        </w:rPr>
        <w:t>poor</w:t>
      </w:r>
      <w:r w:rsidRPr="22DF304D">
        <w:rPr>
          <w:rStyle w:val="Emphasis"/>
          <w:sz w:val="12"/>
          <w:szCs w:val="12"/>
          <w:highlight w:val="yellow"/>
        </w:rPr>
        <w:t xml:space="preserve"> </w:t>
      </w:r>
      <w:r w:rsidRPr="22DF304D">
        <w:rPr>
          <w:rStyle w:val="Emphasis"/>
          <w:highlight w:val="yellow"/>
        </w:rPr>
        <w:t>people more vulnerable to disease, but also makes it less likely that they can obtain medical treatment</w:t>
      </w:r>
      <w:r w:rsidRPr="22DF304D">
        <w:rPr>
          <w:sz w:val="12"/>
          <w:szCs w:val="12"/>
        </w:rPr>
        <w:t xml:space="preserve"> for the diseases they contract. This is </w:t>
      </w:r>
      <w:r w:rsidRPr="22DF304D">
        <w:rPr>
          <w:rStyle w:val="Emphasis"/>
          <w:highlight w:val="yellow"/>
        </w:rPr>
        <w:t>because</w:t>
      </w:r>
      <w:r w:rsidRPr="22DF304D">
        <w:rPr>
          <w:sz w:val="12"/>
          <w:szCs w:val="12"/>
        </w:rPr>
        <w:t xml:space="preserve"> in poor countries medical care is rarely available for free, and </w:t>
      </w:r>
      <w:r w:rsidRPr="22DF304D">
        <w:rPr>
          <w:rStyle w:val="Emphasis"/>
          <w:highlight w:val="yellow"/>
        </w:rPr>
        <w:t>poor people are</w:t>
      </w:r>
      <w:r w:rsidRPr="22DF304D">
        <w:rPr>
          <w:sz w:val="12"/>
          <w:szCs w:val="12"/>
        </w:rPr>
        <w:t xml:space="preserve"> typically </w:t>
      </w:r>
      <w:r w:rsidRPr="22DF304D">
        <w:rPr>
          <w:rStyle w:val="Emphasis"/>
          <w:highlight w:val="yellow"/>
        </w:rPr>
        <w:t>unable to buy</w:t>
      </w:r>
      <w:r w:rsidRPr="22DF304D">
        <w:rPr>
          <w:sz w:val="12"/>
          <w:szCs w:val="12"/>
        </w:rPr>
        <w:t xml:space="preserve"> either </w:t>
      </w:r>
      <w:r w:rsidRPr="22DF304D">
        <w:rPr>
          <w:rStyle w:val="Emphasis"/>
          <w:highlight w:val="yellow"/>
        </w:rPr>
        <w:t>the care needed by</w:t>
      </w:r>
      <w:r w:rsidRPr="22DF304D">
        <w:rPr>
          <w:sz w:val="12"/>
          <w:szCs w:val="12"/>
        </w:rPr>
        <w:t xml:space="preserve"> themselves or </w:t>
      </w:r>
      <w:r w:rsidRPr="22DF304D">
        <w:rPr>
          <w:rStyle w:val="Emphasis"/>
          <w:highlight w:val="yellow"/>
        </w:rPr>
        <w:t>their families</w:t>
      </w:r>
      <w:r w:rsidRPr="22DF304D">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306D95D6" w14:textId="77777777" w:rsidR="00B82C3C" w:rsidRPr="00DC78EB" w:rsidRDefault="00B82C3C" w:rsidP="00B82C3C">
      <w:pPr>
        <w:rPr>
          <w:sz w:val="12"/>
        </w:rPr>
      </w:pPr>
    </w:p>
    <w:p w14:paraId="7719EF48" w14:textId="77777777" w:rsidR="00B82C3C" w:rsidRDefault="00B82C3C" w:rsidP="00B82C3C">
      <w:pPr>
        <w:pStyle w:val="Heading2"/>
      </w:pPr>
      <w:r>
        <w:t>II. Solvency</w:t>
      </w:r>
    </w:p>
    <w:p w14:paraId="38FD945E" w14:textId="77777777" w:rsidR="00B82C3C" w:rsidRPr="00E16557" w:rsidRDefault="00B82C3C" w:rsidP="00B82C3C">
      <w:pPr>
        <w:pStyle w:val="Heading4"/>
      </w:pPr>
      <w:r>
        <w:t>Plan text: The member nations of the World Trade Organization ought to waive intellectual property protections for Covid-19 related medicines.</w:t>
      </w:r>
    </w:p>
    <w:p w14:paraId="7331B3AF" w14:textId="77777777" w:rsidR="00B82C3C" w:rsidRPr="00E16557" w:rsidRDefault="00B82C3C" w:rsidP="00B82C3C">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54C74319" w14:textId="77777777" w:rsidR="00B82C3C" w:rsidRPr="00DC5CFA" w:rsidRDefault="00B82C3C" w:rsidP="00B82C3C">
      <w:pPr>
        <w:ind w:left="720"/>
        <w:rPr>
          <w:sz w:val="12"/>
        </w:rPr>
      </w:pPr>
      <w:r w:rsidRPr="0061477E">
        <w:rPr>
          <w:sz w:val="12"/>
        </w:rPr>
        <w:t xml:space="preserve">We the undersigned organizations respectfully urge you to speedily secure a waiver that is:¶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needed.</w:t>
      </w:r>
      <w:r w:rsidRPr="0061477E">
        <w:rPr>
          <w:sz w:val="12"/>
        </w:rPr>
        <w:t xml:space="preserve">¶ </w:t>
      </w:r>
      <w:r w:rsidRPr="00DC5CFA">
        <w:rPr>
          <w:sz w:val="12"/>
        </w:rPr>
        <w:t>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date.</w:t>
      </w:r>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7B66001A" w14:textId="77777777" w:rsidR="00B82C3C" w:rsidRPr="00E16557" w:rsidRDefault="00B82C3C" w:rsidP="00B82C3C">
      <w:pPr>
        <w:pStyle w:val="Heading4"/>
      </w:pPr>
      <w:r w:rsidRPr="00E16557">
        <w:t>A waiver would increase leverage over pharma and provide legal certainty needed to spur critical production.</w:t>
      </w:r>
    </w:p>
    <w:p w14:paraId="131EE67A" w14:textId="77777777" w:rsidR="00B82C3C" w:rsidRPr="00E16557" w:rsidRDefault="00B82C3C" w:rsidP="00B82C3C">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237C81B5" w14:textId="77777777" w:rsidR="00B82C3C" w:rsidRPr="00D308C4" w:rsidRDefault="00B82C3C" w:rsidP="00B82C3C">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transfer of tech</w:t>
      </w:r>
      <w:r w:rsidRPr="00D308C4">
        <w:rPr>
          <w:sz w:val="12"/>
        </w:rPr>
        <w:t xml:space="preserve">nology.¶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7A88B6BF" w14:textId="77777777" w:rsidR="00B82C3C" w:rsidRPr="00E16557" w:rsidRDefault="00B82C3C" w:rsidP="00B82C3C">
      <w:pPr>
        <w:pStyle w:val="Heading4"/>
      </w:pPr>
      <w:r>
        <w:t>Legal certainty unlocks global production.</w:t>
      </w:r>
    </w:p>
    <w:p w14:paraId="69D7ADDA" w14:textId="77777777" w:rsidR="00B82C3C" w:rsidRPr="00E16557" w:rsidRDefault="00B82C3C" w:rsidP="00B82C3C">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123576C4" w14:textId="77777777" w:rsidR="00B82C3C" w:rsidRPr="0061477E" w:rsidRDefault="00B82C3C" w:rsidP="00B82C3C">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2819E644" w14:textId="77777777" w:rsidR="00B82C3C" w:rsidRPr="007108BA" w:rsidRDefault="00B82C3C" w:rsidP="00B82C3C">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04A386DD" w14:textId="77777777" w:rsidR="00B82C3C" w:rsidRPr="007108BA" w:rsidRDefault="00B82C3C" w:rsidP="00B82C3C">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10797CB1" w14:textId="77777777" w:rsidR="00B82C3C" w:rsidRPr="00F828E6" w:rsidRDefault="00B82C3C" w:rsidP="00B82C3C">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shared.¶ Just in Africa, “Biovac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Vacsera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Moderna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Novavax vaccines, while Moderna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r w:rsidRPr="007C0DCB">
        <w:rPr>
          <w:rStyle w:val="Emphasis"/>
          <w:highlight w:val="yellow"/>
        </w:rPr>
        <w:t>production.</w:t>
      </w:r>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1FB152D1" w14:textId="77777777" w:rsidR="00B82C3C" w:rsidRDefault="00B82C3C" w:rsidP="00B82C3C">
      <w:pPr>
        <w:pStyle w:val="Heading2"/>
      </w:pPr>
      <w:r>
        <w:t>III. Framing</w:t>
      </w:r>
    </w:p>
    <w:p w14:paraId="70C2DE76" w14:textId="77777777" w:rsidR="00B82C3C" w:rsidRDefault="00B82C3C" w:rsidP="00B82C3C">
      <w:pPr>
        <w:pStyle w:val="Heading4"/>
      </w:pPr>
      <w:r>
        <w:t>The Aff challenges dehumanizing cultural frames that allow us to ignore human suffering. Recognition of common vulnerability is key to a politics that rejects violence, oppression, and indifference.</w:t>
      </w:r>
    </w:p>
    <w:p w14:paraId="7EDD3A18" w14:textId="77777777" w:rsidR="00B82C3C" w:rsidRPr="00896404" w:rsidRDefault="00B82C3C" w:rsidP="00B82C3C">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080A93D9" w14:textId="77777777" w:rsidR="00B82C3C" w:rsidRPr="005F464B" w:rsidRDefault="00B82C3C" w:rsidP="00B82C3C">
      <w:pPr>
        <w:spacing w:after="0" w:line="240" w:lineRule="auto"/>
        <w:ind w:left="720" w:right="720"/>
        <w:rPr>
          <w:rFonts w:eastAsia="Times New Roman" w:cs="Times New Roman"/>
          <w:sz w:val="12"/>
        </w:rPr>
      </w:pPr>
      <w:r w:rsidRPr="00E716F9">
        <w:rPr>
          <w:rFonts w:eastAsia="Times New Roman" w:cs="Times New Roman"/>
          <w:sz w:val="12"/>
        </w:rPr>
        <w:t>Is there something to be gained from grieving, from tarrying with grief, from remaining exposed to its unbearability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is to eradicate</w:t>
      </w:r>
      <w:r>
        <w:rPr>
          <w:rFonts w:eastAsia="Times New Roman" w:cs="Times New Roman"/>
          <w:b/>
          <w:sz w:val="24"/>
          <w:highlight w:val="yellow"/>
          <w:u w:val="single"/>
        </w:rPr>
        <w:br/>
      </w:r>
      <w:r w:rsidRPr="00E716F9">
        <w:rPr>
          <w:rFonts w:eastAsia="Times New Roman" w:cs="Times New Roman"/>
          <w:b/>
          <w:sz w:val="24"/>
          <w:highlight w:val="yellow"/>
          <w:u w:val="single"/>
        </w:rPr>
        <w:t xml:space="preserv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unknowingness.</w:t>
      </w:r>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and thus certain human lives are more grievable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sustenance.</w:t>
      </w:r>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uch infants still must be apprehended as given over, as given over to no one or to some insufficient support, or to an abandonment. It would be difficult, it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“grievable.”</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time</w:t>
      </w:r>
      <w:r w:rsidRPr="007C0DCB">
        <w:rPr>
          <w:rStyle w:val="Emphasis"/>
          <w:highlight w:val="yellow"/>
        </w:rPr>
        <w:t>.</w:t>
      </w:r>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t>an insurrection at the level of ontology</w:t>
      </w:r>
      <w:r w:rsidRPr="005F464B">
        <w:rPr>
          <w:rFonts w:eastAsia="Times New Roman" w:cs="Times New Roman"/>
          <w:sz w:val="12"/>
        </w:rPr>
        <w:t xml:space="preserve">, a critical opening up of the questions, What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unreality?¶ If violence is done </w:t>
      </w:r>
      <w:r w:rsidRPr="000026CB">
        <w:rPr>
          <w:sz w:val="12"/>
        </w:rPr>
        <w:t>against those who are unreal, then, from the perspective of violence, it fails to injure or negate those lives since those lives are already negated. But they have a strange way of remaining animated and so must be negated again (and again).</w:t>
      </w:r>
      <w:r w:rsidRPr="000026CB">
        <w:rPr>
          <w:rFonts w:eastAsia="Times New Roman" w:cs="Times New Roman"/>
          <w:sz w:val="2"/>
        </w:rPr>
        <w:t xml:space="preserve"> </w:t>
      </w:r>
      <w:r w:rsidRPr="000026CB">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w:t>
      </w:r>
      <w:r w:rsidRPr="005F464B">
        <w:rPr>
          <w:rFonts w:eastAsia="Times New Roman" w:cs="Times New Roman"/>
          <w:sz w:val="12"/>
        </w:rPr>
        <w:t xml:space="preserve">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2oo,ooo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Are there names attached to those children?</w:t>
      </w:r>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have to ask, again and again, how the obituary functions as the instrument by which grievability is publicly distributed. It is the means by which a life becomes, or fails to become, a publicly grievable life, an icon for national self-recognition, the means by which a life becomes noteworthy. As a result, we have to consider the obituary as an act of nation-building. The matter is not a simple one, for, if a life is not grievable, it is not quite a life; it does not qualify as a life and is not worth a note. It is already the unburied, if not the unburiable.¶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I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grievable losses, and how, for instance, the extensive deaths now taking place in Africa are also, in the media, for the most part unmarkable and ungrievable.</w:t>
      </w:r>
    </w:p>
    <w:p w14:paraId="18D69951" w14:textId="77777777" w:rsidR="00B82C3C" w:rsidRDefault="00B82C3C" w:rsidP="00B82C3C">
      <w:pPr>
        <w:spacing w:after="0" w:line="240" w:lineRule="auto"/>
        <w:ind w:left="720" w:right="720"/>
        <w:rPr>
          <w:rFonts w:eastAsia="Times New Roman" w:cs="Times New Roman"/>
          <w:sz w:val="24"/>
        </w:rPr>
      </w:pPr>
    </w:p>
    <w:p w14:paraId="7BC475B7" w14:textId="77777777" w:rsidR="00B82C3C" w:rsidRPr="003C5A91" w:rsidRDefault="00B82C3C" w:rsidP="00B82C3C">
      <w:pPr>
        <w:keepNext/>
        <w:keepLines/>
        <w:spacing w:before="40" w:after="0"/>
        <w:outlineLvl w:val="3"/>
        <w:rPr>
          <w:rFonts w:eastAsia="MS Gothic"/>
          <w:b/>
          <w:iCs/>
          <w:sz w:val="26"/>
        </w:rPr>
      </w:pPr>
      <w:r w:rsidRPr="003C5A91">
        <w:rPr>
          <w:rFonts w:eastAsia="MS Gothic"/>
          <w:b/>
          <w:iCs/>
          <w:sz w:val="26"/>
        </w:rPr>
        <w:t xml:space="preserve">The Aff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That logic is the basis for colonialism, slavery, genocide</w:t>
      </w:r>
      <w:r>
        <w:rPr>
          <w:rFonts w:eastAsia="MS Gothic"/>
          <w:b/>
          <w:iCs/>
          <w:sz w:val="26"/>
        </w:rPr>
        <w:t>, war, and global poverty</w:t>
      </w:r>
      <w:r w:rsidRPr="003C5A91">
        <w:rPr>
          <w:rFonts w:eastAsia="MS Gothic"/>
          <w:b/>
          <w:iCs/>
          <w:sz w:val="26"/>
        </w:rPr>
        <w:t xml:space="preserve">. </w:t>
      </w:r>
    </w:p>
    <w:p w14:paraId="3AE4DDA6" w14:textId="77777777" w:rsidR="00B82C3C" w:rsidRPr="003C5A91" w:rsidRDefault="00B82C3C" w:rsidP="00B82C3C">
      <w:pPr>
        <w:tabs>
          <w:tab w:val="left" w:pos="2745"/>
        </w:tabs>
        <w:rPr>
          <w:rFonts w:eastAsia="Cambria"/>
          <w:szCs w:val="20"/>
        </w:rPr>
      </w:pPr>
      <w:r w:rsidRPr="003C5A91">
        <w:rPr>
          <w:rFonts w:eastAsia="Cambria"/>
          <w:b/>
          <w:bCs/>
          <w:sz w:val="26"/>
        </w:rPr>
        <w:t xml:space="preserve">Santos 3 </w:t>
      </w:r>
      <w:r w:rsidRPr="003C5A91">
        <w:rPr>
          <w:rFonts w:eastAsia="Cambria"/>
        </w:rPr>
        <w:t>2003, Boaventura de Souza Santos is a Professor of Sociology at the University of Coimbra, “Collective Suicide?”, Bad Subjects, Issue # 63 , http://www.ces.fe.uc.pt/opiniao/bss/072en.php</w:t>
      </w:r>
    </w:p>
    <w:p w14:paraId="7917FFFE" w14:textId="77777777" w:rsidR="00B82C3C" w:rsidRPr="00B82C3C" w:rsidRDefault="00B82C3C" w:rsidP="00B82C3C">
      <w:pPr>
        <w:ind w:left="720"/>
        <w:rPr>
          <w:rFonts w:eastAsia="Cambria"/>
          <w:sz w:val="12"/>
        </w:rPr>
      </w:pPr>
      <w:r w:rsidRPr="003C5A91">
        <w:rPr>
          <w:rFonts w:eastAsia="Cambria"/>
          <w:sz w:val="12"/>
        </w:rPr>
        <w:t xml:space="preserve">According to Franz Hinkelammert,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opened up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and even the semiperiphery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If there is unemployment, hunger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favour.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 , to refer to the deaths, as a result of war, of thousands of innocent civilians. The last, catastrophic heroism,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political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28C4B98C" w14:textId="77777777" w:rsidR="00B82C3C" w:rsidRPr="00AB483F" w:rsidRDefault="00B82C3C" w:rsidP="00B82C3C"/>
    <w:p w14:paraId="1E0EF685" w14:textId="77777777" w:rsidR="00B82C3C" w:rsidRDefault="00B82C3C" w:rsidP="00B82C3C">
      <w:pPr>
        <w:pStyle w:val="Heading2"/>
        <w:rPr>
          <w:rFonts w:eastAsia="MS Gothic"/>
        </w:rPr>
      </w:pPr>
      <w:r>
        <w:rPr>
          <w:rFonts w:eastAsia="MS Gothic"/>
        </w:rPr>
        <w:t xml:space="preserve">Underview </w:t>
      </w:r>
      <w:bookmarkStart w:id="0" w:name="_GoBack"/>
      <w:bookmarkEnd w:id="0"/>
    </w:p>
    <w:p w14:paraId="3F140ACF" w14:textId="77777777" w:rsidR="00B82C3C" w:rsidRPr="003C5A91" w:rsidRDefault="00B82C3C" w:rsidP="00B82C3C">
      <w:pPr>
        <w:keepNext/>
        <w:keepLines/>
        <w:spacing w:before="40" w:after="0"/>
        <w:outlineLvl w:val="3"/>
        <w:rPr>
          <w:rFonts w:eastAsia="MS Gothic"/>
          <w:b/>
          <w:iCs/>
          <w:sz w:val="26"/>
        </w:rPr>
      </w:pPr>
      <w:r w:rsidRPr="003C5A91">
        <w:rPr>
          <w:rFonts w:eastAsia="MS Gothic"/>
          <w:b/>
          <w:iCs/>
          <w:sz w:val="26"/>
        </w:rPr>
        <w:t>Their disads will surely be ridiculous.</w:t>
      </w:r>
    </w:p>
    <w:p w14:paraId="7EEF6D67" w14:textId="77777777" w:rsidR="00B82C3C" w:rsidRPr="003C5A91" w:rsidRDefault="00B82C3C" w:rsidP="00B82C3C">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w:t>
      </w:r>
      <w:r w:rsidRPr="003C5A91">
        <w:rPr>
          <w:rFonts w:eastAsia="MS Gothic"/>
          <w:b/>
          <w:iCs/>
          <w:sz w:val="26"/>
        </w:rPr>
        <w:t xml:space="preserve"> </w:t>
      </w:r>
      <w:r>
        <w:rPr>
          <w:rFonts w:eastAsia="MS Gothic"/>
          <w:b/>
          <w:iCs/>
          <w:sz w:val="26"/>
        </w:rPr>
        <w:t>WTO countries are complicit</w:t>
      </w:r>
      <w:r w:rsidRPr="003C5A91">
        <w:rPr>
          <w:rFonts w:eastAsia="MS Gothic"/>
          <w:b/>
          <w:iCs/>
          <w:sz w:val="26"/>
        </w:rPr>
        <w:t xml:space="preserve"> in </w:t>
      </w:r>
      <w:r>
        <w:rPr>
          <w:rFonts w:eastAsia="MS Gothic"/>
          <w:b/>
          <w:iCs/>
          <w:sz w:val="26"/>
        </w:rPr>
        <w:t>hoarding lifesaving medicines from the world’s most vulnerable people</w:t>
      </w:r>
      <w:r w:rsidRPr="003C5A91">
        <w:rPr>
          <w:rFonts w:eastAsia="MS Gothic"/>
          <w:b/>
          <w:iCs/>
          <w:sz w:val="26"/>
        </w:rPr>
        <w:t xml:space="preserve">. 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42451030" w14:textId="77777777" w:rsidR="00B82C3C" w:rsidRPr="003C5A91" w:rsidRDefault="00B82C3C" w:rsidP="00B82C3C">
      <w:pPr>
        <w:rPr>
          <w:rFonts w:eastAsia="Cambria"/>
        </w:rPr>
      </w:pPr>
    </w:p>
    <w:p w14:paraId="6E8AE05E" w14:textId="77777777" w:rsidR="00B82C3C" w:rsidRPr="003C5A91" w:rsidRDefault="00B82C3C" w:rsidP="00B82C3C">
      <w:pPr>
        <w:keepNext/>
        <w:keepLines/>
        <w:spacing w:before="40" w:after="0"/>
        <w:outlineLvl w:val="3"/>
        <w:rPr>
          <w:rFonts w:eastAsia="MS Gothic"/>
          <w:b/>
          <w:iCs/>
          <w:sz w:val="26"/>
        </w:rPr>
      </w:pPr>
      <w:r w:rsidRPr="003C5A91">
        <w:rPr>
          <w:rFonts w:eastAsia="MS Gothic"/>
          <w:b/>
          <w:iCs/>
          <w:sz w:val="26"/>
        </w:rPr>
        <w:t>(B) Compound Probability - Multiplied probabilities of long link chains have negligible net probabilities. This is the slippery slope fallacy.</w:t>
      </w:r>
    </w:p>
    <w:p w14:paraId="60CE7BAB" w14:textId="77777777" w:rsidR="00B82C3C" w:rsidRPr="003C5A91" w:rsidRDefault="00B82C3C" w:rsidP="00B82C3C">
      <w:pPr>
        <w:rPr>
          <w:rFonts w:eastAsia="Cambria"/>
        </w:rPr>
      </w:pPr>
    </w:p>
    <w:p w14:paraId="6C6B4355" w14:textId="77777777" w:rsidR="00B82C3C" w:rsidRPr="003C5A91" w:rsidRDefault="00B82C3C" w:rsidP="00B82C3C">
      <w:pPr>
        <w:keepNext/>
        <w:keepLines/>
        <w:spacing w:before="40" w:after="0"/>
        <w:outlineLvl w:val="3"/>
        <w:rPr>
          <w:rFonts w:eastAsia="MS Gothic"/>
          <w:b/>
          <w:iCs/>
          <w:sz w:val="26"/>
        </w:rPr>
      </w:pPr>
      <w:r w:rsidRPr="003C5A91">
        <w:rPr>
          <w:rFonts w:eastAsia="MS Gothic"/>
          <w:b/>
          <w:iCs/>
          <w:sz w:val="26"/>
        </w:rPr>
        <w:t>(C) Causal Direction - They will say the fractional probability of a huge impact still has a large expecte</w:t>
      </w:r>
      <w:r>
        <w:rPr>
          <w:rFonts w:eastAsia="MS Gothic"/>
          <w:b/>
          <w:iCs/>
          <w:sz w:val="26"/>
        </w:rPr>
        <w:t>d value, but it’s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6A030984" w14:textId="77777777" w:rsidR="00B82C3C" w:rsidRPr="003C5A91" w:rsidRDefault="00B82C3C" w:rsidP="00B82C3C">
      <w:pPr>
        <w:rPr>
          <w:rFonts w:eastAsia="Cambria"/>
        </w:rPr>
      </w:pPr>
    </w:p>
    <w:p w14:paraId="1190EDB0" w14:textId="77777777" w:rsidR="00B82C3C" w:rsidRPr="003C5A91" w:rsidRDefault="00B82C3C" w:rsidP="00B82C3C">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Pr>
          <w:rFonts w:eastAsia="MS Gothic"/>
          <w:b/>
          <w:iCs/>
          <w:sz w:val="26"/>
        </w:rPr>
        <w:t>people</w:t>
      </w:r>
      <w:r w:rsidRPr="003C5A91">
        <w:rPr>
          <w:rFonts w:eastAsia="MS Gothic"/>
          <w:b/>
          <w:iCs/>
          <w:sz w:val="26"/>
        </w:rPr>
        <w:t xml:space="preserve"> will recognize the dangerous path they’re on and change course, e.g. </w:t>
      </w:r>
      <w:r>
        <w:rPr>
          <w:rFonts w:eastAsia="MS Gothic"/>
          <w:b/>
          <w:iCs/>
          <w:sz w:val="26"/>
        </w:rPr>
        <w:t>leaders</w:t>
      </w:r>
      <w:r w:rsidRPr="003C5A91">
        <w:rPr>
          <w:rFonts w:eastAsia="MS Gothic"/>
          <w:b/>
          <w:iCs/>
          <w:sz w:val="26"/>
        </w:rPr>
        <w:t xml:space="preserve"> backing down during the Cuban Missile Crisis.</w:t>
      </w:r>
    </w:p>
    <w:p w14:paraId="7FFB3F84" w14:textId="77777777" w:rsidR="00B82C3C" w:rsidRPr="003C5A91" w:rsidRDefault="00B82C3C" w:rsidP="00B82C3C">
      <w:pPr>
        <w:rPr>
          <w:rFonts w:eastAsia="Cambria"/>
        </w:rPr>
      </w:pPr>
    </w:p>
    <w:p w14:paraId="64C0AF33" w14:textId="77777777" w:rsidR="00B82C3C" w:rsidRDefault="00B82C3C" w:rsidP="00B82C3C">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4F0E284B"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MS Gothic">
    <w:panose1 w:val="020B06090702050802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B82C3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2C3C"/>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75C"/>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AAFBF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B82C3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82C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2C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82C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B82C3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82C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2C3C"/>
  </w:style>
  <w:style w:type="character" w:customStyle="1" w:styleId="Heading1Char">
    <w:name w:val="Heading 1 Char"/>
    <w:aliases w:val="Pocket Char"/>
    <w:basedOn w:val="DefaultParagraphFont"/>
    <w:link w:val="Heading1"/>
    <w:uiPriority w:val="9"/>
    <w:rsid w:val="00B82C3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82C3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82C3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B82C3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82C3C"/>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B82C3C"/>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B82C3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82C3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B82C3C"/>
    <w:rPr>
      <w:color w:val="auto"/>
      <w:u w:val="none"/>
    </w:rPr>
  </w:style>
  <w:style w:type="paragraph" w:styleId="DocumentMap">
    <w:name w:val="Document Map"/>
    <w:basedOn w:val="Normal"/>
    <w:link w:val="DocumentMapChar"/>
    <w:uiPriority w:val="99"/>
    <w:semiHidden/>
    <w:unhideWhenUsed/>
    <w:rsid w:val="00B82C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2C3C"/>
    <w:rPr>
      <w:rFonts w:ascii="Lucida Grande" w:hAnsi="Lucida Grande" w:cs="Lucida Grande"/>
    </w:rPr>
  </w:style>
  <w:style w:type="paragraph" w:customStyle="1" w:styleId="textbold">
    <w:name w:val="text bold"/>
    <w:basedOn w:val="Normal"/>
    <w:link w:val="Emphasis"/>
    <w:uiPriority w:val="20"/>
    <w:qFormat/>
    <w:rsid w:val="00B82C3C"/>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fontTable" Target="fontTable.xml"/><Relationship Id="rId47" Type="http://schemas.openxmlformats.org/officeDocument/2006/relationships/theme" Target="theme/theme1.xml"/><Relationship Id="rId20"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22" Type="http://schemas.openxmlformats.org/officeDocument/2006/relationships/hyperlink" Target="https://gh.bmj.com/content/6/6/e006504" TargetMode="External"/><Relationship Id="rId23" Type="http://schemas.openxmlformats.org/officeDocument/2006/relationships/hyperlink" Target="https://gh.bmj.com/content/6/6/e006504" TargetMode="External"/><Relationship Id="rId24" Type="http://schemas.openxmlformats.org/officeDocument/2006/relationships/hyperlink" Target="https://gh.bmj.com/content/6/6/e006504" TargetMode="External"/><Relationship Id="rId25" Type="http://schemas.openxmlformats.org/officeDocument/2006/relationships/hyperlink" Target="https://gh.bmj.com/content/6/6/e006504" TargetMode="External"/><Relationship Id="rId26"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1" Type="http://schemas.openxmlformats.org/officeDocument/2006/relationships/hyperlink" Target="https://ec.europa.eu/commission/presscorner/detail/en/STATEMENT_21_2361" TargetMode="External"/><Relationship Id="rId12" Type="http://schemas.openxmlformats.org/officeDocument/2006/relationships/hyperlink" Target="https://www.bloomberg.com/news/articles/2021-06-03/eu-s-trade-response-to-pandemic-stops-short-of-vaccine-ip-waiver" TargetMode="External"/><Relationship Id="rId13" Type="http://schemas.openxmlformats.org/officeDocument/2006/relationships/hyperlink" Target="https://twitter.com/AmbassadorTai/status/1390021205974003720?s=20" TargetMode="External"/><Relationship Id="rId14" Type="http://schemas.openxmlformats.org/officeDocument/2006/relationships/hyperlink" Target="https://www.bloomberg.com/quote/MRNA:US" TargetMode="External"/><Relationship Id="rId15" Type="http://schemas.openxmlformats.org/officeDocument/2006/relationships/hyperlink" Target="https://www.bloomberg.com/quote/PFE:US" TargetMode="External"/><Relationship Id="rId16" Type="http://schemas.openxmlformats.org/officeDocument/2006/relationships/hyperlink" Target="https://www.bloomberg.com/quote/BNTX:US" TargetMode="External"/><Relationship Id="rId17" Type="http://schemas.openxmlformats.org/officeDocument/2006/relationships/hyperlink" Target="https://www.bloomberg.com/quote/0746610D:US" TargetMode="External"/><Relationship Id="rId18" Type="http://schemas.openxmlformats.org/officeDocument/2006/relationships/hyperlink" Target="https://gh.bmj.com/content/6/6/e006504)//ML" TargetMode="External"/><Relationship Id="rId19"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ope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5599583-4F23-1242-AB77-590EF5277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9094</Words>
  <Characters>51842</Characters>
  <Application>Microsoft Macintosh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60815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2021-10-16T15:26:00Z</dcterms:created>
  <dcterms:modified xsi:type="dcterms:W3CDTF">2021-10-16T15:26:00Z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