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08D9F" w14:textId="77777777" w:rsidR="00007CDD" w:rsidRPr="002401A3" w:rsidRDefault="00007CDD" w:rsidP="00007CDD">
      <w:pPr>
        <w:pStyle w:val="Heading1"/>
        <w:rPr>
          <w:rFonts w:cs="Calibri"/>
        </w:rPr>
      </w:pPr>
      <w:r w:rsidRPr="002401A3">
        <w:rPr>
          <w:rFonts w:cs="Calibri"/>
        </w:rPr>
        <w:t>AC</w:t>
      </w:r>
    </w:p>
    <w:p w14:paraId="5995D956" w14:textId="77777777" w:rsidR="00007CDD" w:rsidRPr="002401A3" w:rsidRDefault="00007CDD" w:rsidP="00007CDD">
      <w:pPr>
        <w:pStyle w:val="Heading3"/>
        <w:rPr>
          <w:rFonts w:cs="Calibri"/>
        </w:rPr>
      </w:pPr>
      <w:r w:rsidRPr="002401A3">
        <w:rPr>
          <w:rFonts w:cs="Calibri"/>
        </w:rPr>
        <w:t>Advantage 1: Space Debris</w:t>
      </w:r>
    </w:p>
    <w:p w14:paraId="64BFAA82" w14:textId="77777777" w:rsidR="00007CDD" w:rsidRPr="002401A3" w:rsidRDefault="00007CDD" w:rsidP="00007CDD">
      <w:pPr>
        <w:pStyle w:val="Heading4"/>
        <w:rPr>
          <w:rFonts w:cs="Calibri"/>
        </w:rPr>
      </w:pPr>
      <w:r w:rsidRPr="002401A3">
        <w:rPr>
          <w:rFonts w:cs="Calibri"/>
        </w:rPr>
        <w:t xml:space="preserve">Private companies are cramming satellites into the Earth’s orbit which are quickly becoming defunct pieces of “space junk.” </w:t>
      </w:r>
    </w:p>
    <w:p w14:paraId="27FD1724" w14:textId="77777777" w:rsidR="00007CDD" w:rsidRPr="002401A3" w:rsidRDefault="00007CDD" w:rsidP="00007CDD">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336D98B8" w14:textId="77777777" w:rsidR="00007CDD" w:rsidRPr="002401A3" w:rsidRDefault="00007CDD" w:rsidP="00007CDD">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0E88A01E" w14:textId="77777777" w:rsidR="00007CDD" w:rsidRPr="002401A3" w:rsidRDefault="00007CDD" w:rsidP="00007CDD">
      <w:pPr>
        <w:pStyle w:val="Heading4"/>
        <w:rPr>
          <w:rFonts w:cs="Calibri"/>
        </w:rPr>
      </w:pPr>
      <w:r w:rsidRPr="002401A3">
        <w:rPr>
          <w:rFonts w:cs="Calibri"/>
        </w:rPr>
        <w:t xml:space="preserve">Increasing space debris levels will inevitably set off a chain of collisions.  </w:t>
      </w:r>
    </w:p>
    <w:p w14:paraId="2A734723" w14:textId="77777777" w:rsidR="00007CDD" w:rsidRPr="002401A3" w:rsidRDefault="00007CDD" w:rsidP="00007CDD">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37CD1F3" w14:textId="77777777" w:rsidR="00007CDD" w:rsidRPr="002401A3" w:rsidRDefault="00007CDD" w:rsidP="00007CDD">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68F0EA7" w14:textId="77777777" w:rsidR="00007CDD" w:rsidRPr="002401A3" w:rsidRDefault="00007CDD" w:rsidP="00007CDD">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3931D910" w14:textId="77777777" w:rsidR="00007CDD" w:rsidRPr="002401A3" w:rsidRDefault="00007CDD" w:rsidP="00007CDD">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860FDB9" w14:textId="77777777" w:rsidR="00007CDD" w:rsidRPr="002401A3" w:rsidRDefault="00007CDD" w:rsidP="00007CDD">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4BF283EA" w14:textId="77777777" w:rsidR="00007CDD" w:rsidRPr="002401A3" w:rsidRDefault="00007CDD" w:rsidP="00007CDD">
      <w:pPr>
        <w:rPr>
          <w:sz w:val="12"/>
        </w:rPr>
      </w:pPr>
    </w:p>
    <w:p w14:paraId="31BB7C74" w14:textId="77777777" w:rsidR="00007CDD" w:rsidRPr="002401A3" w:rsidRDefault="00007CDD" w:rsidP="00007CDD">
      <w:pPr>
        <w:pStyle w:val="Heading3"/>
        <w:rPr>
          <w:rFonts w:cs="Calibri"/>
        </w:rPr>
      </w:pPr>
      <w:r w:rsidRPr="002401A3">
        <w:rPr>
          <w:rFonts w:cs="Calibri"/>
        </w:rPr>
        <w:t>Advantage 2: Colonialism</w:t>
      </w:r>
    </w:p>
    <w:p w14:paraId="00A23CD2" w14:textId="77777777" w:rsidR="00007CDD" w:rsidRPr="002401A3" w:rsidRDefault="00007CDD" w:rsidP="00007CDD">
      <w:pPr>
        <w:pStyle w:val="Heading4"/>
        <w:rPr>
          <w:rFonts w:cs="Calibri"/>
        </w:rPr>
      </w:pPr>
      <w:r w:rsidRPr="002401A3">
        <w:rPr>
          <w:rFonts w:cs="Calibri"/>
        </w:rPr>
        <w:t>Private expansion into space replicates a colonialist mindset, perpetuating problems on Earth.</w:t>
      </w:r>
    </w:p>
    <w:p w14:paraId="6B03ED1F" w14:textId="77777777" w:rsidR="00007CDD" w:rsidRPr="002401A3" w:rsidRDefault="00007CDD" w:rsidP="00007CDD">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0ACBE3E" w14:textId="77777777" w:rsidR="00007CDD" w:rsidRPr="002401A3" w:rsidRDefault="00007CDD" w:rsidP="00007CDD">
      <w:pPr>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0" w:history="1">
        <w:r w:rsidRPr="002401A3">
          <w:rPr>
            <w:rStyle w:val="Hyperlink"/>
            <w:sz w:val="12"/>
          </w:rPr>
          <w:t>terraforming</w:t>
        </w:r>
      </w:hyperlink>
      <w:r w:rsidRPr="002401A3">
        <w:rPr>
          <w:sz w:val="12"/>
        </w:rPr>
        <w:t>” Mars using resources and technologies that don’t yet exist.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3" w:history="1">
        <w:r w:rsidRPr="002401A3">
          <w:rPr>
            <w:rStyle w:val="StyleUnderline"/>
            <w:sz w:val="24"/>
          </w:rPr>
          <w:t>company-states</w:t>
        </w:r>
      </w:hyperlink>
      <w:r w:rsidRPr="002401A3">
        <w:rPr>
          <w:rStyle w:val="StyleUnderline"/>
          <w:sz w:val="24"/>
        </w:rPr>
        <w:t> of the 17th and 18th centuries,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4E0B18D4" w14:textId="77777777" w:rsidR="00007CDD" w:rsidRPr="002401A3" w:rsidRDefault="00007CDD" w:rsidP="00007CDD">
      <w:pPr>
        <w:pStyle w:val="Heading4"/>
        <w:rPr>
          <w:rFonts w:cs="Calibri"/>
        </w:rPr>
      </w:pPr>
      <w:r w:rsidRPr="002401A3">
        <w:rPr>
          <w:rFonts w:cs="Calibri"/>
        </w:rPr>
        <w:t>Private space colonization would amplify social inequalities on Earth and contribute little scientific value – Spencer ‘17</w:t>
      </w:r>
    </w:p>
    <w:p w14:paraId="1AC461B9" w14:textId="77777777" w:rsidR="00007CDD" w:rsidRPr="002401A3" w:rsidRDefault="00007CDD" w:rsidP="00007CDD">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7AE5AE7A" w14:textId="77777777" w:rsidR="00007CDD" w:rsidRPr="002401A3" w:rsidRDefault="00007CDD" w:rsidP="00007CDD">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6"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7"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9" w:history="1">
        <w:r w:rsidRPr="002401A3">
          <w:rPr>
            <w:rStyle w:val="Hyperlink"/>
            <w:sz w:val="12"/>
          </w:rPr>
          <w:t>fund</w:t>
        </w:r>
      </w:hyperlink>
      <w:r w:rsidRPr="002401A3">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30"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31"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2" w:history="1">
        <w:r w:rsidRPr="002401A3">
          <w:rPr>
            <w:rStyle w:val="Hyperlink"/>
            <w:sz w:val="12"/>
          </w:rPr>
          <w:t>video</w:t>
        </w:r>
      </w:hyperlink>
      <w:r w:rsidRPr="002401A3">
        <w:rPr>
          <w:sz w:val="12"/>
        </w:rPr>
        <w:t xml:space="preserve"> of the transit system in action and </w:t>
      </w:r>
      <w:hyperlink r:id="rId33"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586367F8" w14:textId="77777777" w:rsidR="00007CDD" w:rsidRPr="002401A3" w:rsidRDefault="00007CDD" w:rsidP="00007CDD">
      <w:pPr>
        <w:pStyle w:val="Heading4"/>
        <w:rPr>
          <w:rFonts w:cs="Calibri"/>
        </w:rPr>
      </w:pPr>
      <w:r w:rsidRPr="002401A3">
        <w:rPr>
          <w:rFonts w:cs="Calibri"/>
        </w:rPr>
        <w:t>Private appropriation of space instead of treating it as a global commons amplifies inequality on Earth. Stockwell 20</w:t>
      </w:r>
    </w:p>
    <w:p w14:paraId="7898736D" w14:textId="77777777" w:rsidR="00007CDD" w:rsidRPr="002401A3" w:rsidRDefault="00007CDD" w:rsidP="00007CDD">
      <w:r w:rsidRPr="002401A3">
        <w:t xml:space="preserve">Samuel Stockwell, 7-20-2020, "Legal ‘Black Holes’ in Outer Space: The Regulation of Private Space Companies," E-International Relations, </w:t>
      </w:r>
      <w:hyperlink r:id="rId51" w:history="1">
        <w:r w:rsidRPr="002401A3">
          <w:rPr>
            <w:rStyle w:val="Hyperlink"/>
          </w:rPr>
          <w:t>https://www.e-ir.info/2020/07/20/legal-black-holes-in-outer-space-the-regulation-of-private-space-companies/</w:t>
        </w:r>
      </w:hyperlink>
      <w:r w:rsidRPr="002401A3">
        <w:t xml:space="preserve"> //marlborough JH</w:t>
      </w:r>
    </w:p>
    <w:p w14:paraId="0B9110BD" w14:textId="77777777" w:rsidR="00007CDD" w:rsidRPr="002401A3" w:rsidRDefault="00007CDD" w:rsidP="00007CDD">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Brindestine (The Telegraph, 2020). Yet, whilst this development was widely covered in the media, </w:t>
      </w:r>
      <w:r w:rsidRPr="002401A3">
        <w:rPr>
          <w:rStyle w:val="StyleUnderline"/>
        </w:rPr>
        <w:t>less coverage has focused on the extent to which existing international legislation surrounding outer space endeavours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The lack of specificity within the OST 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global citizenry in favour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w:t>
      </w:r>
      <w:r w:rsidRPr="002401A3">
        <w:rPr>
          <w:rStyle w:val="StyleUnderline"/>
        </w:rPr>
        <w:t>the continuous sharp decline in NASA’s overall budget that has occurred since the Apollo 11 moon landing, and the increasing trends towards the privatisation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(Kearnes &amp; van Dooren,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the privatisation of the space industry that has occurred since the 1980s has meant that the legislation leaves an 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r w:rsidRPr="002401A3">
        <w:rPr>
          <w:rStyle w:val="StyleUnderline"/>
          <w:highlight w:val="yellow"/>
        </w:rPr>
        <w:t>NewSpace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 xml:space="preserve">(Kearnes &amp; Dooren: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endeavours in ways that appeal to the common good, </w:t>
      </w:r>
      <w:r w:rsidRPr="002401A3">
        <w:rPr>
          <w:rStyle w:val="StyleUnderline"/>
          <w:highlight w:val="yellow"/>
        </w:rPr>
        <w:t>NewSpace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14:paraId="573BEB1D" w14:textId="77777777" w:rsidR="00007CDD" w:rsidRPr="002401A3" w:rsidRDefault="00007CDD" w:rsidP="00007CDD"/>
    <w:p w14:paraId="30B7AA2D" w14:textId="77777777" w:rsidR="00007CDD" w:rsidRPr="002401A3" w:rsidRDefault="00007CDD" w:rsidP="00007CDD">
      <w:pPr>
        <w:pStyle w:val="Heading4"/>
        <w:rPr>
          <w:rFonts w:cs="Calibri"/>
        </w:rPr>
      </w:pPr>
      <w:r w:rsidRPr="002401A3">
        <w:rPr>
          <w:rFonts w:cs="Calibri"/>
        </w:rPr>
        <w:t>Private control of space inevitably leads to exploitation. Spencer ‘20</w:t>
      </w:r>
    </w:p>
    <w:p w14:paraId="110856BE" w14:textId="77777777" w:rsidR="00007CDD" w:rsidRPr="002401A3" w:rsidRDefault="00007CDD" w:rsidP="00007CDD">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07F47B10" w14:textId="77777777" w:rsidR="00007CDD" w:rsidRPr="002401A3" w:rsidRDefault="00007CDD" w:rsidP="00007CDD">
      <w:pPr>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67"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68"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4921C597" w14:textId="77777777" w:rsidR="00007CDD" w:rsidRPr="002401A3" w:rsidRDefault="00007CDD" w:rsidP="00007CDD">
      <w:pPr>
        <w:pStyle w:val="Heading4"/>
        <w:rPr>
          <w:rFonts w:cs="Calibri"/>
        </w:rPr>
      </w:pPr>
      <w:r w:rsidRPr="002401A3">
        <w:rPr>
          <w:rFonts w:cs="Calibri"/>
        </w:rPr>
        <w:t>Space resources must be distributed democratically—this requires challenging private control of outer space</w:t>
      </w:r>
    </w:p>
    <w:p w14:paraId="2FA61536" w14:textId="77777777" w:rsidR="00007CDD" w:rsidRPr="002401A3" w:rsidRDefault="00007CDD" w:rsidP="00007CDD">
      <w:pPr>
        <w:rPr>
          <w:rStyle w:val="Style13ptBold"/>
        </w:rPr>
      </w:pPr>
      <w:r w:rsidRPr="002401A3">
        <w:rPr>
          <w:rStyle w:val="Style13ptBold"/>
        </w:rPr>
        <w:t>Levine 15</w:t>
      </w:r>
    </w:p>
    <w:p w14:paraId="11888CEA" w14:textId="77777777" w:rsidR="00007CDD" w:rsidRPr="002401A3" w:rsidRDefault="00007CDD" w:rsidP="00007CDD">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3E92ADBF" w14:textId="77777777" w:rsidR="00007CDD" w:rsidRPr="002401A3" w:rsidRDefault="00007CDD" w:rsidP="00007CDD">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1C204FD5" w14:textId="77777777" w:rsidR="00007CDD" w:rsidRPr="002401A3" w:rsidRDefault="00007CDD" w:rsidP="00007CDD"/>
    <w:p w14:paraId="1EA350E2" w14:textId="77777777" w:rsidR="00007CDD" w:rsidRPr="002401A3" w:rsidRDefault="00007CDD" w:rsidP="00007CDD">
      <w:pPr>
        <w:pStyle w:val="Heading3"/>
        <w:rPr>
          <w:rFonts w:cs="Calibri"/>
        </w:rPr>
      </w:pPr>
      <w:r w:rsidRPr="002401A3">
        <w:rPr>
          <w:rFonts w:cs="Calibri"/>
        </w:rPr>
        <w:t>Plan</w:t>
      </w:r>
    </w:p>
    <w:p w14:paraId="7A62B1E9" w14:textId="77777777" w:rsidR="00007CDD" w:rsidRPr="002401A3" w:rsidRDefault="00007CDD" w:rsidP="00007CDD">
      <w:pPr>
        <w:pStyle w:val="Heading4"/>
        <w:rPr>
          <w:rFonts w:cs="Calibri"/>
        </w:rPr>
      </w:pPr>
      <w:r w:rsidRPr="002401A3">
        <w:rPr>
          <w:rFonts w:cs="Calibri"/>
        </w:rPr>
        <w:t xml:space="preserve">The appropriation of outer space by private entities is unjust. Thus, the plan. </w:t>
      </w:r>
    </w:p>
    <w:p w14:paraId="3750203F" w14:textId="77777777" w:rsidR="00007CDD" w:rsidRPr="00596CC4" w:rsidRDefault="00007CDD" w:rsidP="00007CDD">
      <w:pPr>
        <w:pStyle w:val="Heading4"/>
      </w:pPr>
      <w:r w:rsidRPr="00596CC4">
        <w:t>Plan text: Outer space ought to be recognized as a global commons as per the Goehring card. Goehring describes but does not advocate treating space in this way.</w:t>
      </w:r>
    </w:p>
    <w:p w14:paraId="17F1DA3F" w14:textId="77777777" w:rsidR="00007CDD" w:rsidRPr="002401A3" w:rsidRDefault="00007CDD" w:rsidP="00007CDD">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344E4FB2" w14:textId="77777777" w:rsidR="00007CDD" w:rsidRPr="002401A3" w:rsidRDefault="00007CDD" w:rsidP="00007CDD">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B542AF8" w14:textId="77777777" w:rsidR="00007CDD" w:rsidRPr="002401A3" w:rsidRDefault="00007CDD" w:rsidP="00007CDD">
      <w:pPr>
        <w:pStyle w:val="Heading3"/>
        <w:rPr>
          <w:rFonts w:cs="Calibri"/>
        </w:rPr>
      </w:pPr>
      <w:r w:rsidRPr="002401A3">
        <w:rPr>
          <w:rFonts w:cs="Calibri"/>
        </w:rPr>
        <w:t>Solvency</w:t>
      </w:r>
    </w:p>
    <w:p w14:paraId="270134A0" w14:textId="77777777" w:rsidR="00007CDD" w:rsidRPr="002401A3" w:rsidRDefault="00007CDD" w:rsidP="00007CDD">
      <w:pPr>
        <w:pStyle w:val="Heading4"/>
        <w:rPr>
          <w:rFonts w:cs="Calibri"/>
        </w:rPr>
      </w:pPr>
      <w:r w:rsidRPr="002401A3">
        <w:rPr>
          <w:rFonts w:cs="Calibri"/>
        </w:rPr>
        <w:t>Treating space as a commons solves orbital debris. States already agree to a limited regime of this type.</w:t>
      </w:r>
    </w:p>
    <w:p w14:paraId="744CB15E" w14:textId="77777777" w:rsidR="00007CDD" w:rsidRPr="002401A3" w:rsidRDefault="00007CDD" w:rsidP="00007CD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3D3D5BC9" w14:textId="77777777" w:rsidR="00007CDD" w:rsidRPr="002401A3" w:rsidRDefault="00007CDD" w:rsidP="00007CDD">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5F6F293" w14:textId="77777777" w:rsidR="00007CDD" w:rsidRPr="002401A3" w:rsidRDefault="00007CDD" w:rsidP="00007CDD">
      <w:pPr>
        <w:pStyle w:val="Heading4"/>
        <w:rPr>
          <w:rFonts w:cs="Calibri"/>
        </w:rPr>
      </w:pPr>
      <w:r w:rsidRPr="002401A3">
        <w:rPr>
          <w:rFonts w:cs="Calibri"/>
        </w:rPr>
        <w:t>States can extend existing models to govern space, but recognition of space as a commons is key.</w:t>
      </w:r>
    </w:p>
    <w:p w14:paraId="1DC4F953" w14:textId="77777777" w:rsidR="00007CDD" w:rsidRPr="002401A3" w:rsidRDefault="00007CDD" w:rsidP="00007CD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4" w:history="1">
        <w:r w:rsidRPr="002401A3">
          <w:rPr>
            <w:rStyle w:val="Hyperlink"/>
          </w:rPr>
          <w:t>https://carnegieendowment.org/2021/03/09/space-is-great-commons.-it-s-time-to-treat-it-as-such-pub-84018</w:t>
        </w:r>
      </w:hyperlink>
      <w:r w:rsidRPr="002401A3">
        <w:t>&gt; AT</w:t>
      </w:r>
    </w:p>
    <w:p w14:paraId="289DABD0" w14:textId="77777777" w:rsidR="00007CDD" w:rsidRPr="002401A3" w:rsidRDefault="00007CDD" w:rsidP="00007CDD">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43D5090E" w14:textId="77777777" w:rsidR="00007CDD" w:rsidRPr="002401A3" w:rsidRDefault="00007CDD" w:rsidP="00007CDD">
      <w:pPr>
        <w:pStyle w:val="Heading4"/>
        <w:rPr>
          <w:rFonts w:cs="Calibri"/>
        </w:rPr>
      </w:pPr>
      <w:r w:rsidRPr="002401A3">
        <w:rPr>
          <w:rFonts w:cs="Calibri"/>
        </w:rPr>
        <w:t>Treating space as a commons is key to ethical exploration and human survival.</w:t>
      </w:r>
    </w:p>
    <w:p w14:paraId="5EC9244B" w14:textId="77777777" w:rsidR="00007CDD" w:rsidRPr="002401A3" w:rsidRDefault="00007CDD" w:rsidP="00007CDD">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658232A7" w14:textId="77777777" w:rsidR="00007CDD" w:rsidRPr="00191181" w:rsidRDefault="00007CDD" w:rsidP="00007CDD">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4EDE0F9A" w14:textId="77777777" w:rsidR="00007CDD" w:rsidRPr="002401A3" w:rsidRDefault="00007CDD" w:rsidP="00007CDD">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3809661B"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07CDD"/>
    <w:rsid w:val="000029E3"/>
    <w:rsid w:val="000029E8"/>
    <w:rsid w:val="00004225"/>
    <w:rsid w:val="000066CA"/>
    <w:rsid w:val="00007264"/>
    <w:rsid w:val="000076A9"/>
    <w:rsid w:val="00007CDD"/>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3957D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07C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7C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7C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07C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07C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7C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7CDD"/>
  </w:style>
  <w:style w:type="character" w:customStyle="1" w:styleId="Heading1Char">
    <w:name w:val="Heading 1 Char"/>
    <w:aliases w:val="Pocket Char"/>
    <w:basedOn w:val="DefaultParagraphFont"/>
    <w:link w:val="Heading1"/>
    <w:uiPriority w:val="9"/>
    <w:rsid w:val="00007C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7CD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07C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07C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7CD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07CD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07C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7CD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07CDD"/>
    <w:rPr>
      <w:color w:val="auto"/>
      <w:u w:val="none"/>
    </w:rPr>
  </w:style>
  <w:style w:type="paragraph" w:styleId="DocumentMap">
    <w:name w:val="Document Map"/>
    <w:basedOn w:val="Normal"/>
    <w:link w:val="DocumentMapChar"/>
    <w:uiPriority w:val="99"/>
    <w:semiHidden/>
    <w:unhideWhenUsed/>
    <w:rsid w:val="00007C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7CDD"/>
    <w:rPr>
      <w:rFonts w:ascii="Lucida Grande" w:hAnsi="Lucida Grande" w:cs="Lucida Grande"/>
    </w:rPr>
  </w:style>
  <w:style w:type="paragraph" w:customStyle="1" w:styleId="Emphasis1">
    <w:name w:val="Emphasis1"/>
    <w:basedOn w:val="Normal"/>
    <w:link w:val="Emphasis"/>
    <w:autoRedefine/>
    <w:uiPriority w:val="20"/>
    <w:qFormat/>
    <w:rsid w:val="00007CDD"/>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07C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doi.org/10.1163/15733823-00215p01" TargetMode="External"/><Relationship Id="rId14" Type="http://schemas.openxmlformats.org/officeDocument/2006/relationships/hyperlink" Target="https://www.gutenberg.org/files/2434/2434-h/2434-h.htm" TargetMode="External"/><Relationship Id="rId15" Type="http://schemas.openxmlformats.org/officeDocument/2006/relationships/hyperlink" Target="https://quod.lib.umich.edu/cgi/t/text/pageviewer-idx?cc=eebo2;c=eebo2;idno=a68588.0001.001;node=A68588.0001.001:5;seq=29;vid=15242;page=root;view=text" TargetMode="External"/><Relationship Id="rId16" Type="http://schemas.openxmlformats.org/officeDocument/2006/relationships/hyperlink" Target="https://www.dhi.ac.uk/hartlib/view?docset=main&amp;docname=62A_08" TargetMode="External"/><Relationship Id="rId17" Type="http://schemas.openxmlformats.org/officeDocument/2006/relationships/hyperlink" Target="https://www.dhi.ac.uk/hartlib/view?docset=main&amp;docname=64_18" TargetMode="External"/><Relationship Id="rId18" Type="http://schemas.openxmlformats.org/officeDocument/2006/relationships/hyperlink" Target="https://www.geekwire.com/2018/jeff-bezos-isdc-space-vision/" TargetMode="External"/><Relationship Id="rId19" Type="http://schemas.openxmlformats.org/officeDocument/2006/relationships/hyperlink" Target="https://space.nss.org/the-colonization-of-space-gerard-k-o-neill-physics-today-1974/" TargetMode="External"/><Relationship Id="rId63" Type="http://schemas.openxmlformats.org/officeDocument/2006/relationships/hyperlink" Target="https://www.jacobinmag.com/2015/11/philanthropy-charity-banga-carnegie-gates-foundation-development" TargetMode="External"/><Relationship Id="rId64" Type="http://schemas.openxmlformats.org/officeDocument/2006/relationships/hyperlink" Target="https://www.jacobinmag.com/2015/11/philanthropy-charity-banga-carnegie-gates-foundation-development" TargetMode="External"/><Relationship Id="rId65" Type="http://schemas.openxmlformats.org/officeDocument/2006/relationships/hyperlink" Target="http://www.peterfrase.com/2011/08/the-decay-of-the-capitalist-clas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67" Type="http://schemas.openxmlformats.org/officeDocument/2006/relationships/hyperlink" Target="https://www.recode.net/2016/9/27/13081488/elon-musk-spacex-mars-colony-space-travel-funding-rocket-nasa" TargetMode="External"/><Relationship Id="rId68" Type="http://schemas.openxmlformats.org/officeDocument/2006/relationships/hyperlink" Target="http://www.telegraph.co.uk/science/2017/06/21/elon-musk-create-city-mars-million-inhabitants/" TargetMode="External"/><Relationship Id="rId69" Type="http://schemas.openxmlformats.org/officeDocument/2006/relationships/hyperlink" Target="https://www.jacobinmag.com/2017/02/mars-elon-musk-space-exploration-nasa-colonization" TargetMode="External"/><Relationship Id="rId50" Type="http://schemas.openxmlformats.org/officeDocument/2006/relationships/hyperlink" Target="https://www.jacobinmag.com/2015/04/aliens-extraterrestrials-active-seti/" TargetMode="External"/><Relationship Id="rId51" Type="http://schemas.openxmlformats.org/officeDocument/2006/relationships/hyperlink" Target="https://www.e-ir.info/2020/07/20/legal-black-holes-in-outer-space-the-regulation-of-private-space-companies/"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53" Type="http://schemas.openxmlformats.org/officeDocument/2006/relationships/hyperlink" Target="http://nypost.com/2017/10/07/elon-musks-inspiring-vision-for-reaching-mars-and-the-stars/" TargetMode="External"/><Relationship Id="rId54" Type="http://schemas.openxmlformats.org/officeDocument/2006/relationships/hyperlink" Target="http://blogs.discovermagazine.com/80beats/2010/02/01/obamas-nasa-budget-so-long-moon-missions-hello-private-spaceflight/" TargetMode="External"/><Relationship Id="rId55" Type="http://schemas.openxmlformats.org/officeDocument/2006/relationships/hyperlink" Target="http://www.theregister.co.uk/2012/03/08/nasa_private_space_nasa/" TargetMode="External"/><Relationship Id="rId56" Type="http://schemas.openxmlformats.org/officeDocument/2006/relationships/hyperlink" Target="https://www.wsj.com/articles/america-will-return-to-the-moonand-go-beyond-1507158341?mod=e2fb" TargetMode="External"/><Relationship Id="rId57" Type="http://schemas.openxmlformats.org/officeDocument/2006/relationships/hyperlink" Target="https://www.salon.com/2017/08/06/tacoma-the-next-video-game-from-gone-home-creators-imagines-the-gig-economy-in-space/" TargetMode="External"/><Relationship Id="rId58" Type="http://schemas.openxmlformats.org/officeDocument/2006/relationships/hyperlink" Target="https://www.theguardian.com/world/2015/mar/04/east-india-company-original-corporate-raiders" TargetMode="External"/><Relationship Id="rId59" Type="http://schemas.openxmlformats.org/officeDocument/2006/relationships/hyperlink" Target="https://www.salon.com/2017/09/19/trumps-interior-secretary-on-national-monuments-sell-em-and-strip-em/" TargetMode="External"/><Relationship Id="rId40" Type="http://schemas.openxmlformats.org/officeDocument/2006/relationships/hyperlink" Target="https://www.nytimes.com/2016/09/28/science/elon-musk-spacex-mars-exploration.html?_r=1" TargetMode="External"/><Relationship Id="rId41" Type="http://schemas.openxmlformats.org/officeDocument/2006/relationships/hyperlink" Target="https://www.theverge.com/2016/9/30/13114704/spacex-elon-musk-vs-mars-one-nasa-mission-timeline" TargetMode="External"/><Relationship Id="rId42" Type="http://schemas.openxmlformats.org/officeDocument/2006/relationships/hyperlink" Target="https://www.dailykos.com/story/2015/5/5/1372730/-Skylab-and-the-Sit-Down-Strike-in-Space" TargetMode="External"/><Relationship Id="rId43" Type="http://schemas.openxmlformats.org/officeDocument/2006/relationships/hyperlink" Target="https://www.newscientist.com/article/mg21628855.100-build-a-mars-base-with-a-box-of-engineered-bugs.html" TargetMode="External"/><Relationship Id="rId44" Type="http://schemas.openxmlformats.org/officeDocument/2006/relationships/hyperlink" Target="https://www.outsideonline.com/1929131/how-much-does-it-cost-climb-everest" TargetMode="External"/><Relationship Id="rId45" Type="http://schemas.openxmlformats.org/officeDocument/2006/relationships/hyperlink" Target="https://kristof.blogs.nytimes.com/2016/03/28/sherpa-they-die-we-go-home/" TargetMode="External"/><Relationship Id="rId46" Type="http://schemas.openxmlformats.org/officeDocument/2006/relationships/hyperlink" Target="http://www.businessinsider.com/starbucks-boycott-after-ceos-refugee-support-2017-1" TargetMode="External"/><Relationship Id="rId47" Type="http://schemas.openxmlformats.org/officeDocument/2006/relationships/hyperlink" Target="http://www.huffingtonpost.com/entry/boycott-starbucks-backfires_us_58903e39e4b0c90efeffd8af" TargetMode="External"/><Relationship Id="rId48" Type="http://schemas.openxmlformats.org/officeDocument/2006/relationships/hyperlink" Target="https://www.jacobinmag.com/2016/11/david-brock-clinton-sanders-donald-trump/" TargetMode="External"/><Relationship Id="rId49"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30" Type="http://schemas.openxmlformats.org/officeDocument/2006/relationships/hyperlink" Target="https://www.bloomberg.com/news/articles/2016-09-27/elon-musk-s-vision-for-mars-travel-focuses-on-reusable-rockets" TargetMode="External"/><Relationship Id="rId31" Type="http://schemas.openxmlformats.org/officeDocument/2006/relationships/hyperlink" Target="https://www.wired.com/2016/09/elon-musk-colonize-mars/" TargetMode="External"/><Relationship Id="rId32" Type="http://schemas.openxmlformats.org/officeDocument/2006/relationships/hyperlink" Target="https://www.nytimes.com/2016/09/28/science/elon-musk-spacex-mars-exploration.html?_r=0" TargetMode="External"/><Relationship Id="rId33" Type="http://schemas.openxmlformats.org/officeDocument/2006/relationships/hyperlink" Target="http://www.slate.com/blogs/future_tense/2016/09/27/elon_musk_details_his_crazy_very_real_plan_to_colonize_mars.html" TargetMode="External"/><Relationship Id="rId34" Type="http://schemas.openxmlformats.org/officeDocument/2006/relationships/hyperlink" Target="https://www.nasa.gov/image-feature/frosted-dunes-on-mars" TargetMode="External"/><Relationship Id="rId35" Type="http://schemas.openxmlformats.org/officeDocument/2006/relationships/hyperlink" Target="https://mars.jpl.nasa.gov/gallery/atlas/olympus-mons.html" TargetMode="External"/><Relationship Id="rId36" Type="http://schemas.openxmlformats.org/officeDocument/2006/relationships/hyperlink" Target="https://www.washingtonpost.com/news/morning-mix/wp/2015/03/03/decades-of-human-waste-have-made-mount-everest-a-fecal-time-bomb/" TargetMode="External"/><Relationship Id="rId37" Type="http://schemas.openxmlformats.org/officeDocument/2006/relationships/hyperlink" Target="https://www.nasa.gov/open/data.html" TargetMode="External"/><Relationship Id="rId38" Type="http://schemas.openxmlformats.org/officeDocument/2006/relationships/hyperlink" Target="https://www.nasa.gov/feature/first-cubesat-built-by-an-elementary-school-deployed-into-space" TargetMode="External"/><Relationship Id="rId39" Type="http://schemas.openxmlformats.org/officeDocument/2006/relationships/hyperlink" Target="https://www.nasa.gov/press/2015/april/nasa-extends-campaign-for-public-to-name-features-on-pluto" TargetMode="External"/><Relationship Id="rId70" Type="http://schemas.openxmlformats.org/officeDocument/2006/relationships/hyperlink" Target="http://www.businessinsider.com/working-with-elon-musk-tesla-2015-5" TargetMode="External"/><Relationship Id="rId71" Type="http://schemas.openxmlformats.org/officeDocument/2006/relationships/hyperlink" Target="https://harpers.org/archive/2011/11/the-bleakness-stakes/" TargetMode="External"/><Relationship Id="rId72" Type="http://schemas.openxmlformats.org/officeDocument/2006/relationships/hyperlink" Target="https://jacobinmag.com/2015/03/space-industry-extraction-levine" TargetMode="External"/><Relationship Id="rId20" Type="http://schemas.openxmlformats.org/officeDocument/2006/relationships/hyperlink" Target="https://www.businessinsider.com/nasa-just-quashed-elon-musks-plans-to-make-mars-habitable-for-humans-2018-7" TargetMode="External"/><Relationship Id="rId21" Type="http://schemas.openxmlformats.org/officeDocument/2006/relationships/hyperlink" Target="https://www.businessinsider.com/elon-musk-spacex-mars-plan-timeline-2018-10" TargetMode="External"/><Relationship Id="rId22" Type="http://schemas.openxmlformats.org/officeDocument/2006/relationships/hyperlink" Target="https://www.businessinsider.com/elon-musk-says-we-could-put-a-million-people-on-mars-within-a-century-2015-6" TargetMode="External"/><Relationship Id="rId23" Type="http://schemas.openxmlformats.org/officeDocument/2006/relationships/hyperlink" Target="https://doi.org/10.1177/1354066120928127" TargetMode="External"/><Relationship Id="rId24" Type="http://schemas.openxmlformats.org/officeDocument/2006/relationships/hyperlink" Target="http://bostonreview.net/science-nature/alina-utrata-lost-space" TargetMode="External"/><Relationship Id="rId25" Type="http://schemas.openxmlformats.org/officeDocument/2006/relationships/hyperlink" Target="https://www.jacobinmag.com/2017/02/mars-elon-musk-space-exploration-nasa-colonization.%20%20//" TargetMode="External"/><Relationship Id="rId26" Type="http://schemas.openxmlformats.org/officeDocument/2006/relationships/hyperlink" Target="http://www.astronautix.com/m/mpk.html" TargetMode="External"/><Relationship Id="rId27" Type="http://schemas.openxmlformats.org/officeDocument/2006/relationships/hyperlink" Target="http://www.businessinsider.com/startups-in-space-2009-8" TargetMode="External"/><Relationship Id="rId28" Type="http://schemas.openxmlformats.org/officeDocument/2006/relationships/hyperlink" Target="http://www.space.com/19981-private-mars-mission-married-2018.html" TargetMode="External"/><Relationship Id="rId29" Type="http://schemas.openxmlformats.org/officeDocument/2006/relationships/hyperlink" Target="http://www.mars-one.com/faq/finance-and-feasibility/what-is-mars-ones-funding-model" TargetMode="External"/><Relationship Id="rId73" Type="http://schemas.openxmlformats.org/officeDocument/2006/relationships/hyperlink" Target="https://carnegieendowment.org/2021/03/09/space-is-great-commons.-it-s-time-to-treat-it-as-such-pub-84018" TargetMode="External"/><Relationship Id="rId74" Type="http://schemas.openxmlformats.org/officeDocument/2006/relationships/hyperlink" Target="https://carnegieendowment.org/2021/03/09/space-is-great-commons.-it-s-time-to-treat-it-as-such-pub-84018" TargetMode="Externa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https://www.salon.com/2016/12/15/exxonmobil-ceo-and-trump-pick-rex-tillerson-my-philosophy-is-to-make-money_partner/" TargetMode="External"/><Relationship Id="rId61" Type="http://schemas.openxmlformats.org/officeDocument/2006/relationships/hyperlink" Target="https://www.jacobinmag.com/2017/02/mars-elon-musk-space-exploration-nasa-colonization" TargetMode="External"/><Relationship Id="rId62" Type="http://schemas.openxmlformats.org/officeDocument/2006/relationships/hyperlink" Target="http://www.dailykos.com/story/2015/5/5/1372730/-Skylab-and-the-Sit-Down-Strike-in-Space" TargetMode="External"/><Relationship Id="rId10" Type="http://schemas.openxmlformats.org/officeDocument/2006/relationships/hyperlink" Target="https://doi.org/10.7227/TSC.27.3.2" TargetMode="External"/><Relationship Id="rId11" Type="http://schemas.openxmlformats.org/officeDocument/2006/relationships/hyperlink" Target="http://nationalhumanitiescenter.org/pds/amerbegin/exploration/text5/hakluyt.pdf" TargetMode="External"/><Relationship Id="rId12" Type="http://schemas.openxmlformats.org/officeDocument/2006/relationships/hyperlink" Target="https://www.digitalhistory.uh.edu/disp_textbook.cfm?smtID=3&amp;psid=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D82FB0-98A7-A54E-B57A-6DA7FA3FD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15933</Words>
  <Characters>90824</Characters>
  <Application>Microsoft Macintosh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106544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2021-12-18T01:50:00Z</dcterms:created>
  <dcterms:modified xsi:type="dcterms:W3CDTF">2021-12-18T01:53:00Z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