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DB9E74" w14:textId="77777777" w:rsidR="00B71D4D" w:rsidRPr="0040591F" w:rsidRDefault="00B71D4D" w:rsidP="00B71D4D">
      <w:pPr>
        <w:pStyle w:val="Heading1"/>
        <w:rPr>
          <w:rFonts w:cs="Calibri"/>
        </w:rPr>
      </w:pPr>
      <w:r>
        <w:rPr>
          <w:rFonts w:cs="Calibri"/>
        </w:rPr>
        <w:t>ac</w:t>
      </w:r>
    </w:p>
    <w:p w14:paraId="025A87E9" w14:textId="77777777" w:rsidR="00B71D4D" w:rsidRPr="00541074" w:rsidRDefault="00B71D4D" w:rsidP="00B71D4D">
      <w:pPr>
        <w:rPr>
          <w:b/>
          <w:bCs/>
          <w:sz w:val="26"/>
        </w:rPr>
      </w:pPr>
      <w:r w:rsidRPr="00541074">
        <w:rPr>
          <w:rStyle w:val="Style13ptBold"/>
        </w:rPr>
        <w:t>Ambiguities in the OST that allow private appropriation have kicked off a race to develop space, setting the stage for a debris crisis and the domination of space by unaccountable billionaires</w:t>
      </w:r>
      <w:r>
        <w:rPr>
          <w:rStyle w:val="Style13ptBold"/>
        </w:rPr>
        <w:t xml:space="preserve">. Current laws fail due to </w:t>
      </w:r>
      <w:r w:rsidRPr="002108FA">
        <w:rPr>
          <w:rStyle w:val="Style13ptBold"/>
        </w:rPr>
        <w:t xml:space="preserve">lax </w:t>
      </w:r>
      <w:r>
        <w:rPr>
          <w:rStyle w:val="Style13ptBold"/>
        </w:rPr>
        <w:t xml:space="preserve">rules and </w:t>
      </w:r>
      <w:r w:rsidRPr="000131C0">
        <w:rPr>
          <w:rStyle w:val="Style13ptBold"/>
        </w:rPr>
        <w:t>forum</w:t>
      </w:r>
      <w:r w:rsidRPr="002108FA">
        <w:rPr>
          <w:rStyle w:val="Style13ptBold"/>
        </w:rPr>
        <w:t xml:space="preserve"> shopping</w:t>
      </w:r>
      <w:r>
        <w:rPr>
          <w:rStyle w:val="Style13ptBold"/>
        </w:rPr>
        <w:t>.</w:t>
      </w:r>
    </w:p>
    <w:p w14:paraId="661C98DC" w14:textId="77777777" w:rsidR="00B71D4D" w:rsidRPr="00CA1BD9" w:rsidRDefault="00B71D4D" w:rsidP="00B71D4D">
      <w:r w:rsidRPr="00C544E8">
        <w:rPr>
          <w:rStyle w:val="Style13ptBold"/>
        </w:rPr>
        <w:t>Dovey 21</w:t>
      </w:r>
      <w:r w:rsidRPr="00C544E8">
        <w:t xml:space="preserve"> [Ceridwen Dovey,</w:t>
      </w:r>
      <w:r>
        <w:t xml:space="preserve"> </w:t>
      </w:r>
      <w:r w:rsidRPr="00C544E8">
        <w:t xml:space="preserve">“Space Exploration At What </w:t>
      </w:r>
      <w:proofErr w:type="gramStart"/>
      <w:r w:rsidRPr="00C544E8">
        <w:t>Price?,</w:t>
      </w:r>
      <w:proofErr w:type="gramEnd"/>
      <w:r w:rsidRPr="00C544E8">
        <w:t xml:space="preserve">” Readers Digest Asia Pacific, 5/1/21. </w:t>
      </w:r>
      <w:hyperlink r:id="rId9" w:history="1">
        <w:r w:rsidRPr="00C544E8">
          <w:rPr>
            <w:rStyle w:val="Hyperlink"/>
          </w:rPr>
          <w:t>https://www.pressreader.com/australia/readers-digest-asia-pacific/20210501/281487869174485</w:t>
        </w:r>
      </w:hyperlink>
      <w:r w:rsidRPr="00C544E8">
        <w:t>] CT</w:t>
      </w:r>
    </w:p>
    <w:p w14:paraId="722117FF" w14:textId="77777777" w:rsidR="00B71D4D" w:rsidRPr="008B349A" w:rsidRDefault="00B71D4D" w:rsidP="00B71D4D">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w:t>
      </w:r>
      <w:proofErr w:type="gramStart"/>
      <w:r w:rsidRPr="008B349A">
        <w:rPr>
          <w:sz w:val="16"/>
        </w:rPr>
        <w:t>a global commons</w:t>
      </w:r>
      <w:proofErr w:type="gramEnd"/>
      <w:r w:rsidRPr="008B349A">
        <w:rPr>
          <w:sz w:val="16"/>
        </w:rPr>
        <w:t xml:space="preserve">,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more 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xml:space="preserve">, not the ‘common heritage of mankind’, not </w:t>
      </w:r>
      <w:proofErr w:type="gramStart"/>
      <w:r w:rsidRPr="00522B3C">
        <w:rPr>
          <w:rStyle w:val="StyleUnderline"/>
        </w:rPr>
        <w:t>‘ res</w:t>
      </w:r>
      <w:proofErr w:type="gramEnd"/>
      <w:r w:rsidRPr="00522B3C">
        <w:rPr>
          <w:rStyle w:val="StyleUnderline"/>
        </w:rPr>
        <w:t xml:space="preserve">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“democratising”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subsidised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r w:rsidRPr="00CA1BD9">
        <w:rPr>
          <w:rStyle w:val="Emphasis"/>
        </w:rPr>
        <w:t>democratised</w:t>
      </w:r>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They’ve merely been privatised</w:t>
      </w:r>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Atossa Araxia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7AA28DF1" w14:textId="77777777" w:rsidR="00B71D4D" w:rsidRPr="002401A3" w:rsidRDefault="00B71D4D" w:rsidP="00B71D4D">
      <w:pPr>
        <w:pStyle w:val="Heading3"/>
        <w:rPr>
          <w:rFonts w:cs="Calibri"/>
        </w:rPr>
      </w:pPr>
      <w:r w:rsidRPr="002401A3">
        <w:rPr>
          <w:rFonts w:cs="Calibri"/>
        </w:rPr>
        <w:t>Advantage 1: Space Debris</w:t>
      </w:r>
    </w:p>
    <w:p w14:paraId="492C3D94" w14:textId="77777777" w:rsidR="00B71D4D" w:rsidRPr="002401A3" w:rsidRDefault="00B71D4D" w:rsidP="00B71D4D">
      <w:pPr>
        <w:pStyle w:val="Heading4"/>
        <w:rPr>
          <w:rFonts w:cs="Calibri"/>
        </w:rPr>
      </w:pPr>
      <w:r w:rsidRPr="002401A3">
        <w:rPr>
          <w:rFonts w:cs="Calibri"/>
        </w:rPr>
        <w:t xml:space="preserve">Increasing space debris levels inevitably set off a chain of collisions.  </w:t>
      </w:r>
    </w:p>
    <w:p w14:paraId="41432750" w14:textId="77777777" w:rsidR="00B71D4D" w:rsidRPr="002401A3" w:rsidRDefault="00B71D4D" w:rsidP="00B71D4D">
      <w:r w:rsidRPr="002401A3">
        <w:t xml:space="preserve">Chelsea </w:t>
      </w:r>
      <w:r w:rsidRPr="00D5586F">
        <w:rPr>
          <w:rStyle w:val="Style13ptBold"/>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48480C04" w14:textId="77777777" w:rsidR="00B71D4D" w:rsidRDefault="00B71D4D" w:rsidP="00B71D4D">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40591F">
        <w:rPr>
          <w:sz w:val="12"/>
          <w:szCs w:val="12"/>
        </w:rPr>
        <w:t>commercial</w:t>
      </w:r>
      <w:r w:rsidRPr="0040591F">
        <w:rPr>
          <w:u w:val="single"/>
        </w:rPr>
        <w:t xml:space="preserve"> space tourism will</w:t>
      </w:r>
      <w:r w:rsidRPr="002401A3">
        <w:rPr>
          <w:sz w:val="10"/>
        </w:rPr>
        <w:t xml:space="preserve"> also </w:t>
      </w:r>
      <w:r w:rsidRPr="0040591F">
        <w:rPr>
          <w:u w:val="single"/>
        </w:rPr>
        <w:t>increase</w:t>
      </w:r>
      <w:r w:rsidRPr="002401A3">
        <w:rPr>
          <w:u w:val="single"/>
        </w:rPr>
        <w:t xml:space="preserve"> the number of objects launched into space and thus the amount of </w:t>
      </w:r>
      <w:r w:rsidRPr="0040591F">
        <w:rPr>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40591F">
        <w:rPr>
          <w:u w:val="single"/>
        </w:rPr>
        <w:t xml:space="preserve">The </w:t>
      </w:r>
      <w:r w:rsidRPr="0040591F">
        <w:rPr>
          <w:rStyle w:val="Emphasis"/>
        </w:rPr>
        <w:t>Kessler Syndrome</w:t>
      </w:r>
      <w:r w:rsidRPr="0040591F">
        <w:rPr>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w:t>
      </w:r>
      <w:r w:rsidRPr="0040591F">
        <w:rPr>
          <w:u w:val="single"/>
        </w:rPr>
        <w:t xml:space="preserve">space </w:t>
      </w:r>
      <w:r w:rsidRPr="002401A3">
        <w:rPr>
          <w:highlight w:val="yellow"/>
          <w:u w:val="single"/>
        </w:rPr>
        <w:t xml:space="preserve">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7A0B0DD7" w14:textId="77777777" w:rsidR="00C256D7" w:rsidRPr="00744C0D" w:rsidRDefault="00C256D7" w:rsidP="00C256D7">
      <w:pPr>
        <w:ind w:left="720"/>
        <w:rPr>
          <w:sz w:val="10"/>
        </w:rPr>
      </w:pPr>
      <w:r w:rsidRPr="00744C0D">
        <w:rPr>
          <w:sz w:val="10"/>
        </w:rPr>
        <w:t xml:space="preserve">J. Kessler, the astrophysicist and NASA scientist who theorized the Kessler Syndrome in 1978, believes this cascade may be a century away, meaning that there is still time to develop a solution.52 </w:t>
      </w:r>
    </w:p>
    <w:p w14:paraId="151EF4AF" w14:textId="77777777" w:rsidR="00C256D7" w:rsidRPr="00744C0D" w:rsidRDefault="00C256D7" w:rsidP="00C256D7">
      <w:pPr>
        <w:pStyle w:val="Heading4"/>
        <w:rPr>
          <w:rFonts w:cs="Calibri"/>
        </w:rPr>
      </w:pPr>
      <w:r w:rsidRPr="00744C0D">
        <w:rPr>
          <w:rFonts w:cs="Calibri"/>
        </w:rPr>
        <w:t xml:space="preserve">Space debris is appropriation – </w:t>
      </w:r>
      <w:r w:rsidRPr="00744C0D">
        <w:rPr>
          <w:rFonts w:cs="Calibri"/>
          <w:u w:val="single"/>
        </w:rPr>
        <w:t>permanently occupies</w:t>
      </w:r>
      <w:r w:rsidRPr="00744C0D">
        <w:rPr>
          <w:rFonts w:cs="Calibri"/>
        </w:rPr>
        <w:t xml:space="preserve"> and precludes </w:t>
      </w:r>
      <w:r w:rsidRPr="00744C0D">
        <w:rPr>
          <w:rFonts w:cs="Calibri"/>
          <w:u w:val="single"/>
        </w:rPr>
        <w:t>free use</w:t>
      </w:r>
      <w:r w:rsidRPr="00744C0D">
        <w:rPr>
          <w:rFonts w:cs="Calibri"/>
        </w:rPr>
        <w:t xml:space="preserve">. Requires regulation. </w:t>
      </w:r>
    </w:p>
    <w:p w14:paraId="5F9D8F8D" w14:textId="77777777" w:rsidR="00C256D7" w:rsidRPr="00744C0D" w:rsidRDefault="00C256D7" w:rsidP="00C256D7">
      <w:r w:rsidRPr="00744C0D">
        <w:rPr>
          <w:rStyle w:val="Style13ptBold"/>
        </w:rPr>
        <w:t>De Man 19</w:t>
      </w:r>
      <w:r w:rsidRPr="00744C0D">
        <w:t xml:space="preserve"> [Philip De Man, </w:t>
      </w:r>
      <w:r w:rsidRPr="00744C0D">
        <w:rPr>
          <w:i/>
          <w:iCs/>
        </w:rPr>
        <w:t>Exclusive Use in an Inclusive Environment: The Meaning of the Non-Appropriation Principle for Space Resource Exploitatio</w:t>
      </w:r>
      <w:r w:rsidRPr="00744C0D">
        <w:t>n, Springer (2019)] CT</w:t>
      </w:r>
    </w:p>
    <w:p w14:paraId="0B4891B9" w14:textId="18D4C345" w:rsidR="00C256D7" w:rsidRPr="00C256D7" w:rsidRDefault="00C256D7" w:rsidP="00C256D7">
      <w:pPr>
        <w:ind w:left="720"/>
        <w:rPr>
          <w:sz w:val="16"/>
        </w:rPr>
      </w:pPr>
      <w:r w:rsidRPr="00744C0D">
        <w:rPr>
          <w:rStyle w:val="StyleUnderline"/>
        </w:rPr>
        <w:t>It is only</w:t>
      </w:r>
      <w:r w:rsidRPr="00744C0D">
        <w:rPr>
          <w:rStyle w:val="Emphasis"/>
          <w:highlight w:val="yellow"/>
        </w:rPr>
        <w:t xml:space="preserve"> when</w:t>
      </w:r>
      <w:r w:rsidRPr="00744C0D">
        <w:rPr>
          <w:rStyle w:val="StyleUnderline"/>
        </w:rPr>
        <w:t xml:space="preserve"> a state refuses to remove a space object whose </w:t>
      </w:r>
      <w:r w:rsidRPr="00744C0D">
        <w:rPr>
          <w:rStyle w:val="Emphasis"/>
          <w:highlight w:val="yellow"/>
        </w:rPr>
        <w:t>non-functional</w:t>
      </w:r>
      <w:r w:rsidRPr="00744C0D">
        <w:rPr>
          <w:rStyle w:val="StyleUnderline"/>
        </w:rPr>
        <w:t xml:space="preserve"> status is objectively established, that the exercise of the </w:t>
      </w:r>
      <w:r w:rsidRPr="00744C0D">
        <w:rPr>
          <w:rStyle w:val="Emphasis"/>
          <w:highlight w:val="yellow"/>
        </w:rPr>
        <w:t>freedom to use outer space</w:t>
      </w:r>
      <w:r w:rsidRPr="00744C0D">
        <w:rPr>
          <w:rStyle w:val="StyleUnderline"/>
        </w:rPr>
        <w:t xml:space="preserve"> by other states </w:t>
      </w:r>
      <w:r w:rsidRPr="00744C0D">
        <w:rPr>
          <w:rStyle w:val="Emphasis"/>
          <w:highlight w:val="yellow"/>
        </w:rPr>
        <w:t>is denied</w:t>
      </w:r>
      <w:r w:rsidRPr="00744C0D">
        <w:rPr>
          <w:rStyle w:val="StyleUnderline"/>
        </w:rPr>
        <w:t xml:space="preserve"> on the basis of an act or negligence that originates from a discretionary exercise of positive authority by a single state </w:t>
      </w:r>
      <w:r w:rsidRPr="00744C0D">
        <w:rPr>
          <w:rStyle w:val="Emphasis"/>
          <w:highlight w:val="yellow"/>
        </w:rPr>
        <w:t>not grounded in the</w:t>
      </w:r>
      <w:r w:rsidRPr="00744C0D">
        <w:rPr>
          <w:rStyle w:val="StyleUnderline"/>
        </w:rPr>
        <w:t xml:space="preserve"> actual </w:t>
      </w:r>
      <w:r w:rsidRPr="00744C0D">
        <w:rPr>
          <w:rStyle w:val="Emphasis"/>
          <w:highlight w:val="yellow"/>
        </w:rPr>
        <w:t>exercise of</w:t>
      </w:r>
      <w:r w:rsidRPr="00744C0D">
        <w:rPr>
          <w:rStyle w:val="StyleUnderline"/>
        </w:rPr>
        <w:t xml:space="preserve"> its own </w:t>
      </w:r>
      <w:r w:rsidRPr="00744C0D">
        <w:rPr>
          <w:rStyle w:val="Emphasis"/>
          <w:highlight w:val="yellow"/>
        </w:rPr>
        <w:t xml:space="preserve">freedom </w:t>
      </w:r>
      <w:r w:rsidRPr="00744C0D">
        <w:rPr>
          <w:rStyle w:val="StyleUnderline"/>
        </w:rPr>
        <w:t>to explore or</w:t>
      </w:r>
      <w:r w:rsidRPr="00744C0D">
        <w:rPr>
          <w:rStyle w:val="Emphasis"/>
          <w:highlight w:val="yellow"/>
        </w:rPr>
        <w:t xml:space="preserve"> use outer space</w:t>
      </w:r>
      <w:r w:rsidRPr="00744C0D">
        <w:rPr>
          <w:rStyle w:val="StyleUnderline"/>
        </w:rPr>
        <w:t>. From</w:t>
      </w:r>
      <w:r w:rsidRPr="00744C0D">
        <w:rPr>
          <w:sz w:val="16"/>
        </w:rPr>
        <w:t xml:space="preserve"> this perspective, it is rather diffi cult, if not impossible, to distinguish the refusal to remove nonfunctional satellites at the end of their life from an infringement of Article II </w:t>
      </w:r>
      <w:proofErr w:type="gramStart"/>
      <w:r w:rsidRPr="00744C0D">
        <w:rPr>
          <w:sz w:val="16"/>
        </w:rPr>
        <w:t>OST .</w:t>
      </w:r>
      <w:proofErr w:type="gramEnd"/>
      <w:r w:rsidRPr="00744C0D">
        <w:rPr>
          <w:sz w:val="16"/>
        </w:rPr>
        <w:t xml:space="preserve"> </w:t>
      </w:r>
      <w:r w:rsidRPr="00744C0D">
        <w:rPr>
          <w:rStyle w:val="Emphasis"/>
          <w:highlight w:val="yellow"/>
        </w:rPr>
        <w:t>Every activity in space entails an exclusion of others</w:t>
      </w:r>
      <w:r w:rsidRPr="00744C0D">
        <w:rPr>
          <w:rStyle w:val="StyleUnderline"/>
        </w:rPr>
        <w:t xml:space="preserve">. 387 </w:t>
      </w:r>
      <w:r w:rsidRPr="00744C0D">
        <w:rPr>
          <w:rStyle w:val="Emphasis"/>
          <w:highlight w:val="yellow"/>
        </w:rPr>
        <w:t>Only when</w:t>
      </w:r>
      <w:r w:rsidRPr="00744C0D">
        <w:rPr>
          <w:rStyle w:val="StyleUnderline"/>
        </w:rPr>
        <w:t xml:space="preserve"> this </w:t>
      </w:r>
      <w:r w:rsidRPr="00744C0D">
        <w:rPr>
          <w:rStyle w:val="Emphasis"/>
          <w:highlight w:val="yellow"/>
        </w:rPr>
        <w:t>exclusion is enforced in the absence of</w:t>
      </w:r>
      <w:r w:rsidRPr="00744C0D">
        <w:rPr>
          <w:rStyle w:val="StyleUnderline"/>
        </w:rPr>
        <w:t xml:space="preserve"> justification by the enjoyment of </w:t>
      </w:r>
      <w:r w:rsidRPr="00744C0D">
        <w:rPr>
          <w:rStyle w:val="Emphasis"/>
          <w:highlight w:val="yellow"/>
        </w:rPr>
        <w:t>the freedom to</w:t>
      </w:r>
      <w:r w:rsidRPr="00744C0D">
        <w:rPr>
          <w:rStyle w:val="StyleUnderline"/>
        </w:rPr>
        <w:t xml:space="preserve"> explore and </w:t>
      </w:r>
      <w:r w:rsidRPr="00744C0D">
        <w:rPr>
          <w:rStyle w:val="Emphasis"/>
          <w:highlight w:val="yellow"/>
        </w:rPr>
        <w:t>use</w:t>
      </w:r>
      <w:r w:rsidRPr="00744C0D">
        <w:rPr>
          <w:rStyle w:val="StyleUnderline"/>
        </w:rPr>
        <w:t xml:space="preserve"> outer space </w:t>
      </w:r>
      <w:r w:rsidRPr="00744C0D">
        <w:rPr>
          <w:rStyle w:val="Emphasis"/>
          <w:highlight w:val="yellow"/>
        </w:rPr>
        <w:t>does the denial</w:t>
      </w:r>
      <w:r w:rsidRPr="00744C0D">
        <w:rPr>
          <w:rStyle w:val="StyleUnderline"/>
        </w:rPr>
        <w:t xml:space="preserve"> of the correlative freedom of others </w:t>
      </w:r>
      <w:r w:rsidRPr="00744C0D">
        <w:rPr>
          <w:rStyle w:val="Emphasis"/>
          <w:highlight w:val="yellow"/>
        </w:rPr>
        <w:t>amount to</w:t>
      </w:r>
      <w:r w:rsidRPr="00744C0D">
        <w:rPr>
          <w:rStyle w:val="StyleUnderline"/>
        </w:rPr>
        <w:t xml:space="preserve"> an unlawful form of </w:t>
      </w:r>
      <w:r w:rsidRPr="00744C0D">
        <w:rPr>
          <w:rStyle w:val="Emphasis"/>
          <w:highlight w:val="yellow"/>
        </w:rPr>
        <w:t>appropriation</w:t>
      </w:r>
      <w:r w:rsidRPr="00744C0D">
        <w:rPr>
          <w:rStyle w:val="StyleUnderline"/>
        </w:rPr>
        <w:t>.</w:t>
      </w:r>
      <w:r w:rsidRPr="00744C0D">
        <w:rPr>
          <w:sz w:val="16"/>
        </w:rPr>
        <w:t xml:space="preserve"> For, without use, the justifi cation of exclusivity can only be found in the primordial authority as arrogated by the owner to himself, on this same basis. Though they constitute a minority, a number of authors have construed the refusal to remove inactive satellites as a violation of the principles of the UN space treaties as well. As such, Williams has noted that it is to be wondered whether inactive satellites are complying with the requirements of Article I of the 1967 Space Treaty, particularly the « benefi t and interest of all countries» and «freedom of scientifi c investigation</w:t>
      </w:r>
      <w:r w:rsidRPr="00744C0D">
        <w:rPr>
          <w:rStyle w:val="StyleUnderline"/>
        </w:rPr>
        <w:t xml:space="preserve">». It is submitted that, </w:t>
      </w:r>
      <w:r w:rsidRPr="00744C0D">
        <w:rPr>
          <w:rStyle w:val="Emphasis"/>
        </w:rPr>
        <w:t>on these grounds, inactive satellites using up orbital positions</w:t>
      </w:r>
      <w:r w:rsidRPr="00744C0D">
        <w:rPr>
          <w:rStyle w:val="StyleUnderline"/>
        </w:rPr>
        <w:t xml:space="preserve">, particularly in the GEO, </w:t>
      </w:r>
      <w:r w:rsidRPr="00744C0D">
        <w:rPr>
          <w:rStyle w:val="Emphasis"/>
        </w:rPr>
        <w:t>are open to question</w:t>
      </w:r>
      <w:r w:rsidRPr="00744C0D">
        <w:rPr>
          <w:sz w:val="16"/>
        </w:rPr>
        <w:t xml:space="preserve">. 388 While the author primarily analyses the problem from the perspective of Article I </w:t>
      </w:r>
      <w:proofErr w:type="gramStart"/>
      <w:r w:rsidRPr="00744C0D">
        <w:rPr>
          <w:sz w:val="16"/>
        </w:rPr>
        <w:t>OST ,</w:t>
      </w:r>
      <w:proofErr w:type="gramEnd"/>
      <w:r w:rsidRPr="00744C0D">
        <w:rPr>
          <w:sz w:val="16"/>
        </w:rPr>
        <w:t xml:space="preserve"> </w:t>
      </w:r>
      <w:r w:rsidRPr="00744C0D">
        <w:rPr>
          <w:rStyle w:val="StyleUnderline"/>
        </w:rPr>
        <w:t xml:space="preserve">Sterns and Tennen rightly contend that the </w:t>
      </w:r>
      <w:r w:rsidRPr="00744C0D">
        <w:rPr>
          <w:rStyle w:val="Emphasis"/>
        </w:rPr>
        <w:t>refusal to remove a derelict craft</w:t>
      </w:r>
      <w:r w:rsidRPr="00744C0D">
        <w:rPr>
          <w:rStyle w:val="StyleUnderline"/>
        </w:rPr>
        <w:t xml:space="preserve"> from orbit </w:t>
      </w:r>
      <w:r w:rsidRPr="00744C0D">
        <w:rPr>
          <w:rStyle w:val="Emphasis"/>
        </w:rPr>
        <w:t>is</w:t>
      </w:r>
      <w:r w:rsidRPr="00744C0D">
        <w:rPr>
          <w:rStyle w:val="StyleUnderline"/>
        </w:rPr>
        <w:t xml:space="preserve"> the functional equivalent of </w:t>
      </w:r>
      <w:r w:rsidRPr="00744C0D">
        <w:rPr>
          <w:rStyle w:val="Emphasis"/>
        </w:rPr>
        <w:t>appropriation of outer space</w:t>
      </w:r>
      <w:r w:rsidRPr="00744C0D">
        <w:rPr>
          <w:rStyle w:val="StyleUnderline"/>
        </w:rPr>
        <w:t>, prohibited by Article II of the Outer Space Treaty</w:t>
      </w:r>
      <w:r w:rsidRPr="00744C0D">
        <w:rPr>
          <w:sz w:val="16"/>
        </w:rPr>
        <w:t xml:space="preserve">. […] </w:t>
      </w:r>
      <w:r w:rsidRPr="00744C0D">
        <w:rPr>
          <w:rStyle w:val="StyleUnderline"/>
        </w:rPr>
        <w:t xml:space="preserve">Similarly, </w:t>
      </w:r>
      <w:r w:rsidRPr="00744C0D">
        <w:rPr>
          <w:rStyle w:val="Emphasis"/>
        </w:rPr>
        <w:t>a nonfunctioning satellite remaining in orbit</w:t>
      </w:r>
      <w:r w:rsidRPr="00744C0D">
        <w:rPr>
          <w:rStyle w:val="StyleUnderline"/>
        </w:rPr>
        <w:t xml:space="preserve"> for an extended period of time could be considered as </w:t>
      </w:r>
      <w:r w:rsidRPr="00744C0D">
        <w:rPr>
          <w:rStyle w:val="Emphasis"/>
        </w:rPr>
        <w:t>equivalent to a place-saving object</w:t>
      </w:r>
      <w:r w:rsidRPr="00744C0D">
        <w:rPr>
          <w:sz w:val="16"/>
        </w:rPr>
        <w:t xml:space="preserve">. 389 Combining the fi nality of Articles I and II </w:t>
      </w:r>
      <w:proofErr w:type="gramStart"/>
      <w:r w:rsidRPr="00744C0D">
        <w:rPr>
          <w:sz w:val="16"/>
        </w:rPr>
        <w:t>OST ,</w:t>
      </w:r>
      <w:proofErr w:type="gramEnd"/>
      <w:r w:rsidRPr="00744C0D">
        <w:rPr>
          <w:sz w:val="16"/>
        </w:rPr>
        <w:t xml:space="preserve"> </w:t>
      </w:r>
      <w:r w:rsidRPr="00744C0D">
        <w:rPr>
          <w:rStyle w:val="StyleUnderline"/>
        </w:rPr>
        <w:t xml:space="preserve">Fernández-Brital suggests that </w:t>
      </w:r>
      <w:r w:rsidRPr="00744C0D">
        <w:rPr>
          <w:rStyle w:val="Emphasis"/>
          <w:highlight w:val="yellow"/>
        </w:rPr>
        <w:t>the placement of non-functional artificial objects in space constitutes</w:t>
      </w:r>
      <w:r w:rsidRPr="00744C0D">
        <w:rPr>
          <w:rStyle w:val="StyleUnderline"/>
        </w:rPr>
        <w:t xml:space="preserve"> a form of </w:t>
      </w:r>
      <w:r w:rsidRPr="00744C0D">
        <w:rPr>
          <w:rStyle w:val="Emphasis"/>
          <w:highlight w:val="yellow"/>
        </w:rPr>
        <w:t>appropriation, as it occupies a position that would otherwise be free for the use of others</w:t>
      </w:r>
      <w:r w:rsidRPr="00744C0D">
        <w:rPr>
          <w:rStyle w:val="StyleUnderline"/>
        </w:rPr>
        <w:t>.</w:t>
      </w:r>
      <w:r w:rsidRPr="00744C0D">
        <w:rPr>
          <w:sz w:val="16"/>
        </w:rPr>
        <w:t xml:space="preserve"> Though the language is wanting for linguistic accuracy, the author’s observation demonstrates considerable legal perspicacity: [a]s </w:t>
      </w:r>
      <w:r w:rsidRPr="00744C0D">
        <w:rPr>
          <w:rStyle w:val="StyleUnderline"/>
        </w:rPr>
        <w:t xml:space="preserve">it is a physical truth that two objects [cannot occupy] the same place at the same [time,] when somebody leaves a debris [ </w:t>
      </w:r>
      <w:proofErr w:type="gramStart"/>
      <w:r w:rsidRPr="00744C0D">
        <w:rPr>
          <w:rStyle w:val="StyleUnderline"/>
        </w:rPr>
        <w:t>sic ]</w:t>
      </w:r>
      <w:proofErr w:type="gramEnd"/>
      <w:r w:rsidRPr="00744C0D">
        <w:rPr>
          <w:rStyle w:val="StyleUnderline"/>
        </w:rPr>
        <w:t xml:space="preserve"> in outer space, [he] is performing the appropriation of the place occupied by the same</w:t>
      </w:r>
      <w:r w:rsidRPr="00744C0D">
        <w:rPr>
          <w:sz w:val="16"/>
        </w:rPr>
        <w:t xml:space="preserve"> [, which is] an [action] forbidden by the [Outer Space] Treaty as it is [known]. […] The Treaty allows the «use» of outer space. Placing or leaving rubbish in outer space is not using it in accordance with the Treaty, it is against the rules. 390 Considering the unlawful nature of the act of keeping a non-functional satellite in space to be established, Christol then proposes that due consideration would have to be given to the situation where a non-functional space object was occupying an orbital position of great value for telecommunication or factgathering purposes. </w:t>
      </w:r>
      <w:r w:rsidRPr="00744C0D">
        <w:rPr>
          <w:rStyle w:val="Emphasis"/>
          <w:highlight w:val="yellow"/>
        </w:rPr>
        <w:t>The presence of such a space object in orbit does not serve the interests of anyone.</w:t>
      </w:r>
      <w:r w:rsidRPr="00744C0D">
        <w:rPr>
          <w:rStyle w:val="StyleUnderline"/>
        </w:rPr>
        <w:t xml:space="preserve"> Thus, </w:t>
      </w:r>
      <w:r w:rsidRPr="00744C0D">
        <w:rPr>
          <w:rStyle w:val="Emphasis"/>
          <w:highlight w:val="yellow"/>
        </w:rPr>
        <w:t>legal</w:t>
      </w:r>
      <w:r w:rsidRPr="00744C0D">
        <w:rPr>
          <w:rStyle w:val="StyleUnderline"/>
        </w:rPr>
        <w:t xml:space="preserve"> and practical </w:t>
      </w:r>
      <w:r w:rsidRPr="00744C0D">
        <w:rPr>
          <w:rStyle w:val="Emphasis"/>
          <w:highlight w:val="yellow"/>
        </w:rPr>
        <w:t>means must be devised imposing a legal dut</w:t>
      </w:r>
      <w:r w:rsidRPr="00744C0D">
        <w:rPr>
          <w:rStyle w:val="StyleUnderline"/>
        </w:rPr>
        <w:t xml:space="preserve">y on the launching authority </w:t>
      </w:r>
      <w:r w:rsidRPr="00744C0D">
        <w:rPr>
          <w:rStyle w:val="Emphasis"/>
          <w:highlight w:val="yellow"/>
        </w:rPr>
        <w:t>to remove</w:t>
      </w:r>
      <w:r w:rsidRPr="00744C0D">
        <w:rPr>
          <w:rStyle w:val="StyleUnderline"/>
        </w:rPr>
        <w:t xml:space="preserve"> or have removed, if it does not have the capabilities, such an object from orbit. The station-keeping procedures which allow it to remain in a preferred orbital position must be employed to put it into a non-utilitarian [ </w:t>
      </w:r>
      <w:proofErr w:type="gramStart"/>
      <w:r w:rsidRPr="00744C0D">
        <w:rPr>
          <w:rStyle w:val="StyleUnderline"/>
        </w:rPr>
        <w:t>sic ]</w:t>
      </w:r>
      <w:proofErr w:type="gramEnd"/>
      <w:r w:rsidRPr="00744C0D">
        <w:rPr>
          <w:rStyle w:val="StyleUnderline"/>
        </w:rPr>
        <w:t xml:space="preserve"> and non-interfering orbit.</w:t>
      </w:r>
      <w:r w:rsidRPr="00744C0D">
        <w:rPr>
          <w:sz w:val="16"/>
        </w:rPr>
        <w:t xml:space="preserve"> 391 Such a legal obligation already exists, however. As such, a number of authors have argued that, if Article VIII OST should not yield to the powers of other states to remove the disused space </w:t>
      </w:r>
      <w:proofErr w:type="gramStart"/>
      <w:r w:rsidRPr="00744C0D">
        <w:rPr>
          <w:sz w:val="16"/>
        </w:rPr>
        <w:t>object ,</w:t>
      </w:r>
      <w:proofErr w:type="gramEnd"/>
      <w:r w:rsidRPr="00744C0D">
        <w:rPr>
          <w:sz w:val="16"/>
        </w:rPr>
        <w:t xml:space="preserve"> the failure to remove such an object or to disown it should be construed as a fault or negligent action, or should at least trigger a presumption to this effect. 392 As to the international obligation that has been violated, it has been suggested that the failure to respect the UN space debris guidelines may serve as a point of reference to determine whether a state has exercised due diligence in launching and operating a space object in the sense of Article IX </w:t>
      </w:r>
      <w:proofErr w:type="gramStart"/>
      <w:r w:rsidRPr="00744C0D">
        <w:rPr>
          <w:sz w:val="16"/>
        </w:rPr>
        <w:t>OST .</w:t>
      </w:r>
      <w:proofErr w:type="gramEnd"/>
      <w:r w:rsidRPr="00744C0D">
        <w:rPr>
          <w:sz w:val="16"/>
        </w:rPr>
        <w:t xml:space="preserve"> 393 As the statements of the authors cited above have made clear, however, there is no need to rely on indirect indications derived from a set of unenforceable guidelines to suggest a violation of a binding principle of the Outer Space Treaty. For, by virtue of the failure to fulfi l the conditions of the ITU regulations to acquire the protected use of a particular orbital position, the active refusal to remove a disused space object from its occupied position, considering the conditionality of the right not to be interfered upon actual operation, constitutes a violation of the letter and spirit of the legal system established by Article II jo. Article I </w:t>
      </w:r>
      <w:proofErr w:type="gramStart"/>
      <w:r w:rsidRPr="00744C0D">
        <w:rPr>
          <w:sz w:val="16"/>
        </w:rPr>
        <w:t>OST .</w:t>
      </w:r>
      <w:proofErr w:type="gramEnd"/>
      <w:r w:rsidRPr="00744C0D">
        <w:rPr>
          <w:sz w:val="16"/>
        </w:rPr>
        <w:t xml:space="preserve"> </w:t>
      </w:r>
    </w:p>
    <w:p w14:paraId="0F01DB22" w14:textId="77777777" w:rsidR="00B71D4D" w:rsidRPr="002401A3" w:rsidRDefault="00B71D4D" w:rsidP="00B71D4D">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55406D7C" w14:textId="77777777" w:rsidR="00B71D4D" w:rsidRPr="002401A3" w:rsidRDefault="00B71D4D" w:rsidP="00B71D4D">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23B5087D" w14:textId="77777777" w:rsidR="00B71D4D" w:rsidRPr="002401A3" w:rsidRDefault="00B71D4D" w:rsidP="00B71D4D">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D5586F">
        <w:rPr>
          <w:rStyle w:val="StyleUnderline"/>
          <w:highlight w:val="yellow"/>
        </w:rPr>
        <w:t>ellite</w:t>
      </w:r>
      <w:r w:rsidRPr="0040591F">
        <w:rPr>
          <w:rStyle w:val="StyleUnderline"/>
        </w:rPr>
        <w:t xml:space="preserve"> </w:t>
      </w:r>
      <w:r w:rsidRPr="0040591F">
        <w:rPr>
          <w:rStyle w:val="StyleUnderline"/>
          <w:highlight w:val="yellow"/>
        </w:rPr>
        <w:t>in</w:t>
      </w:r>
      <w:r w:rsidRPr="0040591F">
        <w:rPr>
          <w:rStyle w:val="StyleUnderline"/>
        </w:rPr>
        <w:t xml:space="preserve"> </w:t>
      </w:r>
      <w:r w:rsidRPr="00D5586F">
        <w:rPr>
          <w:rStyle w:val="Emphasis"/>
          <w:highlight w:val="yellow"/>
        </w:rPr>
        <w:t>l</w:t>
      </w:r>
      <w:r w:rsidRPr="00D5586F">
        <w:rPr>
          <w:rStyle w:val="StyleUnderline"/>
          <w:highlight w:val="yellow"/>
        </w:rPr>
        <w:t xml:space="preserve">ow </w:t>
      </w:r>
      <w:r w:rsidRPr="00D5586F">
        <w:rPr>
          <w:rStyle w:val="Emphasis"/>
          <w:highlight w:val="yellow"/>
        </w:rPr>
        <w:t>E</w:t>
      </w:r>
      <w:r w:rsidRPr="00D5586F">
        <w:rPr>
          <w:rStyle w:val="StyleUnderline"/>
          <w:highlight w:val="yellow"/>
        </w:rPr>
        <w:t xml:space="preserve">arth </w:t>
      </w:r>
      <w:r w:rsidRPr="00D5586F">
        <w:rPr>
          <w:rStyle w:val="Emphasis"/>
          <w:highlight w:val="yellow"/>
        </w:rPr>
        <w:t>o</w:t>
      </w:r>
      <w:r w:rsidRPr="00D5586F">
        <w:rPr>
          <w:rStyle w:val="StyleUnderline"/>
          <w:highlight w:val="yellow"/>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w:t>
      </w:r>
      <w:r w:rsidRPr="0040591F">
        <w:rPr>
          <w:rStyle w:val="StyleUnderline"/>
        </w:rPr>
        <w:t xml:space="preserve">a </w:t>
      </w:r>
      <w:r w:rsidRPr="0040591F">
        <w:rPr>
          <w:rStyle w:val="Emphasis"/>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40591F">
        <w:rPr>
          <w:rStyle w:val="Emphasis"/>
          <w:highlight w:val="yellow"/>
        </w:rPr>
        <w:t>ag</w:t>
      </w:r>
      <w:r w:rsidRPr="0040591F">
        <w:rPr>
          <w:rStyle w:val="StyleUnderline"/>
          <w:highlight w:val="yellow"/>
        </w:rPr>
        <w:t>riculture</w:t>
      </w:r>
      <w:r w:rsidRPr="002401A3">
        <w:rPr>
          <w:rStyle w:val="StyleUnderline"/>
        </w:rPr>
        <w:t xml:space="preserv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1A3">
        <w:rPr>
          <w:sz w:val="12"/>
        </w:rPr>
        <w:t>Figure !</w:t>
      </w:r>
      <w:proofErr w:type="gramEnd"/>
      <w:r w:rsidRPr="002401A3">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 xml:space="preserve">military activities </w:t>
      </w:r>
      <w:r w:rsidRPr="0040591F">
        <w:rPr>
          <w:rStyle w:val="StyleUnderline"/>
        </w:rPr>
        <w:t>of</w:t>
      </w:r>
      <w:r w:rsidRPr="002401A3">
        <w:rPr>
          <w:rStyle w:val="StyleUnderline"/>
        </w:rPr>
        <w:t xml:space="preserve"> countries such as </w:t>
      </w:r>
      <w:r w:rsidRPr="0040591F">
        <w:rPr>
          <w:rStyle w:val="Emphasis"/>
        </w:rPr>
        <w:t>China</w:t>
      </w:r>
      <w:r w:rsidRPr="0040591F">
        <w:rPr>
          <w:rStyle w:val="StyleUnderline"/>
        </w:rPr>
        <w:t xml:space="preserve">, </w:t>
      </w:r>
      <w:r w:rsidRPr="0040591F">
        <w:rPr>
          <w:rStyle w:val="Emphasis"/>
        </w:rPr>
        <w:t>Russia</w:t>
      </w:r>
      <w:r w:rsidRPr="0040591F">
        <w:rPr>
          <w:rStyle w:val="StyleUnderline"/>
        </w:rPr>
        <w:t xml:space="preserve">, </w:t>
      </w:r>
      <w:r w:rsidRPr="0040591F">
        <w:rPr>
          <w:rStyle w:val="Emphasis"/>
        </w:rPr>
        <w:t>Iran</w:t>
      </w:r>
      <w:r w:rsidRPr="0040591F">
        <w:rPr>
          <w:rStyle w:val="StyleUnderline"/>
        </w:rPr>
        <w:t xml:space="preserve">, and </w:t>
      </w:r>
      <w:r w:rsidRPr="0040591F">
        <w:rPr>
          <w:rStyle w:val="Emphasis"/>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40591F">
        <w:rPr>
          <w:rStyle w:val="StyleUnderline"/>
        </w:rPr>
        <w:t>GPS</w:t>
      </w:r>
      <w:r w:rsidRPr="002401A3">
        <w:rPr>
          <w:sz w:val="12"/>
        </w:rPr>
        <w:t xml:space="preserve">, a network of 24-32 satellites in medium-Earth orbit, </w:t>
      </w:r>
      <w:r w:rsidRPr="002401A3">
        <w:rPr>
          <w:rStyle w:val="StyleUnderline"/>
        </w:rPr>
        <w:t xml:space="preserve">was developed to </w:t>
      </w:r>
      <w:r w:rsidRPr="00D5586F">
        <w:rPr>
          <w:rStyle w:val="StyleUnderline"/>
        </w:rPr>
        <w:t xml:space="preserve">provide precise position </w:t>
      </w:r>
      <w:r w:rsidRPr="00D5586F">
        <w:rPr>
          <w:rStyle w:val="Emphasis"/>
        </w:rPr>
        <w:t>info</w:t>
      </w:r>
      <w:r w:rsidRPr="00D5586F">
        <w:rPr>
          <w:rStyle w:val="StyleUnderline"/>
        </w:rPr>
        <w:t>r</w:t>
      </w:r>
      <w:r w:rsidRPr="002401A3">
        <w:rPr>
          <w:rStyle w:val="StyleUnderline"/>
        </w:rPr>
        <w:t>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40591F">
        <w:rPr>
          <w:rStyle w:val="StyleUnderline"/>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40591F">
        <w:rPr>
          <w:rStyle w:val="StyleUnderline"/>
        </w:rPr>
        <w:t>navigate</w:t>
      </w:r>
      <w:r w:rsidRPr="002401A3">
        <w:rPr>
          <w:rStyle w:val="StyleUnderline"/>
        </w:rPr>
        <w:t xml:space="preserve"> in the dark or in adverse </w:t>
      </w:r>
      <w:r w:rsidRPr="0040591F">
        <w:rPr>
          <w:rStyle w:val="StyleUnderline"/>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73136019" w14:textId="77777777" w:rsidR="00B71D4D" w:rsidRPr="002401A3" w:rsidRDefault="00B71D4D" w:rsidP="00B71D4D">
      <w:pPr>
        <w:rPr>
          <w:sz w:val="12"/>
        </w:rPr>
      </w:pPr>
    </w:p>
    <w:p w14:paraId="495AA43B" w14:textId="77777777" w:rsidR="00B71D4D" w:rsidRPr="002401A3" w:rsidRDefault="00B71D4D" w:rsidP="00B71D4D">
      <w:pPr>
        <w:pStyle w:val="Heading3"/>
        <w:rPr>
          <w:rFonts w:cs="Calibri"/>
        </w:rPr>
      </w:pPr>
      <w:r w:rsidRPr="002401A3">
        <w:rPr>
          <w:rFonts w:cs="Calibri"/>
        </w:rPr>
        <w:t xml:space="preserve">Advantage 2: </w:t>
      </w:r>
      <w:r>
        <w:rPr>
          <w:rFonts w:cs="Calibri"/>
        </w:rPr>
        <w:t xml:space="preserve">Corporate </w:t>
      </w:r>
      <w:r w:rsidRPr="002401A3">
        <w:rPr>
          <w:rFonts w:cs="Calibri"/>
        </w:rPr>
        <w:t>Colonialism</w:t>
      </w:r>
    </w:p>
    <w:p w14:paraId="355B3CBB" w14:textId="77777777" w:rsidR="00B71D4D" w:rsidRPr="002401A3" w:rsidRDefault="00B71D4D" w:rsidP="00B71D4D">
      <w:pPr>
        <w:pStyle w:val="Heading4"/>
        <w:rPr>
          <w:rFonts w:cs="Calibri"/>
        </w:rPr>
      </w:pPr>
      <w:r>
        <w:rPr>
          <w:rFonts w:cs="Calibri"/>
        </w:rPr>
        <w:t>Tech-billionaires advance a vision of private space colonization as a source of infinite resources to cure society’s ills, which rationalizes unrestrained consumption and replicates the logic of imperialism.</w:t>
      </w:r>
    </w:p>
    <w:p w14:paraId="0835AED9" w14:textId="77777777" w:rsidR="00B71D4D" w:rsidRPr="002401A3" w:rsidRDefault="00B71D4D" w:rsidP="00B71D4D">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0E81774D" w14:textId="77777777" w:rsidR="00B71D4D" w:rsidRPr="002401A3" w:rsidRDefault="00B71D4D" w:rsidP="00B71D4D">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5"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the dubious possibility of “</w:t>
      </w:r>
      <w:hyperlink r:id="rId21" w:history="1">
        <w:r w:rsidRPr="007510E6">
          <w:rPr>
            <w:rStyle w:val="StyleUnderline"/>
            <w:highlight w:val="yellow"/>
          </w:rPr>
          <w:t>terraforming</w:t>
        </w:r>
      </w:hyperlink>
      <w:r w:rsidRPr="007510E6">
        <w:rPr>
          <w:rStyle w:val="StyleUnderline"/>
          <w:highlight w:val="yellow"/>
        </w:rPr>
        <w:t xml:space="preserve">” Mars using resources and technologies that don’t </w:t>
      </w:r>
      <w:r w:rsidRPr="0040591F">
        <w:rPr>
          <w:rStyle w:val="StyleUnderline"/>
        </w:rPr>
        <w:t xml:space="preserve">yet </w:t>
      </w:r>
      <w:r w:rsidRPr="007510E6">
        <w:rPr>
          <w:rStyle w:val="StyleUnderline"/>
          <w:highlight w:val="yellow"/>
        </w:rPr>
        <w:t>exist.</w:t>
      </w:r>
      <w:r w:rsidRPr="002401A3">
        <w:rPr>
          <w:sz w:val="12"/>
        </w:rPr>
        <w:t xml:space="preserve"> ¶Musk planned to </w:t>
      </w:r>
      <w:hyperlink r:id="rId22" w:history="1">
        <w:r w:rsidRPr="002401A3">
          <w:rPr>
            <w:rStyle w:val="Hyperlink"/>
            <w:sz w:val="12"/>
          </w:rPr>
          <w:t>send the first humans to Mars in 2024</w:t>
        </w:r>
      </w:hyperlink>
      <w:r w:rsidRPr="002401A3">
        <w:rPr>
          <w:sz w:val="12"/>
        </w:rPr>
        <w:t>, and by 2030, he envisioned breaking ground on a city, </w:t>
      </w:r>
      <w:hyperlink r:id="rId23"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40591F">
        <w:rPr>
          <w:rStyle w:val="StyleUnderline"/>
          <w:sz w:val="24"/>
          <w:highlight w:val="yellow"/>
        </w:rPr>
        <w:t xml:space="preserve">the </w:t>
      </w:r>
      <w:r w:rsidRPr="002401A3">
        <w:rPr>
          <w:rStyle w:val="StyleUnderline"/>
          <w:sz w:val="24"/>
          <w:highlight w:val="yellow"/>
        </w:rPr>
        <w:t xml:space="preserve">vision </w:t>
      </w:r>
      <w:r w:rsidRPr="0040591F">
        <w:rPr>
          <w:rStyle w:val="StyleUnderline"/>
          <w:sz w:val="24"/>
        </w:rPr>
        <w:t xml:space="preserve">– a </w:t>
      </w:r>
      <w:r w:rsidRPr="0040591F">
        <w:rPr>
          <w:rStyle w:val="StyleUnderline"/>
        </w:rPr>
        <w:t xml:space="preserve">Mars </w:t>
      </w:r>
      <w:r w:rsidRPr="00334DB9">
        <w:rPr>
          <w:rStyle w:val="StyleUnderline"/>
          <w:highlight w:val="yellow"/>
        </w:rPr>
        <w:t>of</w:t>
      </w:r>
      <w:r w:rsidRPr="002401A3">
        <w:rPr>
          <w:rStyle w:val="StyleUnderline"/>
          <w:sz w:val="24"/>
        </w:rPr>
        <w:t xml:space="preserve"> thriving crops, pizza joints and </w:t>
      </w:r>
      <w:r w:rsidRPr="0040591F">
        <w:rPr>
          <w:rStyle w:val="StyleUnderline"/>
          <w:sz w:val="24"/>
        </w:rPr>
        <w:t xml:space="preserve">“entrepreneurial </w:t>
      </w:r>
      <w:r w:rsidRPr="00334DB9">
        <w:rPr>
          <w:rStyle w:val="StyleUnderline"/>
          <w:sz w:val="24"/>
          <w:highlight w:val="yellow"/>
        </w:rPr>
        <w:t xml:space="preserve">opportunities,” </w:t>
      </w:r>
      <w:r w:rsidRPr="0040591F">
        <w:rPr>
          <w:rStyle w:val="StyleUnderline"/>
          <w:sz w:val="24"/>
        </w:rPr>
        <w:t xml:space="preserve">preserving life and paying dividends </w:t>
      </w:r>
      <w:r w:rsidRPr="00334DB9">
        <w:rPr>
          <w:rStyle w:val="StyleUnderline"/>
          <w:sz w:val="24"/>
          <w:highlight w:val="yellow"/>
        </w:rPr>
        <w:t xml:space="preserve">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40591F">
        <w:rPr>
          <w:rStyle w:val="StyleUnderline"/>
          <w:sz w:val="24"/>
          <w:highlight w:val="yellow"/>
        </w:rPr>
        <w:t xml:space="preserve">Like </w:t>
      </w:r>
      <w:r w:rsidRPr="0040591F">
        <w:rPr>
          <w:rStyle w:val="StyleUnderline"/>
          <w:sz w:val="24"/>
        </w:rPr>
        <w:t xml:space="preserve">the </w:t>
      </w:r>
      <w:r w:rsidRPr="0040591F">
        <w:rPr>
          <w:rStyle w:val="StyleUnderline"/>
          <w:sz w:val="24"/>
          <w:highlight w:val="yellow"/>
        </w:rPr>
        <w:t>colonial </w:t>
      </w:r>
      <w:hyperlink r:id="rId24" w:history="1">
        <w:r w:rsidRPr="0040591F">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40591F">
        <w:rPr>
          <w:rStyle w:val="StyleUnderline"/>
        </w:rPr>
        <w:t xml:space="preserve">The </w:t>
      </w:r>
      <w:r w:rsidRPr="00876D31">
        <w:rPr>
          <w:rStyle w:val="StyleUnderline"/>
          <w:highlight w:val="yellow"/>
        </w:rPr>
        <w:t xml:space="preserve">techno-utopian visions of Musk and Bezos betray </w:t>
      </w:r>
      <w:r w:rsidRPr="0040591F">
        <w:rPr>
          <w:rStyle w:val="StyleUnderline"/>
        </w:rPr>
        <w:t xml:space="preserve">some of </w:t>
      </w:r>
      <w:r w:rsidRPr="00876D31">
        <w:rPr>
          <w:rStyle w:val="StyleUnderline"/>
          <w:highlight w:val="yellow"/>
        </w:rPr>
        <w:t xml:space="preserve">the same assumptions </w:t>
      </w:r>
      <w:r w:rsidRPr="00334DB9">
        <w:t>as their early modern forebears</w:t>
      </w:r>
      <w:r w:rsidRPr="0040591F">
        <w:rPr>
          <w:rStyle w:val="StyleUnderline"/>
        </w:rPr>
        <w:t>. They</w:t>
      </w:r>
      <w:r w:rsidRPr="0040591F">
        <w:rPr>
          <w:rStyle w:val="StyleUnderline"/>
          <w:sz w:val="24"/>
        </w:rPr>
        <w:t xml:space="preserve"> offer </w:t>
      </w:r>
      <w:r w:rsidRPr="002401A3">
        <w:rPr>
          <w:rStyle w:val="StyleUnderline"/>
          <w:sz w:val="24"/>
          <w:highlight w:val="yellow"/>
        </w:rPr>
        <w:t>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rather than attempting to work </w:t>
      </w:r>
      <w:r w:rsidRPr="0040591F">
        <w:rPr>
          <w:rStyle w:val="StyleUnderline"/>
          <w:sz w:val="24"/>
        </w:rPr>
        <w:t xml:space="preserve">towards a better world </w:t>
      </w:r>
      <w:r w:rsidRPr="00876D31">
        <w:rPr>
          <w:rStyle w:val="StyleUnderline"/>
          <w:sz w:val="24"/>
          <w:highlight w:val="yellow"/>
        </w:rPr>
        <w:t xml:space="preserve">within </w:t>
      </w:r>
      <w:r w:rsidRPr="0040591F">
        <w:rPr>
          <w:rStyle w:val="StyleUnderline"/>
          <w:sz w:val="24"/>
        </w:rPr>
        <w:t xml:space="preserve">the constraints of </w:t>
      </w:r>
      <w:r w:rsidRPr="00876D31">
        <w:rPr>
          <w:rStyle w:val="StyleUnderline"/>
          <w:sz w:val="24"/>
          <w:highlight w:val="yellow"/>
        </w:rPr>
        <w:t>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imagery, </w:t>
      </w:r>
      <w:r w:rsidRPr="00334DB9">
        <w:rPr>
          <w:rStyle w:val="StyleUnderline"/>
          <w:sz w:val="24"/>
          <w:highlight w:val="yellow"/>
        </w:rPr>
        <w:t xml:space="preserve">they </w:t>
      </w:r>
      <w:r w:rsidRPr="0040591F">
        <w:rPr>
          <w:rStyle w:val="StyleUnderline"/>
          <w:sz w:val="24"/>
        </w:rPr>
        <w:t xml:space="preserve">have </w:t>
      </w:r>
      <w:r w:rsidRPr="0040591F">
        <w:rPr>
          <w:rStyle w:val="StyleUnderline"/>
          <w:sz w:val="24"/>
          <w:highlight w:val="yellow"/>
        </w:rPr>
        <w:t>fail</w:t>
      </w:r>
      <w:r w:rsidRPr="0040591F">
        <w:rPr>
          <w:rStyle w:val="StyleUnderline"/>
          <w:sz w:val="24"/>
        </w:rPr>
        <w:t xml:space="preserve">ed </w:t>
      </w:r>
      <w:r w:rsidRPr="0040591F">
        <w:rPr>
          <w:rStyle w:val="StyleUnderline"/>
          <w:sz w:val="24"/>
          <w:highlight w:val="yellow"/>
        </w:rPr>
        <w:t>to</w:t>
      </w:r>
      <w:r w:rsidRPr="0040591F">
        <w:rPr>
          <w:rStyle w:val="StyleUnderline"/>
          <w:sz w:val="24"/>
        </w:rPr>
        <w:t xml:space="preserve"> </w:t>
      </w:r>
      <w:r w:rsidRPr="00334DB9">
        <w:rPr>
          <w:rStyle w:val="StyleUnderline"/>
          <w:sz w:val="24"/>
          <w:highlight w:val="yellow"/>
        </w:rPr>
        <w:t>imagine a different world</w:t>
      </w:r>
      <w:r w:rsidRPr="002401A3">
        <w:rPr>
          <w:rStyle w:val="StyleUnderline"/>
          <w:sz w:val="24"/>
        </w:rPr>
        <w:t xml:space="preserve">. And </w:t>
      </w:r>
      <w:r w:rsidRPr="00334DB9">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17CA8EDB" w14:textId="77777777" w:rsidR="00B71D4D" w:rsidRPr="002401A3" w:rsidRDefault="00B71D4D" w:rsidP="00B71D4D">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50D71EC8" w14:textId="77777777" w:rsidR="00B71D4D" w:rsidRPr="002401A3" w:rsidRDefault="00B71D4D" w:rsidP="00B71D4D">
      <w:r w:rsidRPr="002401A3">
        <w:t xml:space="preserve">Spencer, Keith A. [senior editor at Salon] “Keep the Red Planet Red.” Jacobin, 2 May 2017, </w:t>
      </w:r>
      <w:hyperlink r:id="rId26" w:history="1">
        <w:r w:rsidRPr="002401A3">
          <w:rPr>
            <w:rStyle w:val="Hyperlink"/>
          </w:rPr>
          <w:t>https://www.jacobinmag.com/2017/02/mars-elon-musk-space-exploration-nasa-colonization.  //</w:t>
        </w:r>
      </w:hyperlink>
      <w:r w:rsidRPr="002401A3">
        <w:t xml:space="preserve"> Accesserd 12/15/2021 // marlborough JH</w:t>
      </w:r>
    </w:p>
    <w:p w14:paraId="67C4B379" w14:textId="77777777" w:rsidR="00B71D4D" w:rsidRPr="002401A3" w:rsidRDefault="00B71D4D" w:rsidP="00B71D4D">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7"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8"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w:t>
      </w:r>
      <w:proofErr w:type="gramStart"/>
      <w:r w:rsidRPr="00377999">
        <w:rPr>
          <w:sz w:val="12"/>
        </w:rPr>
        <w:t>the</w:t>
      </w:r>
      <w:proofErr w:type="gramEnd"/>
      <w:r w:rsidRPr="00377999">
        <w:rPr>
          <w:sz w:val="12"/>
        </w:rPr>
        <w:t xml:space="preserve"> Mars Foundation, run by multimillionaire former investor Dennis Tito, is soliciting private donations to send a couple on a </w:t>
      </w:r>
      <w:hyperlink r:id="rId29" w:history="1">
        <w:r w:rsidRPr="00377999">
          <w:rPr>
            <w:rStyle w:val="Hyperlink"/>
            <w:sz w:val="12"/>
          </w:rPr>
          <w:t>flyby</w:t>
        </w:r>
      </w:hyperlink>
      <w:r w:rsidRPr="00377999">
        <w:rPr>
          <w:sz w:val="12"/>
        </w:rPr>
        <w:t xml:space="preserve"> of the red planet. Mars One, a Dutch nonprofit, wants to </w:t>
      </w:r>
      <w:hyperlink r:id="rId30" w:history="1">
        <w:r w:rsidRPr="00377999">
          <w:rPr>
            <w:rStyle w:val="Hyperlink"/>
            <w:sz w:val="12"/>
          </w:rPr>
          <w:t>fund</w:t>
        </w:r>
      </w:hyperlink>
      <w:r w:rsidRPr="00377999">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1"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2"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3" w:history="1">
        <w:r w:rsidRPr="00377999">
          <w:rPr>
            <w:rStyle w:val="Hyperlink"/>
            <w:sz w:val="12"/>
          </w:rPr>
          <w:t>video</w:t>
        </w:r>
      </w:hyperlink>
      <w:r w:rsidRPr="00377999">
        <w:rPr>
          <w:sz w:val="12"/>
        </w:rPr>
        <w:t xml:space="preserve"> of the transit system in action and </w:t>
      </w:r>
      <w:hyperlink r:id="rId34"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Underline"/>
          <w:sz w:val="12"/>
        </w:rPr>
        <w:t xml:space="preserve"> </w:t>
      </w:r>
      <w:r w:rsidRPr="00377999">
        <w:rPr>
          <w:rStyle w:val="StyleUnderline"/>
          <w:highlight w:val="yellow"/>
        </w:rPr>
        <w:t>his</w:t>
      </w:r>
      <w:r w:rsidRPr="002401A3">
        <w:rPr>
          <w:rStyle w:val="StyleUnderline"/>
        </w:rPr>
        <w:t xml:space="preserve"> </w:t>
      </w:r>
      <w:r w:rsidRPr="002401A3">
        <w:rPr>
          <w:rStyle w:val="StyleUnderline"/>
          <w:highlight w:val="yellow"/>
        </w:rPr>
        <w:t>Mars mission will be limited to those who can afford it.</w:t>
      </w:r>
      <w:r w:rsidRPr="002401A3">
        <w:rPr>
          <w:rStyle w:val="StyleUnderline"/>
        </w:rPr>
        <w:t xml:space="preserve"> In that sense, </w:t>
      </w:r>
      <w:r w:rsidRPr="00377999">
        <w:rPr>
          <w:rStyle w:val="StyleUnderline"/>
          <w:highlight w:val="yellow"/>
        </w:rPr>
        <w:t xml:space="preserve">Musk’s </w:t>
      </w:r>
      <w:r w:rsidRPr="0040591F">
        <w:rPr>
          <w:rStyle w:val="StyleUnderline"/>
        </w:rPr>
        <w:t xml:space="preserve">colonization </w:t>
      </w:r>
      <w:r w:rsidRPr="00377999">
        <w:rPr>
          <w:rStyle w:val="StyleUnderline"/>
          <w:highlight w:val="yellow"/>
        </w:rPr>
        <w:t xml:space="preserve">plan looks </w:t>
      </w:r>
      <w:r w:rsidRPr="0040591F">
        <w:rPr>
          <w:rStyle w:val="StyleUnderline"/>
        </w:rPr>
        <w:t xml:space="preserve">a lot </w:t>
      </w:r>
      <w:r w:rsidRPr="00377999">
        <w:rPr>
          <w:rStyle w:val="StyleUnderline"/>
          <w:highlight w:val="yellow"/>
        </w:rPr>
        <w:t>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5"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 xml:space="preserve">To let private </w:t>
      </w:r>
      <w:proofErr w:type="gramStart"/>
      <w:r w:rsidRPr="002401A3">
        <w:rPr>
          <w:rStyle w:val="StyleUnderline"/>
          <w:highlight w:val="yellow"/>
        </w:rPr>
        <w:t>interests</w:t>
      </w:r>
      <w:proofErr w:type="gramEnd"/>
      <w:r w:rsidRPr="002401A3">
        <w:rPr>
          <w:rStyle w:val="StyleUnderline"/>
          <w:highlight w:val="yellow"/>
        </w:rPr>
        <w:t xml:space="preserve">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6" w:history="1">
        <w:r w:rsidRPr="002401A3">
          <w:rPr>
            <w:rStyle w:val="Hyperlink"/>
            <w:sz w:val="12"/>
          </w:rPr>
          <w:t>the tallest mountain</w:t>
        </w:r>
      </w:hyperlink>
      <w:r w:rsidRPr="002401A3">
        <w:rPr>
          <w:sz w:val="12"/>
        </w:rPr>
        <w:t xml:space="preserve"> in the solar system become a </w:t>
      </w:r>
      <w:hyperlink r:id="rId37"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40591F">
        <w:rPr>
          <w:rStyle w:val="StyleUnderline"/>
        </w:rPr>
        <w:t>intact</w:t>
      </w:r>
      <w:r w:rsidRPr="002401A3">
        <w:rPr>
          <w:rStyle w:val="StyleUnderline"/>
        </w:rPr>
        <w:t xml:space="preserve">. This is why NASA makes all its mission data </w:t>
      </w:r>
      <w:hyperlink r:id="rId38" w:history="1">
        <w:r w:rsidRPr="002401A3">
          <w:rPr>
            <w:rStyle w:val="StyleUnderline"/>
          </w:rPr>
          <w:t>public</w:t>
        </w:r>
      </w:hyperlink>
      <w:r w:rsidRPr="002401A3">
        <w:rPr>
          <w:rStyle w:val="StyleUnderline"/>
        </w:rPr>
        <w:t>, and also why it insists on sterilizing space probes to avoid contaminating other worlds with 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9" w:history="1">
        <w:r w:rsidRPr="002401A3">
          <w:rPr>
            <w:rStyle w:val="Hyperlink"/>
            <w:sz w:val="12"/>
          </w:rPr>
          <w:t>experiments</w:t>
        </w:r>
      </w:hyperlink>
      <w:r w:rsidRPr="002401A3">
        <w:rPr>
          <w:sz w:val="12"/>
        </w:rPr>
        <w:t xml:space="preserve"> into space and hosted </w:t>
      </w:r>
      <w:hyperlink r:id="rId40"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40591F">
        <w:rPr>
          <w:rStyle w:val="Emphasis"/>
        </w:rPr>
        <w:t xml:space="preserve">its </w:t>
      </w:r>
      <w:r w:rsidRPr="002401A3">
        <w:rPr>
          <w:rStyle w:val="Emphasis"/>
          <w:highlight w:val="yellow"/>
        </w:rPr>
        <w:t xml:space="preserve">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1"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Grush in a </w:t>
      </w:r>
      <w:hyperlink r:id="rId42" w:history="1">
        <w:r w:rsidRPr="002401A3">
          <w:rPr>
            <w:rStyle w:val="Hyperlink"/>
            <w:sz w:val="12"/>
          </w:rPr>
          <w:t>video article</w:t>
        </w:r>
      </w:hyperlink>
      <w:r w:rsidRPr="002401A3">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w:t>
      </w:r>
      <w:r w:rsidRPr="00377999">
        <w:rPr>
          <w:sz w:val="12"/>
        </w:rPr>
        <w:t xml:space="preserve">,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3"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 xml:space="preserve">those who can afford to go will </w:t>
      </w:r>
      <w:r w:rsidRPr="0040591F">
        <w:rPr>
          <w:rStyle w:val="StyleUnderline"/>
        </w:rPr>
        <w:t xml:space="preserve">mostly </w:t>
      </w:r>
      <w:r w:rsidRPr="002401A3">
        <w:rPr>
          <w:rStyle w:val="StyleUnderline"/>
          <w:highlight w:val="yellow"/>
        </w:rPr>
        <w:t>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4"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5"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6"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7" w:history="1">
        <w:r w:rsidRPr="002401A3">
          <w:rPr>
            <w:rStyle w:val="Hyperlink"/>
            <w:sz w:val="12"/>
          </w:rPr>
          <w:t>announced</w:t>
        </w:r>
      </w:hyperlink>
      <w:r w:rsidRPr="002401A3">
        <w:rPr>
          <w:sz w:val="12"/>
        </w:rPr>
        <w:t xml:space="preserve"> his plan to hire ten thousand refugees and was immediately hailed as a </w:t>
      </w:r>
      <w:hyperlink r:id="rId48"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9"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40591F">
        <w:rPr>
          <w:rStyle w:val="StyleUnderline"/>
        </w:rPr>
        <w:t xml:space="preserve">a </w:t>
      </w:r>
      <w:hyperlink r:id="rId50"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2401A3">
        <w:rPr>
          <w:rStyle w:val="StyleUnderline"/>
          <w:highlight w:val="yellow"/>
        </w:rPr>
        <w:t>Colonization of Mars should be seen</w:t>
      </w:r>
      <w:r w:rsidRPr="0040591F">
        <w:rPr>
          <w:rStyle w:val="StyleUnderline"/>
        </w:rPr>
        <w:t xml:space="preserve"> as a complex social and political policy, </w:t>
      </w:r>
      <w:r w:rsidRPr="002401A3">
        <w:rPr>
          <w:rStyle w:val="StyleUnderline"/>
          <w:highlight w:val="yellow"/>
        </w:rPr>
        <w:t xml:space="preserve">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Mars, and have been for half a century. Doing so without a democratic plan will present unimaginable dangers for the planet and colonists alike. As socialists, our rallying cry should be this: </w:t>
      </w:r>
      <w:hyperlink r:id="rId51" w:history="1">
        <w:r w:rsidRPr="002401A3">
          <w:rPr>
            <w:rStyle w:val="Hyperlink"/>
            <w:sz w:val="12"/>
          </w:rPr>
          <w:t>Keep the red planet red</w:t>
        </w:r>
      </w:hyperlink>
      <w:r w:rsidRPr="002401A3">
        <w:rPr>
          <w:sz w:val="12"/>
        </w:rPr>
        <w:t xml:space="preserve">! </w:t>
      </w:r>
    </w:p>
    <w:p w14:paraId="00261A7A" w14:textId="77777777" w:rsidR="00B71D4D" w:rsidRPr="002401A3" w:rsidRDefault="00B71D4D" w:rsidP="00B71D4D">
      <w:pPr>
        <w:pStyle w:val="Heading4"/>
        <w:rPr>
          <w:rFonts w:cs="Calibri"/>
        </w:rPr>
      </w:pPr>
      <w:r>
        <w:rPr>
          <w:rFonts w:cs="Calibri"/>
        </w:rPr>
        <w:t xml:space="preserve">Private expansion into space results in corporate colonization of planets that undermines the interests of the rest of humanity. </w:t>
      </w:r>
      <w:r w:rsidRPr="002401A3">
        <w:rPr>
          <w:rFonts w:cs="Calibri"/>
        </w:rPr>
        <w:t xml:space="preserve">Spencer </w:t>
      </w:r>
      <w:r>
        <w:rPr>
          <w:rFonts w:cs="Calibri"/>
        </w:rPr>
        <w:t>’17</w:t>
      </w:r>
    </w:p>
    <w:p w14:paraId="50D274EA" w14:textId="77777777" w:rsidR="00B71D4D" w:rsidRPr="002401A3" w:rsidRDefault="00B71D4D" w:rsidP="00B71D4D">
      <w:r w:rsidRPr="002401A3">
        <w:t xml:space="preserve">Spencer, Keith A. [senior editor at </w:t>
      </w:r>
      <w:proofErr w:type="gramStart"/>
      <w:r w:rsidRPr="002401A3">
        <w:t>Salon]“</w:t>
      </w:r>
      <w:proofErr w:type="gramEnd"/>
      <w:r w:rsidRPr="002401A3">
        <w:t xml:space="preserve">Against Mars-a-Lago: Why SpaceX's Mars Colonization Plan Should Terrify You.” Salon, Salon.com, </w:t>
      </w:r>
      <w:r>
        <w:t>Oct. 8 2017</w:t>
      </w:r>
      <w:r w:rsidRPr="002401A3">
        <w:t xml:space="preserve">, https://www.salon.com/2017/10/08/against-mars-a-lago-why-spacexs-mars-colonization-plan-should-terrify-you/. </w:t>
      </w:r>
    </w:p>
    <w:p w14:paraId="34DC107F" w14:textId="77777777" w:rsidR="00B71D4D" w:rsidRDefault="00B71D4D" w:rsidP="00B71D4D">
      <w:pPr>
        <w:ind w:left="720"/>
        <w:rPr>
          <w:sz w:val="12"/>
        </w:rPr>
      </w:pPr>
      <w:r w:rsidRPr="002401A3">
        <w:rPr>
          <w:sz w:val="12"/>
        </w:rPr>
        <w:t xml:space="preserve">When CEO Elon Musk announced last month that his aerospace company SpaceX would be </w:t>
      </w:r>
      <w:hyperlink r:id="rId52"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53"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4"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5"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6"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7"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377999">
        <w:rPr>
          <w:rStyle w:val="Emphasis"/>
          <w:highlight w:val="yellow"/>
        </w:rPr>
        <w:t>There has be</w:t>
      </w:r>
      <w:r>
        <w:rPr>
          <w:rStyle w:val="Emphasis"/>
          <w:highlight w:val="yellow"/>
        </w:rPr>
        <w:t>en</w:t>
      </w:r>
      <w:r w:rsidRPr="00377999">
        <w:rPr>
          <w:rStyle w:val="Emphasis"/>
          <w:highlight w:val="yellow"/>
        </w:rPr>
        <w:t xml:space="preserve"> no </w:t>
      </w:r>
      <w:r w:rsidRPr="002401A3">
        <w:rPr>
          <w:rStyle w:val="Emphasis"/>
          <w:highlight w:val="yellow"/>
        </w:rPr>
        <w:t>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8"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9" w:history="1">
        <w:r w:rsidRPr="002401A3">
          <w:rPr>
            <w:rStyle w:val="StyleUnderline"/>
          </w:rPr>
          <w:t>sacrosanct</w:t>
        </w:r>
      </w:hyperlink>
      <w:r w:rsidRPr="002401A3">
        <w:rPr>
          <w:rStyle w:val="StyleUnderline"/>
        </w:rPr>
        <w:t xml:space="preserve"> </w:t>
      </w:r>
      <w:hyperlink r:id="rId60"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 xml:space="preserve">to corporations whose interest </w:t>
      </w:r>
      <w:r w:rsidRPr="0040591F">
        <w:rPr>
          <w:rStyle w:val="StyleUnderline"/>
        </w:rPr>
        <w:t>is not ours, 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2401A3">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61" w:history="1">
        <w:r w:rsidRPr="002401A3">
          <w:rPr>
            <w:rStyle w:val="Hyperlink"/>
            <w:sz w:val="12"/>
          </w:rPr>
          <w:t>put in charge</w:t>
        </w:r>
      </w:hyperlink>
      <w:r w:rsidRPr="002401A3">
        <w:rPr>
          <w:sz w:val="12"/>
        </w:rPr>
        <w:t xml:space="preserve"> of running the show on Mars, their interests will inherently be at </w:t>
      </w:r>
      <w:hyperlink r:id="rId62" w:history="1">
        <w:r w:rsidRPr="002401A3">
          <w:rPr>
            <w:rStyle w:val="Hyperlink"/>
            <w:sz w:val="12"/>
          </w:rPr>
          <w:t xml:space="preserve">odds with the workers </w:t>
        </w:r>
      </w:hyperlink>
      <w:r w:rsidRPr="002401A3">
        <w:rPr>
          <w:sz w:val="12"/>
        </w:rPr>
        <w:t xml:space="preserve">and employees involved. After all, a private foundation </w:t>
      </w:r>
      <w:hyperlink r:id="rId63" w:history="1">
        <w:r w:rsidRPr="002401A3">
          <w:rPr>
            <w:rStyle w:val="Hyperlink"/>
            <w:sz w:val="12"/>
          </w:rPr>
          <w:t>is not a democracy</w:t>
        </w:r>
      </w:hyperlink>
      <w:r w:rsidRPr="002401A3">
        <w:rPr>
          <w:sz w:val="12"/>
        </w:rPr>
        <w:t xml:space="preserve">; and as major philanthropic organizations like the Bill and Melinda Gates Foundation </w:t>
      </w:r>
      <w:hyperlink r:id="rId64" w:history="1">
        <w:r w:rsidRPr="002401A3">
          <w:rPr>
            <w:rStyle w:val="Hyperlink"/>
            <w:sz w:val="12"/>
          </w:rPr>
          <w:t>illustrate</w:t>
        </w:r>
      </w:hyperlink>
      <w:r w:rsidRPr="002401A3">
        <w:rPr>
          <w:sz w:val="12"/>
        </w:rPr>
        <w:t xml:space="preserve">, often </w:t>
      </w:r>
      <w:hyperlink r:id="rId65" w:history="1">
        <w:r w:rsidRPr="002401A3">
          <w:rPr>
            <w:rStyle w:val="Hyperlink"/>
            <w:sz w:val="12"/>
          </w:rPr>
          <w:t>do the bidding</w:t>
        </w:r>
      </w:hyperlink>
      <w:r w:rsidRPr="002401A3">
        <w:rPr>
          <w:sz w:val="12"/>
        </w:rPr>
        <w:t xml:space="preserve"> of their rich donors, and take an </w:t>
      </w:r>
      <w:hyperlink r:id="rId66"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67"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68"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377999">
        <w:rPr>
          <w:rStyle w:val="StyleUnderline"/>
          <w:sz w:val="12"/>
        </w:rPr>
        <w:t xml:space="preserve"> </w:t>
      </w:r>
      <w:r w:rsidRPr="002401A3">
        <w:rPr>
          <w:rStyle w:val="StyleUnderline"/>
          <w:highlight w:val="yellow"/>
        </w:rPr>
        <w:t>This isn’t</w:t>
      </w:r>
      <w:r w:rsidRPr="002401A3">
        <w:rPr>
          <w:rStyle w:val="StyleUnderline"/>
        </w:rPr>
        <w:t xml:space="preserve"> </w:t>
      </w:r>
      <w:r w:rsidRPr="00377999">
        <w:rPr>
          <w:sz w:val="12"/>
        </w:rPr>
        <w:t>really</w:t>
      </w:r>
      <w:r w:rsidRPr="00377999">
        <w:rPr>
          <w:rStyle w:val="StyleUnderline"/>
          <w:sz w:val="12"/>
        </w:rPr>
        <w:t xml:space="preserve"> </w:t>
      </w:r>
      <w:r w:rsidRPr="002401A3">
        <w:rPr>
          <w:rStyle w:val="StyleUnderline"/>
          <w:highlight w:val="yellow"/>
        </w:rPr>
        <w:t>exploration for humanity</w:t>
      </w:r>
      <w:r w:rsidRPr="0040591F">
        <w:rPr>
          <w:rStyle w:val="StyleUnderline"/>
        </w:rPr>
        <w:t>’s sake</w:t>
      </w:r>
      <w:r w:rsidRPr="002401A3">
        <w:rPr>
          <w:rStyle w:val="StyleUnderline"/>
        </w:rPr>
        <w:t xml:space="preserve"> — </w:t>
      </w:r>
      <w:r w:rsidRPr="002401A3">
        <w:rPr>
          <w:rStyle w:val="StyleUnderline"/>
          <w:highlight w:val="yellow"/>
        </w:rPr>
        <w:t>there’s not</w:t>
      </w:r>
      <w:r w:rsidRPr="002401A3">
        <w:rPr>
          <w:rStyle w:val="StyleUnderline"/>
        </w:rPr>
        <w:t xml:space="preserve"> </w:t>
      </w:r>
      <w:r w:rsidRPr="00377999">
        <w:rPr>
          <w:sz w:val="12"/>
        </w:rPr>
        <w:t>that much</w:t>
      </w:r>
      <w:r w:rsidRPr="00377999">
        <w:rPr>
          <w:rStyle w:val="StyleUnderline"/>
          <w:sz w:val="12"/>
        </w:rPr>
        <w:t xml:space="preserve"> </w:t>
      </w:r>
      <w:r w:rsidRPr="002401A3">
        <w:rPr>
          <w:rStyle w:val="StyleUnderline"/>
          <w:highlight w:val="yellow"/>
        </w:rPr>
        <w:t xml:space="preserve">science </w:t>
      </w:r>
      <w:r w:rsidRPr="00377999">
        <w:rPr>
          <w:sz w:val="12"/>
        </w:rPr>
        <w:t>assumed</w:t>
      </w:r>
      <w:r w:rsidRPr="00377999">
        <w:rPr>
          <w:rStyle w:val="StyleUnderline"/>
          <w:sz w:val="12"/>
        </w:rPr>
        <w:t xml:space="preserve"> </w:t>
      </w:r>
      <w:r w:rsidRPr="002401A3">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0A1476">
        <w:rPr>
          <w:rStyle w:val="StyleUnderline"/>
          <w:highlight w:val="yellow"/>
        </w:rPr>
        <w:t>an economy</w:t>
      </w:r>
      <w:r w:rsidRPr="000A1476">
        <w:rPr>
          <w:rStyle w:val="StyleUnderline"/>
        </w:rPr>
        <w:t xml:space="preserve"> based on tourism</w:t>
      </w:r>
      <w:r w:rsidRPr="002401A3">
        <w:rPr>
          <w:rStyle w:val="StyleUnderline"/>
        </w:rPr>
        <w:t xml:space="preserve">, particularly high-end tourism, </w:t>
      </w:r>
      <w:r w:rsidRPr="000A1476">
        <w:rPr>
          <w:rStyle w:val="StyleUnderline"/>
        </w:rPr>
        <w:t>needs employees</w:t>
      </w:r>
      <w:r w:rsidRPr="002401A3">
        <w:rPr>
          <w:rStyle w:val="StyleUnderline"/>
        </w:rPr>
        <w:t xml:space="preserve"> — even if a high degree of automation is assumed. And as I’ve written about </w:t>
      </w:r>
      <w:hyperlink r:id="rId69" w:history="1">
        <w:r w:rsidRPr="002401A3">
          <w:rPr>
            <w:rStyle w:val="StyleUnderline"/>
          </w:rPr>
          <w:t>before</w:t>
        </w:r>
      </w:hyperlink>
      <w:r w:rsidRPr="002401A3">
        <w:rPr>
          <w:rStyle w:val="StyleUnderline"/>
        </w:rPr>
        <w:t xml:space="preserve">, </w:t>
      </w:r>
      <w:r w:rsidRPr="000A1476">
        <w:rPr>
          <w:rStyle w:val="StyleUnderline"/>
        </w:rPr>
        <w:t xml:space="preserve">that </w:t>
      </w:r>
      <w:r w:rsidRPr="000A1476">
        <w:rPr>
          <w:rStyle w:val="StyleUnderline"/>
          <w:highlight w:val="yellow"/>
        </w:rPr>
        <w:t>means</w:t>
      </w:r>
      <w:r w:rsidRPr="000A1476">
        <w:rPr>
          <w:rStyle w:val="StyleUnderline"/>
        </w:rPr>
        <w:t xml:space="preserve"> a lot of 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usage, even oxygen tightly managed by your employer, </w:t>
      </w:r>
      <w:r w:rsidRPr="000A1476">
        <w:rPr>
          <w:rStyle w:val="StyleUnderline"/>
        </w:rPr>
        <w:t xml:space="preserve">and </w:t>
      </w:r>
      <w:r w:rsidRPr="002401A3">
        <w:rPr>
          <w:rStyle w:val="StyleUnderline"/>
          <w:highlight w:val="yellow"/>
        </w:rPr>
        <w:t xml:space="preserve">no government to file a grievance to if your employer cuts </w:t>
      </w:r>
      <w:r w:rsidRPr="0040591F">
        <w:rPr>
          <w:rStyle w:val="StyleUnderline"/>
        </w:rPr>
        <w:t xml:space="preserve">your </w:t>
      </w:r>
      <w:r w:rsidRPr="002401A3">
        <w:rPr>
          <w:rStyle w:val="StyleUnderline"/>
          <w:highlight w:val="yellow"/>
        </w:rPr>
        <w:t xml:space="preserve">wages, harasses you, cuts off </w:t>
      </w:r>
      <w:r w:rsidRPr="0040591F">
        <w:rPr>
          <w:rStyle w:val="StyleUnderline"/>
        </w:rPr>
        <w:t xml:space="preserve">your </w:t>
      </w:r>
      <w:r w:rsidRPr="002401A3">
        <w:rPr>
          <w:rStyle w:val="StyleUnderline"/>
          <w:highlight w:val="yellow"/>
        </w:rPr>
        <w:t>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r w:rsidRPr="002401A3">
        <w:rPr>
          <w:rStyle w:val="StyleUnderline"/>
          <w:highlight w:val="yellow"/>
        </w:rPr>
        <w:t>private</w:t>
      </w:r>
      <w:r w:rsidRPr="002401A3">
        <w:rPr>
          <w:rStyle w:val="StyleUnderline"/>
        </w:rPr>
        <w:t>ly</w:t>
      </w:r>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70"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1"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7971B80B" w14:textId="77777777" w:rsidR="00B71D4D" w:rsidRPr="0042059C" w:rsidRDefault="00B71D4D" w:rsidP="00B71D4D">
      <w:pPr>
        <w:keepNext/>
        <w:keepLines/>
        <w:spacing w:before="40" w:after="0"/>
        <w:outlineLvl w:val="3"/>
        <w:rPr>
          <w:rFonts w:eastAsia="MS Gothic" w:cs="Times New Roman"/>
          <w:b/>
          <w:iCs/>
          <w:sz w:val="26"/>
        </w:rPr>
      </w:pPr>
      <w:r w:rsidRPr="0042059C">
        <w:rPr>
          <w:rFonts w:eastAsia="MS Gothic" w:cs="Times New Roman"/>
          <w:b/>
          <w:iCs/>
          <w:sz w:val="26"/>
        </w:rPr>
        <w:t>Neoliberalism</w:t>
      </w:r>
      <w:r>
        <w:rPr>
          <w:rFonts w:eastAsia="MS Gothic" w:cs="Times New Roman"/>
          <w:b/>
          <w:iCs/>
          <w:sz w:val="26"/>
        </w:rPr>
        <w:t xml:space="preserve"> destroys ethics, locks in exploitation, decimates the environment, and causes war.</w:t>
      </w:r>
    </w:p>
    <w:p w14:paraId="1AAE6B05" w14:textId="77777777" w:rsidR="00B71D4D" w:rsidRPr="0042059C" w:rsidRDefault="00B71D4D" w:rsidP="00B71D4D">
      <w:pPr>
        <w:rPr>
          <w:rFonts w:eastAsia="Cambria"/>
        </w:rPr>
      </w:pPr>
      <w:r w:rsidRPr="0042059C">
        <w:rPr>
          <w:rFonts w:eastAsia="Cambria"/>
          <w:b/>
          <w:bCs/>
          <w:sz w:val="26"/>
        </w:rPr>
        <w:t>Werlhof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304C5D62" w14:textId="77777777" w:rsidR="00B71D4D" w:rsidRPr="00C0357D" w:rsidRDefault="00B71D4D" w:rsidP="00B71D4D">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0591F">
        <w:rPr>
          <w:rFonts w:eastAsia="Cambria"/>
          <w:u w:val="single"/>
        </w:rPr>
        <w:t xml:space="preserve">economic liberalism </w:t>
      </w:r>
      <w:r w:rsidRPr="0042059C">
        <w:rPr>
          <w:rFonts w:eastAsia="Cambria"/>
          <w:highlight w:val="yellow"/>
          <w:u w:val="single"/>
        </w:rPr>
        <w:t>function</w:t>
      </w:r>
      <w:r w:rsidRPr="0040591F">
        <w:rPr>
          <w:rFonts w:eastAsia="Cambria"/>
          <w:u w:val="single"/>
        </w:rPr>
        <w:t xml:space="preserve">s </w:t>
      </w:r>
      <w:r w:rsidRPr="0042059C">
        <w:rPr>
          <w:rFonts w:eastAsia="Cambria"/>
          <w:highlight w:val="yellow"/>
          <w:u w:val="single"/>
        </w:rPr>
        <w:t>as a model for</w:t>
      </w:r>
      <w:r w:rsidRPr="00C0357D">
        <w:rPr>
          <w:rFonts w:eastAsia="Cambria"/>
          <w:sz w:val="12"/>
        </w:rPr>
        <w:t xml:space="preserve"> each </w:t>
      </w:r>
      <w:r w:rsidRPr="00C0357D">
        <w:rPr>
          <w:sz w:val="12"/>
        </w:rPr>
        <w:t>and everyone:</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As a consequence, the once “de-bedded” economy now claims to “im-bed” everything, including political power. Furthermore, </w:t>
      </w:r>
      <w:r w:rsidRPr="0040591F">
        <w:rPr>
          <w:rFonts w:eastAsia="Cambria"/>
          <w:u w:val="single"/>
        </w:rPr>
        <w:t>a</w:t>
      </w:r>
      <w:r w:rsidRPr="0042059C">
        <w:rPr>
          <w:rFonts w:eastAsia="Cambria"/>
          <w:u w:val="single"/>
        </w:rPr>
        <w:t xml:space="preserve"> new </w:t>
      </w:r>
      <w:r w:rsidRPr="0040591F">
        <w:rPr>
          <w:rFonts w:eastAsia="Cambria"/>
          <w:iCs/>
          <w:u w:val="single"/>
        </w:rPr>
        <w:t xml:space="preserve">twisted </w:t>
      </w:r>
      <w:r w:rsidRPr="00E110F6">
        <w:rPr>
          <w:rFonts w:eastAsia="Cambria"/>
          <w:iCs/>
          <w:highlight w:val="yellow"/>
          <w:u w:val="single"/>
        </w:rPr>
        <w:t>“economic ethics”</w:t>
      </w:r>
      <w:r w:rsidRPr="00C0357D">
        <w:rPr>
          <w:rFonts w:eastAsia="Cambria"/>
          <w:sz w:val="12"/>
        </w:rPr>
        <w:t xml:space="preserve"> (and with it a certain idea of “human nature”) </w:t>
      </w:r>
      <w:r w:rsidRPr="0042059C">
        <w:rPr>
          <w:rFonts w:eastAsia="Cambria"/>
          <w:u w:val="single"/>
        </w:rPr>
        <w:t xml:space="preserve">emerges </w:t>
      </w:r>
      <w:r w:rsidRPr="0040591F">
        <w:rPr>
          <w:rFonts w:eastAsia="Cambria"/>
          <w:u w:val="single"/>
        </w:rPr>
        <w:t xml:space="preserve">that </w:t>
      </w:r>
      <w:r w:rsidRPr="0042059C">
        <w:rPr>
          <w:rFonts w:eastAsia="Cambria"/>
          <w:highlight w:val="yellow"/>
          <w:u w:val="single"/>
        </w:rPr>
        <w:t>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w:t>
      </w:r>
      <w:r w:rsidRPr="0040591F">
        <w:rPr>
          <w:rFonts w:eastAsia="Cambria"/>
          <w:u w:val="single"/>
        </w:rPr>
        <w:t>to</w:t>
      </w:r>
      <w:r w:rsidRPr="00C0357D">
        <w:rPr>
          <w:rFonts w:eastAsia="Cambria"/>
          <w:sz w:val="12"/>
        </w:rPr>
        <w:t xml:space="preserve"> selfless help to </w:t>
      </w:r>
      <w:r w:rsidRPr="0040591F">
        <w:rPr>
          <w:rFonts w:eastAsia="Cambria"/>
          <w:iCs/>
          <w:u w:val="single"/>
        </w:rPr>
        <w:t>care for others</w:t>
      </w:r>
      <w:r w:rsidRPr="00C0357D">
        <w:rPr>
          <w:rFonts w:eastAsia="Cambria"/>
          <w:sz w:val="12"/>
        </w:rPr>
        <w:t xml:space="preserve"> to a notion of </w:t>
      </w:r>
      <w:proofErr w:type="gramStart"/>
      <w:r w:rsidRPr="00C0357D">
        <w:rPr>
          <w:rFonts w:eastAsia="Cambria"/>
          <w:sz w:val="12"/>
        </w:rPr>
        <w:t>responsibility.[</w:t>
      </w:r>
      <w:proofErr w:type="gramEnd"/>
      <w:r w:rsidRPr="00C0357D">
        <w:rPr>
          <w:rFonts w:eastAsia="Cambria"/>
          <w:sz w:val="12"/>
        </w:rPr>
        <w:t xml:space="preserve">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w:t>
      </w:r>
      <w:proofErr w:type="gramStart"/>
      <w:r w:rsidRPr="00C0357D">
        <w:rPr>
          <w:sz w:val="12"/>
        </w:rPr>
        <w:t>nation.[</w:t>
      </w:r>
      <w:proofErr w:type="gramEnd"/>
      <w:r w:rsidRPr="00C0357D">
        <w:rPr>
          <w:sz w:val="12"/>
        </w:rPr>
        <w:t>5] A “level playing field” is created that offers the global players the best possible conditions. This playing field knows of no legal, social, ecological, cultural or national “barriers</w:t>
      </w:r>
      <w:proofErr w:type="gramStart"/>
      <w:r w:rsidRPr="00C0357D">
        <w:rPr>
          <w:sz w:val="12"/>
        </w:rPr>
        <w:t>”.[</w:t>
      </w:r>
      <w:proofErr w:type="gramEnd"/>
      <w:r w:rsidRPr="00C0357D">
        <w:rPr>
          <w:sz w:val="12"/>
        </w:rPr>
        <w:t xml:space="preserve">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w:t>
      </w:r>
      <w:proofErr w:type="gramStart"/>
      <w:r w:rsidRPr="00C0357D">
        <w:rPr>
          <w:rFonts w:eastAsia="Cambria"/>
          <w:sz w:val="12"/>
          <w:szCs w:val="16"/>
        </w:rPr>
        <w:t>capital.[</w:t>
      </w:r>
      <w:proofErr w:type="gramEnd"/>
      <w:r w:rsidRPr="00C0357D">
        <w:rPr>
          <w:rFonts w:eastAsia="Cambria"/>
          <w:sz w:val="12"/>
          <w:szCs w:val="16"/>
        </w:rPr>
        <w:t xml:space="preserve">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big corporations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workers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w:t>
      </w:r>
      <w:proofErr w:type="gramStart"/>
      <w:r w:rsidRPr="00C0357D">
        <w:rPr>
          <w:rFonts w:eastAsia="Cambria"/>
          <w:sz w:val="12"/>
        </w:rPr>
        <w:t>rising.[</w:t>
      </w:r>
      <w:proofErr w:type="gramEnd"/>
      <w:r w:rsidRPr="00C0357D">
        <w:rPr>
          <w:rFonts w:eastAsia="Cambria"/>
          <w:sz w:val="12"/>
        </w:rPr>
        <w:t xml:space="preserve">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Speculation with an average twenty percent profit margin edges out honest producers who become “unprofitable</w:t>
      </w:r>
      <w:proofErr w:type="gramStart"/>
      <w:r w:rsidRPr="00C0357D">
        <w:rPr>
          <w:rFonts w:eastAsia="Cambria"/>
          <w:sz w:val="12"/>
        </w:rPr>
        <w:t>”.[</w:t>
      </w:r>
      <w:proofErr w:type="gramEnd"/>
      <w:r w:rsidRPr="00C0357D">
        <w:rPr>
          <w:rFonts w:eastAsia="Cambria"/>
          <w:sz w:val="12"/>
        </w:rPr>
        <w:t xml:space="preserve">9] Money becomes too precious for comparatively non-profitable, long-term projects, or projects that only – how audacious! – serve a good life. </w:t>
      </w:r>
      <w:r w:rsidRPr="0042059C">
        <w:rPr>
          <w:rFonts w:eastAsia="Cambria"/>
          <w:highlight w:val="yellow"/>
          <w:u w:val="single"/>
        </w:rPr>
        <w:t>Money</w:t>
      </w:r>
      <w:r w:rsidRPr="00C0357D">
        <w:rPr>
          <w:rFonts w:eastAsia="Cambria"/>
          <w:sz w:val="12"/>
        </w:rPr>
        <w:t xml:space="preserve"> instead “</w:t>
      </w:r>
      <w:r w:rsidRPr="0042059C">
        <w:rPr>
          <w:rFonts w:eastAsia="Cambria"/>
          <w:highlight w:val="yellow"/>
          <w:u w:val="single"/>
        </w:rPr>
        <w:t xml:space="preserve">travels </w:t>
      </w:r>
      <w:r w:rsidRPr="00E110F6">
        <w:rPr>
          <w:rFonts w:eastAsia="Cambria"/>
          <w:highlight w:val="yellow"/>
          <w:u w:val="single"/>
        </w:rPr>
        <w:t>up</w:t>
      </w:r>
      <w:r w:rsidRPr="0040591F">
        <w:rPr>
          <w:rFonts w:eastAsia="Cambria"/>
          <w:u w:val="single"/>
        </w:rPr>
        <w:t>wards</w:t>
      </w:r>
      <w:r w:rsidRPr="00C0357D">
        <w:rPr>
          <w:rFonts w:eastAsia="Cambria"/>
          <w:sz w:val="12"/>
        </w:rPr>
        <w:t xml:space="preserve">” </w:t>
      </w:r>
      <w:r w:rsidRPr="0042059C">
        <w:rPr>
          <w:rFonts w:eastAsia="Cambria"/>
          <w:highlight w:val="yellow"/>
          <w:u w:val="single"/>
        </w:rPr>
        <w:t>and disappears</w:t>
      </w:r>
      <w:r w:rsidRPr="00C0357D">
        <w:rPr>
          <w:rFonts w:eastAsia="Cambria"/>
          <w:sz w:val="12"/>
        </w:rPr>
        <w:t xml:space="preserve">. Financial capital determines more and more what the markets are and </w:t>
      </w:r>
      <w:proofErr w:type="gramStart"/>
      <w:r w:rsidRPr="00C0357D">
        <w:rPr>
          <w:rFonts w:eastAsia="Cambria"/>
          <w:sz w:val="12"/>
        </w:rPr>
        <w:t>do.[</w:t>
      </w:r>
      <w:proofErr w:type="gramEnd"/>
      <w:r w:rsidRPr="00C0357D">
        <w:rPr>
          <w:rFonts w:eastAsia="Cambria"/>
          <w:sz w:val="12"/>
        </w:rPr>
        <w:t xml:space="preserve">10] By delinking the dollar from the price of gold, money creation no longer bears a direct relationship to production”.[11] Moreover, these </w:t>
      </w:r>
      <w:r w:rsidRPr="00C0357D">
        <w:rPr>
          <w:sz w:val="12"/>
        </w:rPr>
        <w:t xml:space="preserve">days most of us are – exactly like all governments – in debt. It is financial capital that has all the money – we have </w:t>
      </w:r>
      <w:proofErr w:type="gramStart"/>
      <w:r w:rsidRPr="00C0357D">
        <w:rPr>
          <w:sz w:val="12"/>
        </w:rPr>
        <w:t>none.[</w:t>
      </w:r>
      <w:proofErr w:type="gramEnd"/>
      <w:r w:rsidRPr="00C0357D">
        <w:rPr>
          <w:sz w:val="12"/>
        </w:rPr>
        <w:t>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spookulation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As a consequence,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xml:space="preserve">. The alleged correlation between economic growth and secure employment is false. When economic growth is accompanied by the mergers of businesses, jobs are </w:t>
      </w:r>
      <w:proofErr w:type="gramStart"/>
      <w:r w:rsidRPr="00C0357D">
        <w:rPr>
          <w:sz w:val="12"/>
        </w:rPr>
        <w:t>lost.[</w:t>
      </w:r>
      <w:proofErr w:type="gramEnd"/>
      <w:r w:rsidRPr="00C0357D">
        <w:rPr>
          <w:sz w:val="12"/>
        </w:rPr>
        <w:t xml:space="preserve">13] If there are any new jobs, most are precarious, meaning that they are only available temporarily and badly paid. One job is usually not enough to make a </w:t>
      </w:r>
      <w:proofErr w:type="gramStart"/>
      <w:r w:rsidRPr="00C0357D">
        <w:rPr>
          <w:sz w:val="12"/>
        </w:rPr>
        <w:t>living.[</w:t>
      </w:r>
      <w:proofErr w:type="gramEnd"/>
      <w:r w:rsidRPr="00C0357D">
        <w:rPr>
          <w:sz w:val="12"/>
        </w:rPr>
        <w:t>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w:t>
      </w:r>
      <w:proofErr w:type="gramStart"/>
      <w:r w:rsidRPr="00C0357D">
        <w:rPr>
          <w:rFonts w:eastAsia="Cambria"/>
          <w:sz w:val="12"/>
          <w:szCs w:val="16"/>
        </w:rPr>
        <w:t>fields.[</w:t>
      </w:r>
      <w:proofErr w:type="gramEnd"/>
      <w:r w:rsidRPr="00C0357D">
        <w:rPr>
          <w:rFonts w:eastAsia="Cambria"/>
          <w:sz w:val="12"/>
          <w:szCs w:val="16"/>
        </w:rPr>
        <w:t xml:space="preserve">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40591F">
        <w:rPr>
          <w:sz w:val="12"/>
        </w:rPr>
        <w:t xml:space="preserve">. </w:t>
      </w:r>
      <w:r w:rsidRPr="0040591F">
        <w:rPr>
          <w:rFonts w:eastAsia="Cambria"/>
          <w:u w:val="single"/>
        </w:rPr>
        <w:t>New forms of</w:t>
      </w:r>
      <w:r w:rsidRPr="00E110F6">
        <w:rPr>
          <w:rFonts w:eastAsia="Cambria"/>
          <w:highlight w:val="yellow"/>
          <w:u w:val="single"/>
        </w:rPr>
        <w:t xml:space="preserve"> private property </w:t>
      </w:r>
      <w:r w:rsidRPr="0040591F">
        <w:rPr>
          <w:rFonts w:eastAsia="Cambria"/>
          <w:u w:val="single"/>
        </w:rPr>
        <w:t xml:space="preserve">are </w:t>
      </w:r>
      <w:r w:rsidRPr="00E110F6">
        <w:rPr>
          <w:rFonts w:eastAsia="Cambria"/>
          <w:highlight w:val="yellow"/>
          <w:u w:val="single"/>
        </w:rPr>
        <w:t>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w:t>
      </w:r>
      <w:proofErr w:type="gramStart"/>
      <w:r w:rsidRPr="00C0357D">
        <w:rPr>
          <w:rFonts w:eastAsia="Cambria"/>
          <w:sz w:val="12"/>
        </w:rPr>
        <w:t>This concerns</w:t>
      </w:r>
      <w:proofErr w:type="gramEnd"/>
      <w:r w:rsidRPr="00C0357D">
        <w:rPr>
          <w:rFonts w:eastAsia="Cambria"/>
          <w:sz w:val="12"/>
        </w:rPr>
        <w:t xml:space="preserve"> primarily fields that have long been (at least partly) excluded from the logic of profit – e.g.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In this sense, they are a continuation of the history of so-called original accumulation which has expanded globally, in accordance with to the motto: “Growth through expropriation</w:t>
      </w:r>
      <w:proofErr w:type="gramStart"/>
      <w:r w:rsidRPr="00C0357D">
        <w:rPr>
          <w:rFonts w:eastAsia="Cambria"/>
          <w:sz w:val="12"/>
        </w:rPr>
        <w:t>!”[</w:t>
      </w:r>
      <w:proofErr w:type="gramEnd"/>
      <w:r w:rsidRPr="00C0357D">
        <w:rPr>
          <w:rFonts w:eastAsia="Cambria"/>
          <w:sz w:val="12"/>
        </w:rPr>
        <w:t xml:space="preserve">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w:t>
      </w:r>
      <w:proofErr w:type="gramStart"/>
      <w:r w:rsidRPr="00C0357D">
        <w:rPr>
          <w:rFonts w:eastAsia="Cambria"/>
          <w:sz w:val="12"/>
        </w:rPr>
        <w:t>underdevelopment.[</w:t>
      </w:r>
      <w:proofErr w:type="gramEnd"/>
      <w:r w:rsidRPr="00C0357D">
        <w:rPr>
          <w:rFonts w:eastAsia="Cambria"/>
          <w:sz w:val="12"/>
        </w:rPr>
        <w:t xml:space="preserve">22] Development and underdevelopment go hand in hand.[23] This might even dawn on “development aid” workers soon. </w:t>
      </w:r>
      <w:r w:rsidRPr="00C0357D">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w:t>
      </w:r>
      <w:proofErr w:type="gramStart"/>
      <w:r w:rsidRPr="00C0357D">
        <w:rPr>
          <w:rFonts w:eastAsia="Cambria"/>
          <w:sz w:val="12"/>
          <w:szCs w:val="16"/>
        </w:rPr>
        <w:t>outside.[</w:t>
      </w:r>
      <w:proofErr w:type="gramEnd"/>
      <w:r w:rsidRPr="00C0357D">
        <w:rPr>
          <w:rFonts w:eastAsia="Cambria"/>
          <w:sz w:val="12"/>
          <w:szCs w:val="16"/>
        </w:rPr>
        <w:t xml:space="preserv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proofErr w:type="gramStart"/>
      <w:r w:rsidRPr="0042059C">
        <w:rPr>
          <w:rFonts w:eastAsia="Cambria"/>
          <w:u w:val="single"/>
        </w:rPr>
        <w:t>.”</w:t>
      </w:r>
      <w:r w:rsidRPr="00C0357D">
        <w:rPr>
          <w:rFonts w:eastAsia="Cambria"/>
          <w:sz w:val="12"/>
        </w:rPr>
        <w:t>[</w:t>
      </w:r>
      <w:proofErr w:type="gramEnd"/>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0591F">
        <w:rPr>
          <w:rFonts w:eastAsia="Cambria"/>
          <w:u w:val="single"/>
        </w:rPr>
        <w:t>redistribution of wealth runs</w:t>
      </w:r>
      <w:r w:rsidRPr="00C0357D">
        <w:rPr>
          <w:rFonts w:eastAsia="Cambria"/>
          <w:sz w:val="12"/>
        </w:rPr>
        <w:t xml:space="preserve"> ever more – and with ever accelerated speed – </w:t>
      </w:r>
      <w:r w:rsidRPr="0040591F">
        <w:rPr>
          <w:rFonts w:eastAsia="Cambria"/>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 xml:space="preserve">colonization of the </w:t>
      </w:r>
      <w:proofErr w:type="gramStart"/>
      <w:r w:rsidRPr="0042059C">
        <w:rPr>
          <w:rFonts w:eastAsia="Cambria"/>
          <w:u w:val="single"/>
        </w:rPr>
        <w:t>world</w:t>
      </w:r>
      <w:r w:rsidRPr="00C0357D">
        <w:rPr>
          <w:rFonts w:eastAsia="Cambria"/>
          <w:sz w:val="12"/>
        </w:rPr>
        <w:t>”[</w:t>
      </w:r>
      <w:proofErr w:type="gramEnd"/>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w:t>
      </w:r>
      <w:proofErr w:type="gramStart"/>
      <w:r w:rsidRPr="00C0357D">
        <w:rPr>
          <w:rFonts w:eastAsia="Cambria"/>
          <w:sz w:val="12"/>
          <w:szCs w:val="16"/>
        </w:rPr>
        <w:t>civilization.[</w:t>
      </w:r>
      <w:proofErr w:type="gramEnd"/>
      <w:r w:rsidRPr="00C0357D">
        <w:rPr>
          <w:rFonts w:eastAsia="Cambria"/>
          <w:sz w:val="12"/>
          <w:szCs w:val="16"/>
        </w:rPr>
        <w:t xml:space="preserve">31] Austria is part of the world system too. It is increasingly becoming a corporate colony (particularly of German corporations). This, however, does not keep it from being an active colonizer itself, especially in the </w:t>
      </w:r>
      <w:proofErr w:type="gramStart"/>
      <w:r w:rsidRPr="00C0357D">
        <w:rPr>
          <w:rFonts w:eastAsia="Cambria"/>
          <w:sz w:val="12"/>
          <w:szCs w:val="16"/>
        </w:rPr>
        <w:t>East.[</w:t>
      </w:r>
      <w:proofErr w:type="gramEnd"/>
      <w:r w:rsidRPr="00C0357D">
        <w:rPr>
          <w:rFonts w:eastAsia="Cambria"/>
          <w:sz w:val="12"/>
          <w:szCs w:val="16"/>
        </w:rPr>
        <w:t xml:space="preserve">32] </w:t>
      </w:r>
      <w:r w:rsidRPr="0042059C">
        <w:rPr>
          <w:rFonts w:eastAsia="Cambria"/>
          <w:highlight w:val="yellow"/>
          <w:u w:val="single"/>
        </w:rPr>
        <w:t>Social, cultural</w:t>
      </w:r>
      <w:r w:rsidRPr="0042059C">
        <w:rPr>
          <w:rFonts w:eastAsia="Cambria"/>
          <w:u w:val="single"/>
        </w:rPr>
        <w:t xml:space="preserve">, traditional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w:t>
      </w:r>
      <w:r w:rsidRPr="0040591F">
        <w:rPr>
          <w:rFonts w:eastAsia="Cambria"/>
          <w:u w:val="single"/>
        </w:rPr>
        <w:t xml:space="preserve">through </w:t>
      </w:r>
      <w:r w:rsidRPr="0040591F">
        <w:rPr>
          <w:rFonts w:eastAsia="Cambria"/>
          <w:iCs/>
          <w:u w:val="single"/>
        </w:rPr>
        <w:t>depletion</w:t>
      </w:r>
      <w:r w:rsidRPr="0040591F">
        <w:rPr>
          <w:rFonts w:eastAsia="Cambria"/>
          <w:u w:val="single"/>
        </w:rPr>
        <w:t xml:space="preserve"> </w:t>
      </w:r>
      <w:r w:rsidRPr="0042059C">
        <w:rPr>
          <w:rFonts w:eastAsia="Cambria"/>
          <w:highlight w:val="yellow"/>
          <w:u w:val="single"/>
        </w:rPr>
        <w:t>is the consequence</w:t>
      </w:r>
      <w:r w:rsidRPr="00C0357D">
        <w:rPr>
          <w:rFonts w:eastAsia="Cambria"/>
          <w:sz w:val="12"/>
        </w:rPr>
        <w:t xml:space="preserve">. If one makes more 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i.e.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w:t>
      </w:r>
      <w:proofErr w:type="gramStart"/>
      <w:r w:rsidRPr="00C0357D">
        <w:rPr>
          <w:rFonts w:eastAsia="Cambria"/>
          <w:sz w:val="12"/>
        </w:rPr>
        <w:t>stage</w:t>
      </w:r>
      <w:proofErr w:type="gramEnd"/>
      <w:r w:rsidRPr="00C0357D">
        <w:rPr>
          <w:rFonts w:eastAsia="Cambria"/>
          <w:sz w:val="12"/>
        </w:rPr>
        <w:t xml:space="preserve"> it is not enough for capitalism to globally pursue less cost-intensive and preferably “wageless” commodity production. </w:t>
      </w:r>
      <w:r w:rsidRPr="0042059C">
        <w:rPr>
          <w:rFonts w:eastAsia="Cambria"/>
          <w:u w:val="single"/>
        </w:rPr>
        <w:t xml:space="preserve">The objective is to transform everyone and everything into commodities, </w:t>
      </w:r>
      <w:r w:rsidRPr="0040591F">
        <w:rPr>
          <w:rFonts w:eastAsia="Cambria"/>
          <w:iCs/>
          <w:u w:val="single"/>
        </w:rPr>
        <w:t xml:space="preserve">including life </w:t>
      </w:r>
      <w:proofErr w:type="gramStart"/>
      <w:r w:rsidRPr="0040591F">
        <w:rPr>
          <w:rFonts w:eastAsia="Cambria"/>
          <w:iCs/>
          <w:u w:val="single"/>
        </w:rPr>
        <w:t>itself</w:t>
      </w:r>
      <w:r w:rsidRPr="00C0357D">
        <w:rPr>
          <w:rFonts w:eastAsia="Cambria"/>
          <w:sz w:val="12"/>
        </w:rPr>
        <w:t>.[</w:t>
      </w:r>
      <w:proofErr w:type="gramEnd"/>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 xml:space="preserve">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w:t>
      </w:r>
      <w:proofErr w:type="gramStart"/>
      <w:r w:rsidRPr="00C0357D">
        <w:rPr>
          <w:sz w:val="12"/>
        </w:rPr>
        <w:t>value.[</w:t>
      </w:r>
      <w:proofErr w:type="gramEnd"/>
      <w:r w:rsidRPr="00C0357D">
        <w:rPr>
          <w:sz w:val="12"/>
        </w:rPr>
        <w:t xml:space="preserv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w:t>
      </w:r>
      <w:proofErr w:type="gramStart"/>
      <w:r w:rsidRPr="00C0357D">
        <w:rPr>
          <w:sz w:val="12"/>
        </w:rPr>
        <w:t>end</w:t>
      </w:r>
      <w:proofErr w:type="gramEnd"/>
      <w:r w:rsidRPr="00C0357D">
        <w:rPr>
          <w:sz w:val="12"/>
        </w:rPr>
        <w:t xml:space="preserve">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w:t>
      </w:r>
      <w:proofErr w:type="gramStart"/>
      <w:r w:rsidRPr="00C0357D">
        <w:rPr>
          <w:sz w:val="12"/>
        </w:rPr>
        <w:t>”,[</w:t>
      </w:r>
      <w:proofErr w:type="gramEnd"/>
      <w:r w:rsidRPr="00C0357D">
        <w:rPr>
          <w:sz w:val="12"/>
        </w:rPr>
        <w:t>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40591F">
        <w:rPr>
          <w:rFonts w:eastAsia="Cambria"/>
          <w:u w:val="single"/>
        </w:rPr>
        <w:t>The primacy of politics over economy has been lost</w:t>
      </w:r>
      <w:r w:rsidRPr="00C0357D">
        <w:rPr>
          <w:rFonts w:eastAsia="Cambria"/>
          <w:sz w:val="12"/>
        </w:rPr>
        <w:t>.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w:t>
      </w:r>
      <w:proofErr w:type="gramStart"/>
      <w:r w:rsidRPr="00C0357D">
        <w:rPr>
          <w:rFonts w:eastAsia="Cambria"/>
          <w:sz w:val="12"/>
        </w:rPr>
        <w:t>”.[</w:t>
      </w:r>
      <w:proofErr w:type="gramEnd"/>
      <w:r w:rsidRPr="00C0357D">
        <w:rPr>
          <w:rFonts w:eastAsia="Cambria"/>
          <w:sz w:val="12"/>
        </w:rPr>
        <w:t xml:space="preserve">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w:t>
      </w:r>
      <w:proofErr w:type="gramStart"/>
      <w:r w:rsidRPr="00C0357D">
        <w:rPr>
          <w:rFonts w:eastAsia="Cambria"/>
          <w:sz w:val="12"/>
        </w:rPr>
        <w:t>destruction.[</w:t>
      </w:r>
      <w:proofErr w:type="gramEnd"/>
      <w:r w:rsidRPr="00C0357D">
        <w:rPr>
          <w:rFonts w:eastAsia="Cambria"/>
          <w:sz w:val="12"/>
        </w:rPr>
        <w:t xml:space="preserve">42] The European Union did not object.[43] </w:t>
      </w:r>
      <w:r w:rsidRPr="00E110F6">
        <w:rPr>
          <w:rFonts w:eastAsia="Cambria"/>
          <w:iCs/>
          <w:highlight w:val="yellow"/>
          <w:u w:val="single"/>
        </w:rPr>
        <w:t xml:space="preserve">Neoliberalism and war are </w:t>
      </w:r>
      <w:r w:rsidRPr="0040591F">
        <w:rPr>
          <w:rFonts w:eastAsia="Cambria"/>
          <w:iCs/>
          <w:u w:val="single"/>
        </w:rPr>
        <w:t xml:space="preserve">two sides of </w:t>
      </w:r>
      <w:r w:rsidRPr="00E110F6">
        <w:rPr>
          <w:rFonts w:eastAsia="Cambria"/>
          <w:iCs/>
          <w:highlight w:val="yellow"/>
          <w:u w:val="single"/>
        </w:rPr>
        <w:t>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proofErr w:type="gramStart"/>
      <w:r w:rsidRPr="0042059C">
        <w:rPr>
          <w:rFonts w:eastAsia="Cambria"/>
          <w:u w:val="single"/>
        </w:rPr>
        <w:t>”</w:t>
      </w:r>
      <w:r w:rsidRPr="00C0357D">
        <w:rPr>
          <w:rFonts w:eastAsia="Cambria"/>
          <w:sz w:val="12"/>
        </w:rPr>
        <w:t>.[</w:t>
      </w:r>
      <w:proofErr w:type="gramEnd"/>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w:t>
      </w:r>
      <w:proofErr w:type="gramStart"/>
      <w:r w:rsidRPr="00C0357D">
        <w:rPr>
          <w:rFonts w:eastAsia="Cambria"/>
          <w:sz w:val="12"/>
        </w:rPr>
        <w:t>enduringly.[</w:t>
      </w:r>
      <w:proofErr w:type="gramEnd"/>
      <w:r w:rsidRPr="00C0357D">
        <w:rPr>
          <w:rFonts w:eastAsia="Cambria"/>
          <w:sz w:val="12"/>
        </w:rPr>
        <w:t xml:space="preserve">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communities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w:t>
      </w:r>
      <w:proofErr w:type="gramStart"/>
      <w:r w:rsidRPr="00C0357D">
        <w:rPr>
          <w:rFonts w:eastAsia="Cambria"/>
          <w:sz w:val="12"/>
        </w:rPr>
        <w:t>dissolving.[</w:t>
      </w:r>
      <w:proofErr w:type="gramEnd"/>
      <w:r w:rsidRPr="00C0357D">
        <w:rPr>
          <w:rFonts w:eastAsia="Cambria"/>
          <w:sz w:val="12"/>
        </w:rPr>
        <w:t>50] Nation states are developing into “periphery states” according to the inferior role they play in the proto-despotic “New World Order”.[51] Democracy appears outdated. After all, it “hinders business</w:t>
      </w:r>
      <w:proofErr w:type="gramStart"/>
      <w:r w:rsidRPr="00C0357D">
        <w:rPr>
          <w:rFonts w:eastAsia="Cambria"/>
          <w:sz w:val="12"/>
        </w:rPr>
        <w:t>”.[</w:t>
      </w:r>
      <w:proofErr w:type="gramEnd"/>
      <w:r w:rsidRPr="00C0357D">
        <w:rPr>
          <w:rFonts w:eastAsia="Cambria"/>
          <w:sz w:val="12"/>
        </w:rPr>
        <w:t xml:space="preserve">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w:t>
      </w:r>
      <w:proofErr w:type="gramStart"/>
      <w:r w:rsidRPr="00C0357D">
        <w:rPr>
          <w:rFonts w:eastAsia="Cambria"/>
          <w:sz w:val="12"/>
        </w:rPr>
        <w:t>future.[</w:t>
      </w:r>
      <w:proofErr w:type="gramEnd"/>
      <w:r w:rsidRPr="00C0357D">
        <w:rPr>
          <w:rFonts w:eastAsia="Cambria"/>
          <w:sz w:val="12"/>
        </w:rPr>
        <w:t xml:space="preserve">53] </w:t>
      </w:r>
      <w:r w:rsidRPr="0040591F">
        <w:rPr>
          <w:rFonts w:eastAsia="Cambria"/>
          <w:u w:val="single"/>
        </w:rPr>
        <w:t>The logic of neoliberalism</w:t>
      </w:r>
      <w:r w:rsidRPr="00C0357D">
        <w:rPr>
          <w:rFonts w:eastAsia="Cambria"/>
          <w:sz w:val="12"/>
        </w:rPr>
        <w:t xml:space="preserve"> as a sort of totalitarian neo-mercantilism </w:t>
      </w:r>
      <w:r w:rsidRPr="0040591F">
        <w:rPr>
          <w:rFonts w:eastAsia="Cambria"/>
          <w:u w:val="single"/>
        </w:rPr>
        <w:t xml:space="preserve">is that </w:t>
      </w:r>
      <w:r w:rsidRPr="0042059C">
        <w:rPr>
          <w:rFonts w:eastAsia="Cambria"/>
          <w:highlight w:val="yellow"/>
          <w:u w:val="single"/>
        </w:rPr>
        <w:t>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0591F">
        <w:rPr>
          <w:rFonts w:eastAsia="Cambria"/>
          <w:u w:val="single"/>
        </w:rPr>
        <w:t xml:space="preserve">rights </w:t>
      </w:r>
      <w:r w:rsidRPr="0042059C">
        <w:rPr>
          <w:rFonts w:eastAsia="Cambria"/>
          <w:highlight w:val="yellow"/>
          <w:u w:val="single"/>
        </w:rPr>
        <w:t>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To paraphrase Richard Sennett: “Everything to the Corporations</w:t>
      </w:r>
      <w:proofErr w:type="gramStart"/>
      <w:r w:rsidRPr="00C0357D">
        <w:rPr>
          <w:rFonts w:eastAsia="Cambria"/>
          <w:sz w:val="12"/>
        </w:rPr>
        <w:t>!”[</w:t>
      </w:r>
      <w:proofErr w:type="gramEnd"/>
      <w:r w:rsidRPr="00C0357D">
        <w:rPr>
          <w:rFonts w:eastAsia="Cambria"/>
          <w:sz w:val="12"/>
        </w:rPr>
        <w:t xml:space="preserve">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0591F">
        <w:rPr>
          <w:rFonts w:eastAsia="Cambria"/>
          <w:highlight w:val="yellow"/>
          <w:u w:val="single"/>
        </w:rPr>
        <w:t>This</w:t>
      </w:r>
      <w:r w:rsidRPr="0040591F">
        <w:rPr>
          <w:rFonts w:eastAsia="Cambria"/>
          <w:u w:val="single"/>
        </w:rPr>
        <w:t xml:space="preserve"> </w:t>
      </w:r>
      <w:r w:rsidRPr="0042059C">
        <w:rPr>
          <w:rFonts w:eastAsia="Cambria"/>
          <w:highlight w:val="yellow"/>
          <w:u w:val="single"/>
        </w:rPr>
        <w:t xml:space="preserve">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w:t>
      </w:r>
      <w:proofErr w:type="gramStart"/>
      <w:r w:rsidRPr="00C0357D">
        <w:rPr>
          <w:rFonts w:eastAsia="Cambria"/>
          <w:sz w:val="12"/>
        </w:rPr>
        <w:t>gone.[</w:t>
      </w:r>
      <w:proofErr w:type="gramEnd"/>
      <w:r w:rsidRPr="00C0357D">
        <w:rPr>
          <w:rFonts w:eastAsia="Cambria"/>
          <w:sz w:val="12"/>
        </w:rPr>
        <w:t xml:space="preserv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still remain,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 xml:space="preserve">and facilitate the lucrative business of </w:t>
      </w:r>
      <w:proofErr w:type="gramStart"/>
      <w:r w:rsidRPr="00C0357D">
        <w:rPr>
          <w:sz w:val="12"/>
        </w:rPr>
        <w:t>reconstruction.[</w:t>
      </w:r>
      <w:proofErr w:type="gramEnd"/>
      <w:r w:rsidRPr="00C0357D">
        <w:rPr>
          <w:sz w:val="12"/>
        </w:rPr>
        <w:t>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7CA745C6" w14:textId="77777777" w:rsidR="00B71D4D" w:rsidRPr="002401A3" w:rsidRDefault="00B71D4D" w:rsidP="00B71D4D">
      <w:pPr>
        <w:pStyle w:val="Heading3"/>
        <w:rPr>
          <w:rFonts w:cs="Calibri"/>
        </w:rPr>
      </w:pPr>
      <w:r w:rsidRPr="002401A3">
        <w:rPr>
          <w:rFonts w:cs="Calibri"/>
        </w:rPr>
        <w:t>Plan</w:t>
      </w:r>
      <w:r>
        <w:rPr>
          <w:rFonts w:cs="Calibri"/>
        </w:rPr>
        <w:t>/Solvency</w:t>
      </w:r>
    </w:p>
    <w:p w14:paraId="382CC094" w14:textId="77777777" w:rsidR="00B71D4D" w:rsidRPr="00E14A91" w:rsidRDefault="00B71D4D" w:rsidP="00B71D4D">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w:t>
      </w:r>
      <w:proofErr w:type="gramStart"/>
      <w:r w:rsidRPr="00E14A91">
        <w:rPr>
          <w:rStyle w:val="Style13ptBold"/>
        </w:rPr>
        <w:t>a global commons</w:t>
      </w:r>
      <w:proofErr w:type="gramEnd"/>
      <w:r w:rsidRPr="00E14A91">
        <w:rPr>
          <w:rStyle w:val="Style13ptBold"/>
        </w:rPr>
        <w:t>, and a global commons</w:t>
      </w:r>
      <w:r>
        <w:rPr>
          <w:rStyle w:val="Style13ptBold"/>
        </w:rPr>
        <w:t xml:space="preserve"> model</w:t>
      </w:r>
      <w:r w:rsidRPr="00E14A91">
        <w:rPr>
          <w:rStyle w:val="Style13ptBold"/>
        </w:rPr>
        <w:t xml:space="preserve"> precludes appropriation by private </w:t>
      </w:r>
      <w:r>
        <w:rPr>
          <w:rStyle w:val="Style13ptBold"/>
        </w:rPr>
        <w:t>entities</w:t>
      </w:r>
      <w:r w:rsidRPr="00E14A91">
        <w:rPr>
          <w:rStyle w:val="Style13ptBold"/>
        </w:rPr>
        <w:t xml:space="preserve">, </w:t>
      </w:r>
      <w:r>
        <w:rPr>
          <w:rStyle w:val="Style13ptBold"/>
        </w:rPr>
        <w:t xml:space="preserve">then </w:t>
      </w:r>
      <w:r w:rsidRPr="00E14A91">
        <w:rPr>
          <w:rStyle w:val="Style13ptBold"/>
        </w:rPr>
        <w:t xml:space="preserve">the appropriation of outer space by private </w:t>
      </w:r>
      <w:r>
        <w:rPr>
          <w:rStyle w:val="Style13ptBold"/>
        </w:rPr>
        <w:t>entities</w:t>
      </w:r>
      <w:r w:rsidRPr="00E14A91">
        <w:rPr>
          <w:rStyle w:val="Style13ptBold"/>
        </w:rPr>
        <w:t xml:space="preserve"> is unjust. </w:t>
      </w:r>
    </w:p>
    <w:p w14:paraId="27E4CD27" w14:textId="77777777" w:rsidR="00B71D4D" w:rsidRPr="001A6991" w:rsidRDefault="00B71D4D" w:rsidP="00B71D4D">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establishes outer space as </w:t>
      </w:r>
      <w:proofErr w:type="gramStart"/>
      <w:r w:rsidRPr="00E14A91">
        <w:rPr>
          <w:rStyle w:val="Style13ptBold"/>
        </w:rPr>
        <w:t>a global commons</w:t>
      </w:r>
      <w:proofErr w:type="gramEnd"/>
      <w:r w:rsidRPr="00E14A91">
        <w:rPr>
          <w:rStyle w:val="Style13ptBold"/>
        </w:rPr>
        <w:t xml:space="preserve"> not subject to appropriation and is enforced via a system of regulatory delimiting and global liability.</w:t>
      </w:r>
    </w:p>
    <w:p w14:paraId="0F9F0D6A" w14:textId="77777777" w:rsidR="00B71D4D" w:rsidRDefault="00B71D4D" w:rsidP="00B71D4D">
      <w:pPr>
        <w:pStyle w:val="Heading4"/>
      </w:pPr>
      <w:r>
        <w:t>The aff:</w:t>
      </w:r>
    </w:p>
    <w:p w14:paraId="63D2507B" w14:textId="77777777" w:rsidR="00B71D4D" w:rsidRPr="003955A7" w:rsidRDefault="00B71D4D" w:rsidP="00B71D4D">
      <w:pPr>
        <w:pStyle w:val="Heading4"/>
        <w:numPr>
          <w:ilvl w:val="0"/>
          <w:numId w:val="12"/>
        </w:numPr>
        <w:tabs>
          <w:tab w:val="num" w:pos="0"/>
          <w:tab w:val="num" w:pos="360"/>
        </w:tabs>
        <w:ind w:left="0" w:firstLine="0"/>
      </w:pPr>
      <w:r>
        <w:t>solves debris and space colonialism by ensuring the sustainable and equitable use of outer space resources.</w:t>
      </w:r>
    </w:p>
    <w:p w14:paraId="166668A3" w14:textId="77777777" w:rsidR="00B71D4D" w:rsidRDefault="00B71D4D" w:rsidP="00B71D4D">
      <w:pPr>
        <w:pStyle w:val="ListParagraph"/>
        <w:numPr>
          <w:ilvl w:val="0"/>
          <w:numId w:val="12"/>
        </w:numPr>
        <w:rPr>
          <w:rStyle w:val="Style13ptBold"/>
        </w:rPr>
      </w:pPr>
      <w:r>
        <w:rPr>
          <w:rStyle w:val="Style13ptBold"/>
        </w:rPr>
        <w:t>prevents circumvention by aligning the interests of state parties</w:t>
      </w:r>
    </w:p>
    <w:p w14:paraId="71C8E28B" w14:textId="77777777" w:rsidR="00B71D4D" w:rsidRPr="005D41A1" w:rsidRDefault="00B71D4D" w:rsidP="00B71D4D">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42A7EA94" w14:textId="77777777" w:rsidR="00B71D4D" w:rsidRDefault="00B71D4D" w:rsidP="00B71D4D">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t>&gt; ]CT</w:t>
      </w:r>
      <w:proofErr w:type="gramEnd"/>
    </w:p>
    <w:p w14:paraId="3EDF01D0" w14:textId="77777777" w:rsidR="00B71D4D" w:rsidRPr="009C185C" w:rsidRDefault="00B71D4D" w:rsidP="00B71D4D">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geospace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w:t>
      </w:r>
      <w:bookmarkStart w:id="0" w:name="_GoBack"/>
      <w:bookmarkEnd w:id="0"/>
      <w:r w:rsidRPr="001640BB">
        <w:rPr>
          <w:rStyle w:val="StyleUnderline"/>
        </w:rPr>
        <w:t>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the </w:t>
      </w:r>
      <w:r w:rsidRPr="001640BB">
        <w:rPr>
          <w:rStyle w:val="StyleUnderline"/>
        </w:rPr>
        <w:t>interests inherent in</w:t>
      </w:r>
      <w:r w:rsidRPr="00867C6E">
        <w:rPr>
          <w:rStyle w:val="Emphasis"/>
          <w:highlight w:val="yellow"/>
        </w:rPr>
        <w:t xml:space="preserve"> a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r>
        <w:rPr>
          <w:rStyle w:val="StyleUnderline"/>
        </w:rPr>
        <w:t xml:space="preserve">¶ </w:t>
      </w:r>
      <w:r w:rsidRPr="000B3A06">
        <w:rPr>
          <w:sz w:val="16"/>
          <w:szCs w:val="16"/>
        </w:rPr>
        <w:t>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982232">
        <w:rPr>
          <w:rStyle w:val="StyleUnderline"/>
          <w:b/>
        </w:rPr>
        <w:t>Satellites provide real-time tracking of environmental conditions and transmit crucial information for disaster recovery planning</w:t>
      </w:r>
      <w:r w:rsidRPr="00FE1C0C">
        <w:rPr>
          <w:rStyle w:val="StyleUnderline"/>
        </w:rPr>
        <w:t>.</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geospace will cease </w:t>
      </w:r>
      <w:r w:rsidRPr="001640BB">
        <w:rPr>
          <w:rStyle w:val="StyleUnderline"/>
        </w:rPr>
        <w:t xml:space="preserve">to exist. Imagining our existence without these advances is a potent method to stress the criticality of unabated pollution in </w:t>
      </w:r>
      <w:proofErr w:type="gramStart"/>
      <w:r w:rsidRPr="001640BB">
        <w:rPr>
          <w:rStyle w:val="StyleUnderline"/>
        </w:rPr>
        <w:t>geospace</w:t>
      </w:r>
      <w:r w:rsidRPr="000B3A06">
        <w:rPr>
          <w:sz w:val="16"/>
        </w:rPr>
        <w:t>.</w:t>
      </w:r>
      <w:r>
        <w:rPr>
          <w:sz w:val="16"/>
        </w:rPr>
        <w:t>¶</w:t>
      </w:r>
      <w:proofErr w:type="gramEnd"/>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geospace,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free-riding from the capital</w:t>
      </w:r>
      <w:r w:rsidRPr="00FE1C0C">
        <w:rPr>
          <w:rStyle w:val="StyleUnderline"/>
        </w:rPr>
        <w:t xml:space="preserve"> investment of spacefaring nations and 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r w:rsidRPr="004C46FA">
        <w:rPr>
          <w:rStyle w:val="StyleUnderline"/>
        </w:rPr>
        <w:t>geospace</w:t>
      </w:r>
      <w:r w:rsidRPr="004C46FA">
        <w:rPr>
          <w:rStyle w:val="Emphasis"/>
        </w:rPr>
        <w:t xml:space="preserve"> </w:t>
      </w:r>
      <w:r w:rsidRPr="00867C6E">
        <w:rPr>
          <w:rStyle w:val="Emphasis"/>
          <w:highlight w:val="yellow"/>
        </w:rPr>
        <w:t>delimitation and global liability</w:t>
      </w:r>
      <w:r>
        <w:rPr>
          <w:rStyle w:val="Emphasis"/>
        </w:rPr>
        <w:t xml:space="preserve"> ¶ </w:t>
      </w:r>
      <w:r>
        <w:t xml:space="preserve">1. Geospace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r w:rsidRPr="00867C6E">
        <w:rPr>
          <w:rStyle w:val="Emphasis"/>
          <w:highlight w:val="yellow"/>
        </w:rPr>
        <w:t>loop-holes</w:t>
      </w:r>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w:t>
      </w:r>
      <w:r w:rsidRPr="00D43E58">
        <w:rPr>
          <w:sz w:val="16"/>
        </w:rPr>
        <w:t xml:space="preserve">geospace from littering the commons and destroying the utility of reserved slots.163 Holistically, none of the delimitations in the Corpus Juris Spatialis negate the cause of the growing belt of debris in </w:t>
      </w:r>
      <w:proofErr w:type="gramStart"/>
      <w:r w:rsidRPr="00D43E58">
        <w:rPr>
          <w:sz w:val="16"/>
        </w:rPr>
        <w:t>geospace.¶</w:t>
      </w:r>
      <w:proofErr w:type="gramEnd"/>
      <w:r w:rsidRPr="00D43E58">
        <w:rPr>
          <w:sz w:val="16"/>
        </w:rPr>
        <w:t xml:space="preserv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geospace</w:t>
      </w:r>
      <w:r w:rsidRPr="00D43E58">
        <w:rPr>
          <w:rStyle w:val="StyleUnderline"/>
        </w:rPr>
        <w:t>. When an entity launches a rocket into space, the accompanying payload causes either (1) temporary reduction of the aggregate utility of geospace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within geospace.</w:t>
      </w:r>
      <w:r w:rsidRPr="00B76F47">
        <w:rPr>
          <w:rStyle w:val="StyleUnderline"/>
        </w:rPr>
        <w:t xml:space="preserve"> Therefore, </w:t>
      </w:r>
      <w:r w:rsidRPr="00867C6E">
        <w:rPr>
          <w:rStyle w:val="Emphasis"/>
          <w:highlight w:val="yellow"/>
        </w:rPr>
        <w:t xml:space="preserve">demarcating the upper limit of geospace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r w:rsidRPr="00867C6E">
        <w:rPr>
          <w:rStyle w:val="Emphasis"/>
          <w:highlight w:val="yellow"/>
        </w:rPr>
        <w:t>geospace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coerce more sustainable usage of geospace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r w:rsidRPr="00867C6E">
        <w:rPr>
          <w:rStyle w:val="Emphasis"/>
          <w:highlight w:val="yellow"/>
        </w:rPr>
        <w:t xml:space="preserve">geospace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geospace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geospace.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geospace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geospace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geospace will cease to </w:t>
      </w:r>
      <w:proofErr w:type="gramStart"/>
      <w:r w:rsidRPr="00FE1C0C">
        <w:rPr>
          <w:rStyle w:val="StyleUnderline"/>
        </w:rPr>
        <w:t>exist.</w:t>
      </w:r>
      <w:r>
        <w:rPr>
          <w:rStyle w:val="StyleUnderline"/>
        </w:rPr>
        <w:t>¶</w:t>
      </w:r>
      <w:proofErr w:type="gramEnd"/>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r w:rsidRPr="00D3609A">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geospace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0C555E6F" w14:textId="77777777" w:rsidR="00B71D4D" w:rsidRPr="002401A3" w:rsidRDefault="00B71D4D" w:rsidP="00B71D4D">
      <w:pPr>
        <w:pStyle w:val="Heading4"/>
        <w:rPr>
          <w:rFonts w:cs="Calibri"/>
        </w:rPr>
      </w:pPr>
      <w:r w:rsidRPr="002401A3">
        <w:rPr>
          <w:rFonts w:cs="Calibri"/>
        </w:rPr>
        <w:t xml:space="preserve">Treating space as </w:t>
      </w:r>
      <w:proofErr w:type="gramStart"/>
      <w:r w:rsidRPr="002401A3">
        <w:rPr>
          <w:rFonts w:cs="Calibri"/>
        </w:rPr>
        <w:t>a commons</w:t>
      </w:r>
      <w:proofErr w:type="gramEnd"/>
      <w:r w:rsidRPr="002401A3">
        <w:rPr>
          <w:rFonts w:cs="Calibri"/>
        </w:rPr>
        <w:t xml:space="preserve"> solves orbital debris. </w:t>
      </w:r>
      <w:r>
        <w:rPr>
          <w:rFonts w:cs="Calibri"/>
        </w:rPr>
        <w:t>Current non-binding agreements are not enough.</w:t>
      </w:r>
    </w:p>
    <w:p w14:paraId="421481F2" w14:textId="77777777" w:rsidR="00B71D4D" w:rsidRPr="00377999" w:rsidRDefault="00B71D4D" w:rsidP="00B71D4D">
      <w:pPr>
        <w:rPr>
          <w:sz w:val="16"/>
        </w:rPr>
      </w:pPr>
      <w:r w:rsidRPr="002401A3">
        <w:rPr>
          <w:rStyle w:val="Style13ptBold"/>
        </w:rPr>
        <w:t>Silverstein &amp; Panda ‘3/9 -</w:t>
      </w:r>
      <w:r w:rsidRPr="002401A3">
        <w:t xml:space="preserve"> </w:t>
      </w:r>
      <w:r w:rsidRPr="0037799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72" w:history="1">
        <w:r w:rsidRPr="00377999">
          <w:rPr>
            <w:rStyle w:val="Hyperlink"/>
            <w:sz w:val="16"/>
          </w:rPr>
          <w:t>https://carnegieendowment.org/2021/03/09/space-is-great-commons.-it-s-time-to-treat-it-as-such-pub-84018</w:t>
        </w:r>
      </w:hyperlink>
      <w:r w:rsidRPr="00377999">
        <w:rPr>
          <w:sz w:val="16"/>
        </w:rPr>
        <w:t>&gt; AT</w:t>
      </w:r>
    </w:p>
    <w:p w14:paraId="27C9EE8B" w14:textId="77777777" w:rsidR="00B71D4D" w:rsidRPr="002401A3" w:rsidRDefault="00B71D4D" w:rsidP="00B71D4D">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 xml:space="preserve">orbits as </w:t>
      </w:r>
      <w:proofErr w:type="gramStart"/>
      <w:r w:rsidRPr="002401A3">
        <w:rPr>
          <w:rStyle w:val="StyleUnderline"/>
          <w:highlight w:val="yellow"/>
        </w:rPr>
        <w:t>a commons</w:t>
      </w:r>
      <w:proofErr w:type="gramEnd"/>
      <w:r w:rsidRPr="002401A3">
        <w:rPr>
          <w:rStyle w:val="StyleUnderline"/>
          <w:highlight w:val="yellow"/>
        </w:rPr>
        <w:t xml:space="preserve">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w:t>
      </w:r>
      <w:proofErr w:type="gramStart"/>
      <w:r w:rsidRPr="002401A3">
        <w:rPr>
          <w:sz w:val="12"/>
        </w:rPr>
        <w:t>solution.¶</w:t>
      </w:r>
      <w:proofErr w:type="gramEnd"/>
      <w:r w:rsidRPr="002401A3">
        <w:rPr>
          <w:sz w:val="12"/>
        </w:rPr>
        <w:t xml:space="preserve">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w:t>
      </w:r>
      <w:proofErr w:type="gramStart"/>
      <w:r w:rsidRPr="002401A3">
        <w:rPr>
          <w:sz w:val="12"/>
        </w:rPr>
        <w:t>a great commons</w:t>
      </w:r>
      <w:proofErr w:type="gramEnd"/>
      <w:r w:rsidRPr="002401A3">
        <w:rPr>
          <w:sz w:val="12"/>
        </w:rPr>
        <w:t xml:space="preserve">.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 xml:space="preserve">orbits as </w:t>
      </w:r>
      <w:proofErr w:type="gramStart"/>
      <w:r w:rsidRPr="002401A3">
        <w:rPr>
          <w:rStyle w:val="StyleUnderline"/>
          <w:highlight w:val="yellow"/>
        </w:rPr>
        <w:t>a</w:t>
      </w:r>
      <w:r w:rsidRPr="002401A3">
        <w:rPr>
          <w:sz w:val="12"/>
        </w:rPr>
        <w:t xml:space="preserve"> great </w:t>
      </w:r>
      <w:r w:rsidRPr="002401A3">
        <w:rPr>
          <w:rStyle w:val="StyleUnderline"/>
          <w:highlight w:val="yellow"/>
        </w:rPr>
        <w:t>commons</w:t>
      </w:r>
      <w:proofErr w:type="gramEnd"/>
      <w:r w:rsidRPr="002401A3">
        <w:rPr>
          <w:rStyle w:val="StyleUnderline"/>
          <w:highlight w:val="yellow"/>
        </w:rPr>
        <w:t xml:space="preserve"> can support efforts to negotiate space </w:t>
      </w:r>
      <w:r w:rsidRPr="00322193">
        <w:rPr>
          <w:rStyle w:val="StyleUnderline"/>
        </w:rPr>
        <w:t xml:space="preserve">governance </w:t>
      </w:r>
      <w:r w:rsidRPr="002401A3">
        <w:rPr>
          <w:rStyle w:val="StyleUnderline"/>
          <w:highlight w:val="yellow"/>
        </w:rPr>
        <w:t>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2401A3">
        <w:rPr>
          <w:sz w:val="12"/>
        </w:rPr>
        <w:t>commons.¶</w:t>
      </w:r>
      <w:proofErr w:type="gramEnd"/>
      <w:r w:rsidRPr="002401A3">
        <w:rPr>
          <w:sz w:val="12"/>
        </w:rPr>
        <w:t xml:space="preserve">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2401A3">
        <w:rPr>
          <w:sz w:val="12"/>
          <w:szCs w:val="12"/>
        </w:rPr>
        <w:t>impacts.¶</w:t>
      </w:r>
      <w:proofErr w:type="gramEnd"/>
      <w:r w:rsidRPr="002401A3">
        <w:rPr>
          <w:sz w:val="12"/>
          <w:szCs w:val="12"/>
        </w:rPr>
        <w:t xml:space="preserve">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2401A3">
        <w:rPr>
          <w:sz w:val="12"/>
          <w:szCs w:val="12"/>
        </w:rPr>
        <w:t>orbit.¶</w:t>
      </w:r>
      <w:proofErr w:type="gramEnd"/>
      <w:r w:rsidRPr="002401A3">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2401A3">
        <w:rPr>
          <w:sz w:val="12"/>
          <w:szCs w:val="12"/>
        </w:rPr>
        <w:t>risks.¶</w:t>
      </w:r>
      <w:proofErr w:type="gramEnd"/>
      <w:r w:rsidRPr="002401A3">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2401A3">
        <w:rPr>
          <w:sz w:val="12"/>
          <w:szCs w:val="12"/>
        </w:rPr>
        <w:t>risks.¶</w:t>
      </w:r>
      <w:proofErr w:type="gramEnd"/>
      <w:r w:rsidRPr="002401A3">
        <w:rPr>
          <w:sz w:val="12"/>
          <w:szCs w:val="12"/>
        </w:rPr>
        <w:t xml:space="preserve">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401A3">
        <w:rPr>
          <w:rStyle w:val="StyleUnderline"/>
          <w:highlight w:val="yellow"/>
        </w:rPr>
        <w:t xml:space="preserve">borne by all space actors, including emerging states and commercial </w:t>
      </w:r>
      <w:proofErr w:type="gramStart"/>
      <w:r w:rsidRPr="002401A3">
        <w:rPr>
          <w:rStyle w:val="StyleUnderline"/>
          <w:highlight w:val="yellow"/>
        </w:rPr>
        <w:t>entities.</w:t>
      </w:r>
      <w:r w:rsidRPr="002401A3">
        <w:rPr>
          <w:sz w:val="12"/>
        </w:rPr>
        <w:t>¶</w:t>
      </w:r>
      <w:proofErr w:type="gramEnd"/>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t>
      </w:r>
      <w:proofErr w:type="gramStart"/>
      <w:r w:rsidRPr="002401A3">
        <w:rPr>
          <w:sz w:val="12"/>
        </w:rPr>
        <w:t>way.¶</w:t>
      </w:r>
      <w:proofErr w:type="gramEnd"/>
      <w:r w:rsidRPr="002401A3">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2401A3">
        <w:rPr>
          <w:sz w:val="12"/>
        </w:rPr>
        <w:t>a great commons</w:t>
      </w:r>
      <w:proofErr w:type="gramEnd"/>
      <w:r w:rsidRPr="002401A3">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2401A3">
        <w:rPr>
          <w:sz w:val="12"/>
        </w:rPr>
        <w:t>scope.¶</w:t>
      </w:r>
      <w:proofErr w:type="gramEnd"/>
      <w:r w:rsidRPr="002401A3">
        <w:rPr>
          <w:sz w:val="12"/>
        </w:rPr>
        <w:t xml:space="preserv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2401A3">
        <w:rPr>
          <w:rStyle w:val="StyleUnderline"/>
          <w:highlight w:val="yellow"/>
        </w:rPr>
        <w:t>The</w:t>
      </w:r>
      <w:r w:rsidRPr="002401A3">
        <w:rPr>
          <w:sz w:val="12"/>
        </w:rPr>
        <w:t xml:space="preserve"> International Telecommunication Union (</w:t>
      </w:r>
      <w:r w:rsidRPr="002401A3">
        <w:rPr>
          <w:rStyle w:val="StyleUnderline"/>
          <w:highlight w:val="yellow"/>
        </w:rPr>
        <w:t>ITU</w:t>
      </w:r>
      <w:r w:rsidRPr="002401A3">
        <w:rPr>
          <w:sz w:val="12"/>
        </w:rPr>
        <w:t xml:space="preserve">) </w:t>
      </w:r>
      <w:r w:rsidRPr="002401A3">
        <w:rPr>
          <w:rStyle w:val="StyleUnderline"/>
          <w:highlight w:val="yellow"/>
        </w:rPr>
        <w:t>coordinates</w:t>
      </w:r>
      <w:r w:rsidRPr="002401A3">
        <w:rPr>
          <w:sz w:val="12"/>
        </w:rPr>
        <w:t>, but does not authorize</w:t>
      </w:r>
      <w:r w:rsidRPr="002401A3">
        <w:rPr>
          <w:sz w:val="12"/>
          <w:highlight w:val="yellow"/>
        </w:rPr>
        <w:t xml:space="preserve">, </w:t>
      </w:r>
      <w:r w:rsidRPr="002401A3">
        <w:rPr>
          <w:sz w:val="26"/>
          <w:szCs w:val="26"/>
          <w:highlight w:val="yellow"/>
        </w:rPr>
        <w:t>s</w:t>
      </w:r>
      <w:r w:rsidRPr="002401A3">
        <w:rPr>
          <w:rStyle w:val="StyleUnderline"/>
          <w:sz w:val="26"/>
          <w:szCs w:val="26"/>
          <w:highlight w:val="yellow"/>
        </w:rPr>
        <w:t>atellite</w:t>
      </w:r>
      <w:r w:rsidRPr="002401A3">
        <w:rPr>
          <w:rStyle w:val="StyleUnderline"/>
          <w:highlight w:val="yellow"/>
        </w:rPr>
        <w:t xml:space="preserve"> deployments and operations in geosynchronous orbits and manages radiofrequency 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08D104DE" w14:textId="77777777" w:rsidR="00B71D4D" w:rsidRPr="0040591F" w:rsidRDefault="00B71D4D" w:rsidP="00B71D4D">
      <w:pPr>
        <w:pStyle w:val="Heading4"/>
        <w:rPr>
          <w:rFonts w:cs="Calibri"/>
        </w:rPr>
      </w:pPr>
      <w:r>
        <w:rPr>
          <w:rFonts w:cs="Calibri"/>
        </w:rPr>
        <w:t xml:space="preserve">Current law governing space bans state appropriation, BUT ALLOWS private appropriation. A true global commons regime would require a form of democratic governance that ensures the equitable use of space resources and overcomes the expansion of neoliberal capitalism into outer space. </w:t>
      </w:r>
    </w:p>
    <w:p w14:paraId="55B47F3B" w14:textId="77777777" w:rsidR="00B71D4D" w:rsidRDefault="00B71D4D" w:rsidP="00B71D4D">
      <w:r w:rsidRPr="007B217B">
        <w:rPr>
          <w:rStyle w:val="Style13ptBold"/>
        </w:rPr>
        <w:t>Dardot 18</w:t>
      </w:r>
      <w:r>
        <w:t xml:space="preserve"> [Pierre Dardot, “What democracy for the global commons?,” The Commons and a New Global Governance, ed. Samuel Cogolati and Jan Wouters (2018). </w:t>
      </w:r>
      <w:hyperlink r:id="rId73"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0881D853" w14:textId="77777777" w:rsidR="00B71D4D" w:rsidRDefault="00B71D4D" w:rsidP="00B71D4D"/>
    <w:p w14:paraId="78548C1D" w14:textId="77777777" w:rsidR="00B71D4D" w:rsidRPr="00FB2583" w:rsidRDefault="00B71D4D" w:rsidP="00B71D4D">
      <w:pPr>
        <w:ind w:left="720"/>
        <w:rPr>
          <w:sz w:val="16"/>
        </w:rPr>
      </w:pPr>
      <w:r w:rsidRPr="00FB2583">
        <w:rPr>
          <w:sz w:val="16"/>
        </w:rPr>
        <w:t xml:space="preserve">Using ‘commons’ as a noun, thus, implies a methodological break with this reification of common things, as well as with the logic underlying the classification of goods in economic theory. </w:t>
      </w:r>
      <w:r w:rsidRPr="00AC4D68">
        <w:rPr>
          <w:rStyle w:val="Emphasis"/>
          <w:highlight w:val="green"/>
        </w:rPr>
        <w:t>A ‘commons’ is</w:t>
      </w:r>
      <w:r w:rsidRPr="003775E7">
        <w:rPr>
          <w:rStyle w:val="StyleUnderline"/>
        </w:rPr>
        <w:t xml:space="preserve"> first and foremost an </w:t>
      </w:r>
      <w:r w:rsidRPr="00AC4D68">
        <w:rPr>
          <w:rStyle w:val="Emphasis"/>
          <w:highlight w:val="green"/>
        </w:rPr>
        <w:t>institutional</w:t>
      </w:r>
      <w:r w:rsidRPr="003775E7">
        <w:rPr>
          <w:rStyle w:val="StyleUnderline"/>
        </w:rPr>
        <w:t xml:space="preserve"> affair and, more specifically, an institutional space </w:t>
      </w:r>
      <w:r w:rsidRPr="00AC4D68">
        <w:rPr>
          <w:rStyle w:val="Emphasis"/>
          <w:highlight w:val="green"/>
        </w:rPr>
        <w:t xml:space="preserve">defined by collectively developed </w:t>
      </w:r>
      <w:r w:rsidRPr="009F21B4">
        <w:rPr>
          <w:rStyle w:val="StyleUnderline"/>
        </w:rPr>
        <w:t>practical</w:t>
      </w:r>
      <w:r w:rsidRPr="00AC4D68">
        <w:rPr>
          <w:rStyle w:val="Emphasis"/>
          <w:highlight w:val="green"/>
        </w:rPr>
        <w:t xml:space="preserve"> rules</w:t>
      </w:r>
      <w:r w:rsidRPr="003775E7">
        <w:rPr>
          <w:rStyle w:val="StyleUnderline"/>
        </w:rPr>
        <w:t>.</w:t>
      </w:r>
      <w:r w:rsidRPr="00FB2583">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806286">
        <w:rPr>
          <w:rStyle w:val="StyleUnderline"/>
        </w:rPr>
        <w:t>By contrast</w:t>
      </w:r>
      <w:r w:rsidRPr="007B217B">
        <w:rPr>
          <w:rStyle w:val="StyleUnderline"/>
        </w:rPr>
        <w:t xml:space="preserve">, any good that is capable of being purchased and sold, is not in itself </w:t>
      </w:r>
      <w:proofErr w:type="gramStart"/>
      <w:r w:rsidRPr="007B217B">
        <w:rPr>
          <w:rStyle w:val="StyleUnderline"/>
        </w:rPr>
        <w:t>a commons</w:t>
      </w:r>
      <w:proofErr w:type="gramEnd"/>
      <w:r w:rsidRPr="007B217B">
        <w:rPr>
          <w:rStyle w:val="StyleUnderline"/>
        </w:rPr>
        <w:t xml:space="preserve">. This means that </w:t>
      </w:r>
      <w:proofErr w:type="gramStart"/>
      <w:r w:rsidRPr="007B217B">
        <w:rPr>
          <w:rStyle w:val="StyleUnderline"/>
        </w:rPr>
        <w:t>a commons</w:t>
      </w:r>
      <w:proofErr w:type="gramEnd"/>
      <w:r w:rsidRPr="007B217B">
        <w:rPr>
          <w:rStyle w:val="StyleUnderline"/>
        </w:rPr>
        <w:t xml:space="preserve"> is a good only under the condition that it is not a possession or an acquisition. In other words, once it is instituted,</w:t>
      </w:r>
      <w:r w:rsidRPr="00806286">
        <w:rPr>
          <w:rStyle w:val="StyleUnderline"/>
        </w:rPr>
        <w:t xml:space="preserve"> </w:t>
      </w:r>
      <w:proofErr w:type="gramStart"/>
      <w:r w:rsidRPr="00AC4D68">
        <w:rPr>
          <w:rStyle w:val="Emphasis"/>
          <w:highlight w:val="green"/>
        </w:rPr>
        <w:t>a commons</w:t>
      </w:r>
      <w:proofErr w:type="gramEnd"/>
      <w:r w:rsidRPr="00AC4D68">
        <w:rPr>
          <w:rStyle w:val="Emphasis"/>
          <w:highlight w:val="green"/>
        </w:rPr>
        <w:t xml:space="preserve"> is inalienable and inappropriable. </w:t>
      </w:r>
      <w:r w:rsidRPr="009F21B4">
        <w:rPr>
          <w:rStyle w:val="StyleUnderline"/>
        </w:rPr>
        <w:t>It creates a space within which</w:t>
      </w:r>
      <w:r w:rsidRPr="009F21B4">
        <w:rPr>
          <w:rStyle w:val="Emphasis"/>
        </w:rPr>
        <w:t xml:space="preserve"> </w:t>
      </w:r>
      <w:r w:rsidRPr="00AC4D68">
        <w:rPr>
          <w:rStyle w:val="Emphasis"/>
          <w:highlight w:val="green"/>
        </w:rPr>
        <w:t>use prevails over ownership.</w:t>
      </w:r>
      <w:r w:rsidRPr="00806286">
        <w:rPr>
          <w:rStyle w:val="StyleUnderline"/>
        </w:rPr>
        <w:t xml:space="preserve"> </w:t>
      </w:r>
      <w:r w:rsidRPr="007B217B">
        <w:rPr>
          <w:rStyle w:val="StyleUnderline"/>
        </w:rPr>
        <w:t xml:space="preserve">It is, thus, not a resource in itself – even when it is related to one. In this </w:t>
      </w:r>
      <w:proofErr w:type="gramStart"/>
      <w:r w:rsidRPr="007B217B">
        <w:rPr>
          <w:rStyle w:val="StyleUnderline"/>
        </w:rPr>
        <w:t>way</w:t>
      </w:r>
      <w:proofErr w:type="gramEnd"/>
      <w:r w:rsidRPr="007B217B">
        <w:rPr>
          <w:rStyle w:val="StyleUnderline"/>
        </w:rPr>
        <w:t xml:space="preserve"> we understand a commons to be the active link between an object, a place, a natural resource (for example, a waterfall or a forest), or something artificial (for example, a theatre or a square) and the collective activity of those who take charge of it, preserve it, maintain it and take care of it.</w:t>
      </w:r>
      <w:r w:rsidRPr="00FB2583">
        <w:rPr>
          <w:sz w:val="16"/>
        </w:rPr>
        <w:t xml:space="preserve"> This activity is not external to the commons, but instead inherent in it.</w:t>
      </w:r>
      <w:r w:rsidRPr="00806286">
        <w:rPr>
          <w:rStyle w:val="StyleUnderline"/>
        </w:rPr>
        <w:t xml:space="preserve"> </w:t>
      </w:r>
    </w:p>
    <w:p w14:paraId="5E903BEE" w14:textId="77777777" w:rsidR="00B71D4D" w:rsidRPr="007B217B" w:rsidRDefault="00B71D4D" w:rsidP="00B71D4D">
      <w:pPr>
        <w:ind w:left="720"/>
        <w:rPr>
          <w:rStyle w:val="StyleUnderline"/>
        </w:rPr>
      </w:pPr>
      <w:r w:rsidRPr="00806286">
        <w:rPr>
          <w:rStyle w:val="StyleUnderline"/>
        </w:rPr>
        <w:t xml:space="preserve">If we take this to be the definition of every common, then a third implication is that </w:t>
      </w:r>
      <w:r w:rsidRPr="00FB2583">
        <w:rPr>
          <w:rStyle w:val="Emphasis"/>
          <w:highlight w:val="green"/>
        </w:rPr>
        <w:t xml:space="preserve">a common, </w:t>
      </w:r>
      <w:r w:rsidRPr="009F21B4">
        <w:rPr>
          <w:rStyle w:val="StyleUnderline"/>
        </w:rPr>
        <w:t>regardless of its specific designation,</w:t>
      </w:r>
      <w:r w:rsidRPr="009F21B4">
        <w:rPr>
          <w:rStyle w:val="Emphasis"/>
        </w:rPr>
        <w:t xml:space="preserve"> </w:t>
      </w:r>
      <w:r w:rsidRPr="00FB2583">
        <w:rPr>
          <w:rStyle w:val="Emphasis"/>
          <w:highlight w:val="green"/>
        </w:rPr>
        <w:t>requires</w:t>
      </w:r>
      <w:r w:rsidRPr="00806286">
        <w:rPr>
          <w:rStyle w:val="StyleUnderline"/>
        </w:rPr>
        <w:t xml:space="preserve"> self-government or </w:t>
      </w:r>
      <w:r w:rsidRPr="00FB2583">
        <w:rPr>
          <w:rStyle w:val="Emphasis"/>
          <w:highlight w:val="green"/>
        </w:rPr>
        <w:t xml:space="preserve">democratic government. The very act of establishing </w:t>
      </w:r>
      <w:r w:rsidRPr="009F21B4">
        <w:rPr>
          <w:rStyle w:val="StyleUnderline"/>
        </w:rPr>
        <w:t>a common is</w:t>
      </w:r>
      <w:r w:rsidRPr="00806286">
        <w:rPr>
          <w:rStyle w:val="StyleUnderline"/>
        </w:rPr>
        <w:t xml:space="preserve"> in and of itself </w:t>
      </w:r>
      <w:r w:rsidRPr="009F21B4">
        <w:rPr>
          <w:rStyle w:val="StyleUnderline"/>
        </w:rPr>
        <w:t xml:space="preserve">a </w:t>
      </w:r>
      <w:r w:rsidRPr="00FB2583">
        <w:rPr>
          <w:rStyle w:val="Emphasis"/>
          <w:highlight w:val="green"/>
        </w:rPr>
        <w:t xml:space="preserve">democratic </w:t>
      </w:r>
      <w:r w:rsidRPr="009F21B4">
        <w:rPr>
          <w:rStyle w:val="StyleUnderline"/>
        </w:rPr>
        <w:t>act</w:t>
      </w:r>
      <w:r w:rsidRPr="009F21B4">
        <w:rPr>
          <w:rStyle w:val="Emphasis"/>
        </w:rPr>
        <w:t>.</w:t>
      </w:r>
      <w:r w:rsidRPr="009F21B4">
        <w:rPr>
          <w:rStyle w:val="StyleUnderline"/>
        </w:rPr>
        <w:t xml:space="preserve"> The</w:t>
      </w:r>
      <w:r w:rsidRPr="00806286">
        <w:rPr>
          <w:rStyle w:val="StyleUnderline"/>
        </w:rPr>
        <w:t xml:space="preserve"> act of </w:t>
      </w:r>
      <w:r w:rsidRPr="00FB2583">
        <w:rPr>
          <w:rStyle w:val="Emphasis"/>
          <w:highlight w:val="green"/>
        </w:rPr>
        <w:t>governing a common</w:t>
      </w:r>
      <w:r w:rsidRPr="00FB2583">
        <w:rPr>
          <w:rStyle w:val="StyleUnderline"/>
          <w:highlight w:val="green"/>
        </w:rPr>
        <w:t xml:space="preserve"> </w:t>
      </w:r>
      <w:r w:rsidRPr="00FB2583">
        <w:rPr>
          <w:rStyle w:val="Emphasis"/>
          <w:highlight w:val="green"/>
        </w:rPr>
        <w:t>is</w:t>
      </w:r>
      <w:r w:rsidRPr="00FB2583">
        <w:rPr>
          <w:rStyle w:val="Emphasis"/>
        </w:rPr>
        <w:t xml:space="preserve"> </w:t>
      </w:r>
      <w:r w:rsidRPr="00806286">
        <w:rPr>
          <w:rStyle w:val="StyleUnderline"/>
        </w:rPr>
        <w:t xml:space="preserve">nothing more than </w:t>
      </w:r>
      <w:r w:rsidRPr="009F21B4">
        <w:rPr>
          <w:rStyle w:val="StyleUnderline"/>
        </w:rPr>
        <w:t>the continuation of the</w:t>
      </w:r>
      <w:r w:rsidRPr="009F21B4">
        <w:rPr>
          <w:rStyle w:val="Emphasis"/>
        </w:rPr>
        <w:t xml:space="preserve"> </w:t>
      </w:r>
      <w:r w:rsidRPr="00FB2583">
        <w:rPr>
          <w:rStyle w:val="Emphasis"/>
          <w:highlight w:val="green"/>
        </w:rPr>
        <w:t xml:space="preserve">democratic </w:t>
      </w:r>
      <w:r w:rsidRPr="009F21B4">
        <w:rPr>
          <w:rStyle w:val="StyleUnderline"/>
        </w:rPr>
        <w:t>act;</w:t>
      </w:r>
      <w:r w:rsidRPr="00806286">
        <w:rPr>
          <w:rStyle w:val="StyleUnderline"/>
        </w:rPr>
        <w:t xml:space="preserve"> it is thus a sort of continuation of the institution.</w:t>
      </w:r>
      <w:r w:rsidRPr="00FB2583">
        <w:rPr>
          <w:sz w:val="16"/>
        </w:rPr>
        <w:t xml:space="preserve"> </w:t>
      </w:r>
      <w:r w:rsidRPr="00806286">
        <w:rPr>
          <w:rStyle w:val="StyleUnderline"/>
        </w:rPr>
        <w:t xml:space="preserve">It consists of reviving this institution </w:t>
      </w:r>
      <w:r w:rsidRPr="00FB2583">
        <w:rPr>
          <w:rStyle w:val="Emphasis"/>
          <w:highlight w:val="green"/>
        </w:rPr>
        <w:t>by critically assessing its</w:t>
      </w:r>
      <w:r w:rsidRPr="00806286">
        <w:rPr>
          <w:rStyle w:val="StyleUnderline"/>
        </w:rPr>
        <w:t xml:space="preserve"> collective </w:t>
      </w:r>
      <w:r w:rsidRPr="00FB2583">
        <w:rPr>
          <w:rStyle w:val="Emphasis"/>
          <w:highlight w:val="green"/>
        </w:rPr>
        <w:t>rules</w:t>
      </w:r>
      <w:r w:rsidRPr="00806286">
        <w:rPr>
          <w:rStyle w:val="StyleUnderline"/>
        </w:rPr>
        <w:t xml:space="preserve">, whenever the situation demands it. </w:t>
      </w:r>
      <w:r w:rsidRPr="009F21B4">
        <w:rPr>
          <w:rStyle w:val="StyleUnderline"/>
        </w:rPr>
        <w:t>As such, the governance of the common can only proceed from the principle of democracy – the</w:t>
      </w:r>
      <w:r w:rsidRPr="00806286">
        <w:rPr>
          <w:rStyle w:val="StyleUnderline"/>
        </w:rPr>
        <w:t xml:space="preserve"> </w:t>
      </w:r>
      <w:r w:rsidRPr="00FB2583">
        <w:rPr>
          <w:rStyle w:val="Emphasis"/>
          <w:highlight w:val="green"/>
        </w:rPr>
        <w:t>non-democratic governance</w:t>
      </w:r>
      <w:r w:rsidRPr="00806286">
        <w:rPr>
          <w:rStyle w:val="StyleUnderline"/>
        </w:rPr>
        <w:t xml:space="preserve"> of a common </w:t>
      </w:r>
      <w:r w:rsidRPr="00FB2583">
        <w:rPr>
          <w:rStyle w:val="Emphasis"/>
          <w:highlight w:val="green"/>
        </w:rPr>
        <w:t>would</w:t>
      </w:r>
      <w:r w:rsidRPr="007B217B">
        <w:rPr>
          <w:rStyle w:val="Emphasis"/>
          <w:highlight w:val="green"/>
        </w:rPr>
        <w:t xml:space="preserve"> threaten</w:t>
      </w:r>
      <w:r w:rsidRPr="007B217B">
        <w:t>,</w:t>
      </w:r>
      <w:r w:rsidRPr="00806286">
        <w:rPr>
          <w:rStyle w:val="StyleUnderline"/>
        </w:rPr>
        <w:t xml:space="preserve"> in the short-term, </w:t>
      </w:r>
      <w:r w:rsidRPr="00FB2583">
        <w:rPr>
          <w:rStyle w:val="Emphasis"/>
          <w:highlight w:val="green"/>
        </w:rPr>
        <w:t>the very existence of this common.</w:t>
      </w:r>
      <w:r w:rsidRPr="00806286">
        <w:rPr>
          <w:rStyle w:val="StyleUnderline"/>
        </w:rPr>
        <w:t xml:space="preserve"> I call this the principle of the common, this time in the singular form.</w:t>
      </w:r>
      <w:r w:rsidRPr="00FB2583">
        <w:rPr>
          <w:sz w:val="16"/>
        </w:rPr>
        <w:t xml:space="preserve"> For that purpose, I refer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p>
    <w:p w14:paraId="5E57FBFD" w14:textId="77777777" w:rsidR="00B71D4D" w:rsidRPr="00FB2583" w:rsidRDefault="00B71D4D" w:rsidP="00B71D4D">
      <w:pPr>
        <w:ind w:left="720"/>
        <w:rPr>
          <w:sz w:val="16"/>
          <w:szCs w:val="16"/>
        </w:rPr>
      </w:pPr>
      <w:r w:rsidRPr="00FB2583">
        <w:rPr>
          <w:sz w:val="16"/>
          <w:szCs w:val="16"/>
        </w:rPr>
        <w:t xml:space="preserve">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w:t>
      </w:r>
      <w:proofErr w:type="gramStart"/>
      <w:r w:rsidRPr="00FB2583">
        <w:rPr>
          <w:sz w:val="16"/>
          <w:szCs w:val="16"/>
        </w:rPr>
        <w:t>Thus</w:t>
      </w:r>
      <w:proofErr w:type="gramEnd"/>
      <w:r w:rsidRPr="00FB2583">
        <w:rPr>
          <w:sz w:val="16"/>
          <w:szCs w:val="16"/>
        </w:rPr>
        <w:t xml:space="preserve">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p>
    <w:p w14:paraId="706B13A4" w14:textId="77777777" w:rsidR="00B71D4D" w:rsidRPr="00FB2583" w:rsidRDefault="00B71D4D" w:rsidP="00B71D4D">
      <w:pPr>
        <w:ind w:left="720"/>
        <w:rPr>
          <w:sz w:val="16"/>
          <w:szCs w:val="16"/>
        </w:rPr>
      </w:pPr>
      <w:r w:rsidRPr="00FB2583">
        <w:rPr>
          <w:sz w:val="16"/>
          <w:szCs w:val="16"/>
        </w:rPr>
        <w:t>CURRENT PARADIGMS TO DEAL WITH THE UNLIMITED COSMOCAPITALISM</w:t>
      </w:r>
    </w:p>
    <w:p w14:paraId="56DD68A6" w14:textId="77777777" w:rsidR="00B71D4D" w:rsidRPr="00916813" w:rsidRDefault="00B71D4D" w:rsidP="00B71D4D">
      <w:pPr>
        <w:ind w:left="720"/>
        <w:rPr>
          <w:sz w:val="16"/>
        </w:rPr>
      </w:pPr>
      <w:r w:rsidRPr="00FB2583">
        <w:rPr>
          <w:rStyle w:val="Emphasis"/>
          <w:highlight w:val="green"/>
        </w:rPr>
        <w:t xml:space="preserve">With neoliberal </w:t>
      </w:r>
      <w:proofErr w:type="gramStart"/>
      <w:r w:rsidRPr="00FB2583">
        <w:rPr>
          <w:rStyle w:val="Emphasis"/>
          <w:highlight w:val="green"/>
        </w:rPr>
        <w:t>capitalism</w:t>
      </w:r>
      <w:proofErr w:type="gramEnd"/>
      <w:r w:rsidRPr="00FB2583">
        <w:rPr>
          <w:rStyle w:val="Emphasis"/>
          <w:highlight w:val="green"/>
        </w:rPr>
        <w:t xml:space="preserve"> we have come to know a singular</w:t>
      </w:r>
      <w:r w:rsidRPr="00806286">
        <w:rPr>
          <w:rStyle w:val="StyleUnderline"/>
        </w:rPr>
        <w:t xml:space="preserve"> historical </w:t>
      </w:r>
      <w:r w:rsidRPr="00FB2583">
        <w:rPr>
          <w:rStyle w:val="Emphasis"/>
          <w:highlight w:val="green"/>
        </w:rPr>
        <w:t>phenomenon</w:t>
      </w:r>
      <w:r w:rsidRPr="00806286">
        <w:rPr>
          <w:rStyle w:val="StyleUnderline"/>
        </w:rPr>
        <w:t>, which I will refer to as ‘</w:t>
      </w:r>
      <w:r w:rsidRPr="00FB2583">
        <w:rPr>
          <w:rStyle w:val="Emphasis"/>
          <w:highlight w:val="green"/>
        </w:rPr>
        <w:t>cosmocapitalism’</w:t>
      </w:r>
      <w:r w:rsidRPr="00806286">
        <w:rPr>
          <w:rStyle w:val="StyleUnderline"/>
        </w:rPr>
        <w:t xml:space="preserve">. How can this be understood? Cosmocapitalism is not merely a geographical or spatial extension of capitalism, since this extension appeared along with the birth of capitalism. </w:t>
      </w:r>
      <w:r w:rsidRPr="00FB2583">
        <w:rPr>
          <w:rStyle w:val="Emphasis"/>
          <w:highlight w:val="green"/>
        </w:rPr>
        <w:t>It represents capitalism’s tendency to become universal.</w:t>
      </w:r>
      <w:r w:rsidRPr="00806286">
        <w:rPr>
          <w:rStyle w:val="StyleUnderline"/>
        </w:rPr>
        <w:t xml:space="preserve"> By this, I mean that </w:t>
      </w:r>
      <w:r w:rsidRPr="00FB2583">
        <w:rPr>
          <w:rStyle w:val="Emphasis"/>
          <w:highlight w:val="green"/>
        </w:rPr>
        <w:t xml:space="preserve">capital </w:t>
      </w:r>
      <w:r w:rsidRPr="009F21B4">
        <w:rPr>
          <w:rStyle w:val="StyleUnderline"/>
        </w:rPr>
        <w:t>tends to</w:t>
      </w:r>
      <w:r w:rsidRPr="00FB2583">
        <w:rPr>
          <w:rStyle w:val="Emphasis"/>
          <w:highlight w:val="green"/>
        </w:rPr>
        <w:t xml:space="preserve"> submit all aspects of human existence,</w:t>
      </w:r>
      <w:r w:rsidRPr="00806286">
        <w:rPr>
          <w:rStyle w:val="StyleUnderline"/>
        </w:rPr>
        <w:t xml:space="preserve"> even those most intimate and subjective, along with the natural world, </w:t>
      </w:r>
      <w:r w:rsidRPr="00FB2583">
        <w:rPr>
          <w:rStyle w:val="Emphasis"/>
          <w:highlight w:val="green"/>
        </w:rPr>
        <w:t>to the market’s logic</w:t>
      </w:r>
      <w:r w:rsidRPr="00806286">
        <w:rPr>
          <w:rStyle w:val="StyleUnderline"/>
        </w:rPr>
        <w:t>, which is nothing more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individual caught within the market’s grasp (Weber, 2002). Today, this cosmos has grown beyond the single economic sphere to include the social sphere. </w:t>
      </w:r>
    </w:p>
    <w:p w14:paraId="07047BB4" w14:textId="77777777" w:rsidR="00B71D4D" w:rsidRDefault="00B71D4D" w:rsidP="00B71D4D">
      <w:pPr>
        <w:ind w:left="720"/>
      </w:pPr>
      <w:r>
        <w:t>3.1 Humanity’s Common Heritage Paradigm and the Appropriation of Space</w:t>
      </w:r>
    </w:p>
    <w:p w14:paraId="520A623C" w14:textId="77777777" w:rsidR="00B71D4D" w:rsidRPr="00916813" w:rsidRDefault="00B71D4D" w:rsidP="00B71D4D">
      <w:pPr>
        <w:ind w:left="720"/>
        <w:rPr>
          <w:sz w:val="16"/>
        </w:rPr>
      </w:pPr>
      <w:r w:rsidRPr="00FB2583">
        <w:rPr>
          <w:rStyle w:val="Emphasis"/>
          <w:highlight w:val="green"/>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FB2583">
        <w:rPr>
          <w:rStyle w:val="Emphasis"/>
          <w:highlight w:val="green"/>
        </w:rPr>
        <w:t>Obama passed</w:t>
      </w:r>
      <w:r w:rsidRPr="00806286">
        <w:rPr>
          <w:rStyle w:val="StyleUnderline"/>
        </w:rPr>
        <w:t xml:space="preserve"> law H.R.2262, which provided </w:t>
      </w:r>
      <w:r w:rsidRPr="00FB2583">
        <w:rPr>
          <w:rStyle w:val="Emphasis"/>
          <w:highlight w:val="green"/>
        </w:rPr>
        <w:t>authorization for private American companies to use natural resources from outer space</w:t>
      </w:r>
      <w:r w:rsidRPr="00916813">
        <w:rPr>
          <w:sz w:val="16"/>
        </w:rPr>
        <w:t xml:space="preserve"> (US Congress, 2015).</w:t>
      </w:r>
    </w:p>
    <w:p w14:paraId="73677A53" w14:textId="77777777" w:rsidR="00B71D4D" w:rsidRPr="00600826" w:rsidRDefault="00B71D4D" w:rsidP="00B71D4D">
      <w:pPr>
        <w:ind w:left="720"/>
        <w:rPr>
          <w:rStyle w:val="StyleUnderline"/>
        </w:rPr>
      </w:pPr>
      <w:r w:rsidRPr="00806286">
        <w:rPr>
          <w:rStyle w:val="StyleUnderline"/>
        </w:rPr>
        <w:t xml:space="preserve">As we know, </w:t>
      </w:r>
      <w:r w:rsidRPr="00C77A93">
        <w:rPr>
          <w:rStyle w:val="Emphasis"/>
          <w:highlight w:val="green"/>
        </w:rPr>
        <w:t>the</w:t>
      </w:r>
      <w:r w:rsidRPr="00806286">
        <w:rPr>
          <w:rStyle w:val="StyleUnderline"/>
        </w:rPr>
        <w:t xml:space="preserve"> 1967 </w:t>
      </w:r>
      <w:r w:rsidRPr="00C77A93">
        <w:rPr>
          <w:rStyle w:val="Emphasis"/>
          <w:highlight w:val="green"/>
        </w:rPr>
        <w:t>Outer Space Treaty established the</w:t>
      </w:r>
      <w:r w:rsidRPr="00806286">
        <w:rPr>
          <w:rStyle w:val="StyleUnderline"/>
        </w:rPr>
        <w:t xml:space="preserve"> legal </w:t>
      </w:r>
      <w:r w:rsidRPr="00C77A93">
        <w:rPr>
          <w:rStyle w:val="Emphasis"/>
          <w:highlight w:val="green"/>
        </w:rPr>
        <w:t>status of outer space</w:t>
      </w:r>
      <w:r w:rsidRPr="00806286">
        <w:rPr>
          <w:rStyle w:val="StyleUnderline"/>
        </w:rPr>
        <w:t xml:space="preserve"> in the following manner</w:t>
      </w:r>
      <w:r w:rsidRPr="00916813">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means’. </w:t>
      </w:r>
      <w:r w:rsidRPr="00600826">
        <w:rPr>
          <w:rStyle w:val="StyleUnderline"/>
        </w:rPr>
        <w:t xml:space="preserve">These two conditions, equal access for all and non-ownership, are strictly complementary and both refer to subjects recognized by international law, that is to say, the states: </w:t>
      </w:r>
      <w:r w:rsidRPr="00600826">
        <w:rPr>
          <w:rStyle w:val="Emphasis"/>
          <w:highlight w:val="green"/>
        </w:rPr>
        <w:t xml:space="preserve">‘national appropriation’ </w:t>
      </w:r>
      <w:r w:rsidRPr="00600826">
        <w:rPr>
          <w:rStyle w:val="StyleUnderline"/>
        </w:rPr>
        <w:t>is state ownership and</w:t>
      </w:r>
      <w:r w:rsidRPr="00600826">
        <w:rPr>
          <w:rStyle w:val="Emphasis"/>
          <w:highlight w:val="green"/>
        </w:rPr>
        <w:t xml:space="preserve"> </w:t>
      </w:r>
      <w:r w:rsidRPr="00600826">
        <w:rPr>
          <w:rStyle w:val="StyleUnderline"/>
        </w:rPr>
        <w:t>non-appropriation</w:t>
      </w:r>
      <w:r w:rsidRPr="00600826">
        <w:rPr>
          <w:rStyle w:val="Emphasis"/>
          <w:highlight w:val="green"/>
        </w:rPr>
        <w:t xml:space="preserve"> refers to </w:t>
      </w:r>
      <w:r w:rsidRPr="00600826">
        <w:rPr>
          <w:rStyle w:val="StyleUnderline"/>
        </w:rPr>
        <w:t xml:space="preserve">non-appropriation by </w:t>
      </w:r>
      <w:r w:rsidRPr="00600826">
        <w:rPr>
          <w:rStyle w:val="StyleUnderline"/>
          <w:highlight w:val="green"/>
        </w:rPr>
        <w:t>states only.</w:t>
      </w:r>
    </w:p>
    <w:p w14:paraId="63CCBCE2" w14:textId="77777777" w:rsidR="00B71D4D" w:rsidRPr="00916813" w:rsidRDefault="00B71D4D" w:rsidP="00B71D4D">
      <w:pPr>
        <w:ind w:left="720"/>
        <w:rPr>
          <w:sz w:val="16"/>
        </w:rPr>
      </w:pPr>
      <w:r w:rsidRPr="00600826">
        <w:rPr>
          <w:rStyle w:val="StyleUnderline"/>
        </w:rPr>
        <w:t>It is precisely</w:t>
      </w:r>
      <w:r w:rsidRPr="00806286">
        <w:rPr>
          <w:rStyle w:val="StyleUnderline"/>
        </w:rPr>
        <w:t xml:space="preserve"> </w:t>
      </w:r>
      <w:r w:rsidRPr="00C77A93">
        <w:rPr>
          <w:rStyle w:val="Emphasis"/>
          <w:highlight w:val="green"/>
        </w:rPr>
        <w:t xml:space="preserve">from this ambiguity </w:t>
      </w:r>
      <w:r w:rsidRPr="00600826">
        <w:rPr>
          <w:rStyle w:val="StyleUnderline"/>
        </w:rPr>
        <w:t>that</w:t>
      </w:r>
      <w:r w:rsidRPr="00C77A93">
        <w:rPr>
          <w:rStyle w:val="Emphasis"/>
          <w:highlight w:val="green"/>
        </w:rPr>
        <w:t xml:space="preserve"> the law</w:t>
      </w:r>
      <w:r w:rsidRPr="00806286">
        <w:rPr>
          <w:rStyle w:val="StyleUnderline"/>
        </w:rPr>
        <w:t xml:space="preserve"> </w:t>
      </w:r>
      <w:r w:rsidRPr="00916813">
        <w:rPr>
          <w:sz w:val="16"/>
        </w:rPr>
        <w:t>(US Congress, 2015)</w:t>
      </w:r>
      <w:r w:rsidRPr="00C77A93">
        <w:rPr>
          <w:rStyle w:val="Emphasis"/>
        </w:rPr>
        <w:t xml:space="preserve"> </w:t>
      </w:r>
      <w:r w:rsidRPr="00C77A93">
        <w:rPr>
          <w:rStyle w:val="Emphasis"/>
          <w:highlight w:val="green"/>
        </w:rPr>
        <w:t>was</w:t>
      </w:r>
      <w:r w:rsidRPr="00806286">
        <w:rPr>
          <w:rStyle w:val="StyleUnderline"/>
        </w:rPr>
        <w:t xml:space="preserve"> cleverly </w:t>
      </w:r>
      <w:r w:rsidRPr="00C77A93">
        <w:rPr>
          <w:rStyle w:val="Emphasis"/>
          <w:highlight w:val="green"/>
        </w:rPr>
        <w:t>enacted</w:t>
      </w:r>
      <w:r w:rsidRPr="00806286">
        <w:rPr>
          <w:rStyle w:val="StyleUnderline"/>
        </w:rPr>
        <w:t xml:space="preserve"> on 25 November 2015</w:t>
      </w:r>
      <w:r w:rsidRPr="00916813">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proofErr w:type="gramStart"/>
      <w:r w:rsidRPr="007B217B">
        <w:rPr>
          <w:rStyle w:val="StyleUnderline"/>
        </w:rPr>
        <w:t>This amounts</w:t>
      </w:r>
      <w:proofErr w:type="gramEnd"/>
      <w:r w:rsidRPr="007B217B">
        <w:rPr>
          <w:rStyle w:val="StyleUnderline"/>
        </w:rPr>
        <w:t xml:space="preserve"> to giving American companies a property right over space resources in due form</w:t>
      </w:r>
      <w:r w:rsidRPr="00916813">
        <w:rPr>
          <w:sz w:val="16"/>
        </w:rPr>
        <w:t xml:space="preserve"> (Calimaq, 2015). Yet, the law passed by Congress seems to pretend the contrary, as it provides a so-called ‘Disclaimer of Extraterritorial Sovereignty’ in Section 3 of the Act (US Congress, 2015)</w:t>
      </w:r>
    </w:p>
    <w:p w14:paraId="40771852" w14:textId="77777777" w:rsidR="00B71D4D" w:rsidRPr="00916813" w:rsidRDefault="00B71D4D" w:rsidP="00B71D4D">
      <w:pPr>
        <w:ind w:left="1440"/>
        <w:rPr>
          <w:sz w:val="16"/>
          <w:szCs w:val="16"/>
        </w:rPr>
      </w:pP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p>
    <w:p w14:paraId="33ECE30C" w14:textId="77777777" w:rsidR="00B71D4D" w:rsidRPr="00AC4D68" w:rsidRDefault="00B71D4D" w:rsidP="00B71D4D">
      <w:pPr>
        <w:ind w:left="720"/>
        <w:rPr>
          <w:rStyle w:val="StyleUnderline"/>
        </w:rPr>
      </w:pP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What is remarkable about this law is that</w:t>
      </w:r>
      <w:r w:rsidRPr="007B217B">
        <w:rPr>
          <w:rStyle w:val="Emphasis"/>
          <w:highlight w:val="green"/>
        </w:rPr>
        <w:t xml:space="preserve"> </w:t>
      </w:r>
      <w:r w:rsidRPr="00C77A93">
        <w:rPr>
          <w:rStyle w:val="Emphasis"/>
          <w:highlight w:val="green"/>
        </w:rPr>
        <w:t>it confirms the</w:t>
      </w:r>
      <w:r w:rsidRPr="00AC4D68">
        <w:rPr>
          <w:rStyle w:val="StyleUnderline"/>
        </w:rPr>
        <w:t xml:space="preserve"> international </w:t>
      </w:r>
      <w:r w:rsidRPr="00C77A93">
        <w:rPr>
          <w:rStyle w:val="Emphasis"/>
          <w:highlight w:val="green"/>
        </w:rPr>
        <w:t xml:space="preserve">commitment of the US not to assert sovereignty </w:t>
      </w:r>
      <w:r w:rsidRPr="00600826">
        <w:rPr>
          <w:rStyle w:val="StyleUnderline"/>
        </w:rPr>
        <w:t>over any space resource</w:t>
      </w:r>
      <w:r w:rsidRPr="00AC4D68">
        <w:rPr>
          <w:rStyle w:val="StyleUnderline"/>
        </w:rPr>
        <w:t xml:space="preserve">, </w:t>
      </w:r>
      <w:r w:rsidRPr="00C77A93">
        <w:rPr>
          <w:rStyle w:val="Emphasis"/>
          <w:highlight w:val="green"/>
        </w:rPr>
        <w:t>while</w:t>
      </w:r>
      <w:r w:rsidRPr="00AC4D68">
        <w:rPr>
          <w:rStyle w:val="StyleUnderline"/>
        </w:rPr>
        <w:t xml:space="preserve"> simultaneously </w:t>
      </w:r>
      <w:r w:rsidRPr="00C77A93">
        <w:rPr>
          <w:rStyle w:val="Emphasis"/>
          <w:highlight w:val="green"/>
        </w:rPr>
        <w:t xml:space="preserve">conferring private companies the right to appropriate </w:t>
      </w:r>
      <w:r w:rsidRPr="00600826">
        <w:rPr>
          <w:rStyle w:val="StyleUnderline"/>
        </w:rPr>
        <w:t>resources</w:t>
      </w:r>
      <w:r w:rsidRPr="00AC4D68">
        <w:rPr>
          <w:rStyle w:val="StyleUnderline"/>
        </w:rPr>
        <w:t xml:space="preserve"> therein without any restriction.</w:t>
      </w:r>
    </w:p>
    <w:p w14:paraId="21CF145C" w14:textId="77777777" w:rsidR="00B71D4D" w:rsidRPr="00C77A93" w:rsidRDefault="00B71D4D" w:rsidP="00B71D4D">
      <w:pPr>
        <w:ind w:left="720"/>
        <w:rPr>
          <w:rStyle w:val="Emphasis"/>
        </w:rPr>
      </w:pPr>
      <w:r w:rsidRPr="00AC4D68">
        <w:rPr>
          <w:rStyle w:val="StyleUnderline"/>
        </w:rPr>
        <w:t>Under the Outer Space Treaty, the legal status of the ‘common things’ (res communes), under which certain resources are known to be common by nature (as in Roman law), is not formally addressed</w:t>
      </w:r>
      <w:r w:rsidRPr="00916813">
        <w:rPr>
          <w:sz w:val="16"/>
        </w:rPr>
        <w:t xml:space="preserve">. </w:t>
      </w:r>
      <w:r w:rsidRPr="00C77A93">
        <w:rPr>
          <w:rStyle w:val="StyleUnderline"/>
        </w:rPr>
        <w:t>Under Article I of the Outer Space Treaty, the outer space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therefore, presented with a way of extrapolating the res </w:t>
      </w:r>
      <w:proofErr w:type="gramStart"/>
      <w:r w:rsidRPr="00AC4D68">
        <w:rPr>
          <w:rStyle w:val="StyleUnderline"/>
        </w:rPr>
        <w:t>communes</w:t>
      </w:r>
      <w:proofErr w:type="gramEnd"/>
      <w:r w:rsidRPr="00AC4D68">
        <w:rPr>
          <w:rStyle w:val="StyleUnderline"/>
        </w:rPr>
        <w:t xml:space="preserve"> category inherited from Roman law, insofar as non-appropriation and common use are present, but subordinate to the goodwill of the states</w:t>
      </w:r>
      <w:r w:rsidRPr="00600826">
        <w:rPr>
          <w:rStyle w:val="StyleUnderline"/>
        </w:rPr>
        <w:t>. Thus,</w:t>
      </w:r>
      <w:r w:rsidRPr="007B217B">
        <w:rPr>
          <w:rStyle w:val="StyleUnderline"/>
          <w:highlight w:val="green"/>
        </w:rPr>
        <w:t xml:space="preserve"> </w:t>
      </w:r>
      <w:r w:rsidRPr="00600826">
        <w:rPr>
          <w:rStyle w:val="Emphasis"/>
          <w:highlight w:val="green"/>
        </w:rPr>
        <w:t xml:space="preserve">we are </w:t>
      </w:r>
      <w:r w:rsidRPr="00C77A93">
        <w:rPr>
          <w:rStyle w:val="Emphasis"/>
          <w:highlight w:val="green"/>
        </w:rPr>
        <w:t xml:space="preserve">faced with a </w:t>
      </w:r>
      <w:r w:rsidRPr="00600826">
        <w:rPr>
          <w:rStyle w:val="StyleUnderline"/>
          <w:highlight w:val="green"/>
        </w:rPr>
        <w:t>cheap</w:t>
      </w:r>
      <w:r w:rsidRPr="00600826">
        <w:t xml:space="preserve"> if not</w:t>
      </w:r>
      <w:r w:rsidRPr="00C77A93">
        <w:rPr>
          <w:rStyle w:val="Emphasis"/>
          <w:highlight w:val="green"/>
        </w:rPr>
        <w:t xml:space="preserve"> unfinished </w:t>
      </w:r>
      <w:r w:rsidRPr="00600826">
        <w:rPr>
          <w:rStyle w:val="StyleUnderline"/>
        </w:rPr>
        <w:t>version of a</w:t>
      </w:r>
      <w:r w:rsidRPr="00C77A93">
        <w:rPr>
          <w:rStyle w:val="Emphasis"/>
          <w:highlight w:val="green"/>
        </w:rPr>
        <w:t xml:space="preserve"> ‘common’, which </w:t>
      </w:r>
      <w:r w:rsidRPr="00600826">
        <w:rPr>
          <w:rStyle w:val="StyleUnderline"/>
        </w:rPr>
        <w:t xml:space="preserve">is entrusted to states, and </w:t>
      </w:r>
      <w:r w:rsidRPr="00C77A93">
        <w:rPr>
          <w:rStyle w:val="Emphasis"/>
          <w:highlight w:val="green"/>
        </w:rPr>
        <w:t xml:space="preserve">limits state sovereignty without </w:t>
      </w:r>
      <w:r w:rsidRPr="00600826">
        <w:rPr>
          <w:rStyle w:val="StyleUnderline"/>
        </w:rPr>
        <w:t>even</w:t>
      </w:r>
      <w:r w:rsidRPr="00C77A93">
        <w:rPr>
          <w:rStyle w:val="Emphasis"/>
          <w:highlight w:val="green"/>
        </w:rPr>
        <w:t xml:space="preserve"> calling it into question.</w:t>
      </w:r>
    </w:p>
    <w:p w14:paraId="204CCE76" w14:textId="77777777" w:rsidR="00B71D4D" w:rsidRDefault="00B71D4D" w:rsidP="00B71D4D">
      <w:pPr>
        <w:ind w:left="720"/>
        <w:rPr>
          <w:rStyle w:val="StyleUnderline"/>
        </w:rPr>
      </w:pPr>
      <w:r w:rsidRPr="0097089A">
        <w:rPr>
          <w:sz w:val="12"/>
        </w:rPr>
        <w:t xml:space="preserve">With the Competitiveness Act (US Congress, 2015), we are faced with an act of state sovereignty that manages to circumvent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C77A93">
        <w:rPr>
          <w:rStyle w:val="Emphasis"/>
          <w:highlight w:val="green"/>
        </w:rPr>
        <w:t>The imperium</w:t>
      </w:r>
      <w:r w:rsidRPr="00AC4D68">
        <w:rPr>
          <w:rStyle w:val="StyleUnderline"/>
        </w:rPr>
        <w:t xml:space="preserve"> (state sovereignty) </w:t>
      </w:r>
      <w:r w:rsidRPr="00C77A93">
        <w:rPr>
          <w:rStyle w:val="Emphasis"/>
          <w:highlight w:val="green"/>
        </w:rPr>
        <w:t xml:space="preserve">gives full licence </w:t>
      </w:r>
      <w:r w:rsidRPr="00600826">
        <w:rPr>
          <w:rStyle w:val="StyleUnderline"/>
        </w:rPr>
        <w:t>for all candidates to the dominium,</w:t>
      </w:r>
      <w:r w:rsidRPr="00C77A93">
        <w:rPr>
          <w:rStyle w:val="Emphasis"/>
          <w:highlight w:val="green"/>
        </w:rPr>
        <w:t xml:space="preserve"> to privately</w:t>
      </w:r>
      <w:r w:rsidRPr="00AC4D68">
        <w:rPr>
          <w:rStyle w:val="StyleUnderline"/>
        </w:rPr>
        <w:t xml:space="preserve"> control and </w:t>
      </w:r>
      <w:r w:rsidRPr="00C77A93">
        <w:rPr>
          <w:rStyle w:val="Emphasis"/>
          <w:highlight w:val="green"/>
        </w:rPr>
        <w:t xml:space="preserve">appropriate any resources </w:t>
      </w:r>
      <w:r w:rsidRPr="00600826">
        <w:rPr>
          <w:rStyle w:val="StyleUnderline"/>
        </w:rPr>
        <w:t>they are able to seize:</w:t>
      </w:r>
      <w:r w:rsidRPr="00AC4D68">
        <w:rPr>
          <w:rStyle w:val="StyleUnderline"/>
        </w:rPr>
        <w:t xml:space="preserve"> statutory law enforces beforehand the power that technology provides. Beyond </w:t>
      </w:r>
      <w:r w:rsidRPr="00C77A93">
        <w:rPr>
          <w:rStyle w:val="Emphasis"/>
          <w:highlight w:val="green"/>
        </w:rPr>
        <w:t>this collusion between the state and private companies</w:t>
      </w:r>
      <w:r w:rsidRPr="00AC4D68">
        <w:rPr>
          <w:rStyle w:val="StyleUnderline"/>
        </w:rPr>
        <w:t xml:space="preserve">, what emerges here </w:t>
      </w:r>
      <w:r w:rsidRPr="00C77A93">
        <w:rPr>
          <w:rStyle w:val="Emphasis"/>
          <w:highlight w:val="green"/>
        </w:rPr>
        <w:t>is the powerful homology between state and private ownership</w:t>
      </w: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as such, leaves leeway for private appropriation.</w:t>
      </w:r>
      <w:r w:rsidRPr="0097089A">
        <w:rPr>
          <w:sz w:val="12"/>
        </w:rPr>
        <w:t xml:space="preserve"> </w:t>
      </w:r>
      <w:r w:rsidRPr="0097089A">
        <w:rPr>
          <w:sz w:val="12"/>
          <w:szCs w:val="16"/>
        </w:rPr>
        <w:t xml:space="preserve">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(Feydel and Bonneuil,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understand ‘[t]he economic value of nature’ and express it in a way that is clear to political decision makers. In essence, we must remedy the ‘[i]nvisible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really new?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(Feydel and Bonneuil, 2015: pp. 164–166). Now processes and flows take precedence over individual entities and elements. Although we can measure the intrinsic value of the latter, we can only appreciate the value of process and flow in terms of ‘services’. It is, thus, not biodiversity in and of itself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resources’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variables’?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favour of the idea that value is assigned by an external party, which expresses in its own way the notion of ‘ecosystem services’. 4. COSMODEMOCRACY </w:t>
      </w:r>
      <w:r w:rsidRPr="006308B3">
        <w:rPr>
          <w:rStyle w:val="Emphasis"/>
          <w:highlight w:val="green"/>
        </w:rPr>
        <w:t>Given</w:t>
      </w:r>
      <w:r w:rsidRPr="00592BA1">
        <w:rPr>
          <w:rStyle w:val="StyleUnderline"/>
        </w:rPr>
        <w:t xml:space="preserve"> the logic underlying </w:t>
      </w:r>
      <w:r w:rsidRPr="006308B3">
        <w:rPr>
          <w:rStyle w:val="Emphasis"/>
          <w:highlight w:val="green"/>
        </w:rPr>
        <w:t xml:space="preserve">cosmocapitalism, we must find </w:t>
      </w:r>
      <w:r w:rsidRPr="00600826">
        <w:rPr>
          <w:rStyle w:val="StyleUnderline"/>
        </w:rPr>
        <w:t>out</w:t>
      </w:r>
      <w:r w:rsidRPr="006308B3">
        <w:rPr>
          <w:rStyle w:val="Emphasis"/>
          <w:highlight w:val="green"/>
        </w:rPr>
        <w:t xml:space="preserve"> a new </w:t>
      </w:r>
      <w:r w:rsidRPr="00600826">
        <w:rPr>
          <w:rStyle w:val="StyleUnderline"/>
        </w:rPr>
        <w:t>type of</w:t>
      </w:r>
      <w:r w:rsidRPr="006308B3">
        <w:rPr>
          <w:rStyle w:val="Emphasis"/>
          <w:highlight w:val="green"/>
        </w:rPr>
        <w:t xml:space="preserve"> global democracy</w:t>
      </w:r>
      <w:r w:rsidRPr="00592BA1">
        <w:rPr>
          <w:rStyle w:val="StyleUnderline"/>
        </w:rPr>
        <w:t xml:space="preserve"> </w:t>
      </w:r>
      <w:r w:rsidRPr="006308B3">
        <w:rPr>
          <w:rStyle w:val="Emphasis"/>
          <w:highlight w:val="green"/>
        </w:rPr>
        <w:t xml:space="preserve">if we wish to have </w:t>
      </w:r>
      <w:r w:rsidRPr="00600826">
        <w:rPr>
          <w:rStyle w:val="StyleUnderline"/>
        </w:rPr>
        <w:t>any</w:t>
      </w:r>
      <w:r w:rsidRPr="006308B3">
        <w:rPr>
          <w:rStyle w:val="Emphasis"/>
          <w:highlight w:val="green"/>
        </w:rPr>
        <w:t xml:space="preserve"> chance of </w:t>
      </w:r>
      <w:r w:rsidRPr="00600826">
        <w:rPr>
          <w:rStyle w:val="StyleUnderline"/>
        </w:rPr>
        <w:t>halting and</w:t>
      </w:r>
      <w:r w:rsidRPr="006308B3">
        <w:rPr>
          <w:rStyle w:val="Emphasis"/>
          <w:highlight w:val="green"/>
        </w:rPr>
        <w:t xml:space="preserve"> reversing it.</w:t>
      </w:r>
      <w:r w:rsidRPr="0097089A">
        <w:rPr>
          <w:sz w:val="12"/>
          <w:szCs w:val="16"/>
        </w:rPr>
        <w:t xml:space="preserve"> Such a democracy will be referred to below as cosmodemocracy. It is indeed linked to cosmopolitanism; that is, to the idea of global politics and global citizenship. 4.1 Different Types of Cosmopolitanism 4.1.1 Cosmopolitanism as a project 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w:t>
      </w:r>
      <w:proofErr w:type="gramStart"/>
      <w:r w:rsidRPr="0097089A">
        <w:rPr>
          <w:sz w:val="12"/>
          <w:szCs w:val="16"/>
        </w:rPr>
        <w:t>a citizens of the world</w:t>
      </w:r>
      <w:proofErr w:type="gramEnd"/>
      <w:r w:rsidRPr="0097089A">
        <w:rPr>
          <w:sz w:val="12"/>
          <w:szCs w:val="16"/>
        </w:rPr>
        <w:t xml:space="preserve">,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(i) municipal or civil law (ius civitatis), which should be a republican constitution; (ii) international law or the law of nations (ius gentium), which provides for the right of states to engage in mutual relations or international law via a federation of free states; and (iii) cosmopolitan law (ius cosmopoliticum). However, cosmopolitan law is intended to guarantee the right of ‘hospitality’ to all individuals – which is a right of access merely to promote trade. In this way, cosmopolitanism restricts the cosmos to the commercial sphere without establishing a genuine political citizenship. 4.1.2 Factual cosmopolitanization What was once only an idea or ideal has become part of how we now live. 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quite obvious. Factual cosmopolitanization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analyse it, one must abandon the ‘national perspective’ and ‘methodological nationalism’, 4.1.3 Normative and institutional cosmopolitanism 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obstacle to real human interests. We are moving towards a world order that will no longer be limited by the coexistence of sovereign nation states, what Renner calls the ‘institutional Oecumene’.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taken into account,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interests’.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 4.2 Cosmopolitics </w:t>
      </w:r>
      <w:proofErr w:type="gramStart"/>
      <w:r w:rsidRPr="0097089A">
        <w:rPr>
          <w:sz w:val="12"/>
          <w:szCs w:val="16"/>
        </w:rPr>
        <w:t>The</w:t>
      </w:r>
      <w:proofErr w:type="gramEnd"/>
      <w:r w:rsidRPr="0097089A">
        <w:rPr>
          <w:sz w:val="12"/>
          <w:szCs w:val="16"/>
        </w:rPr>
        <w:t xml:space="preserv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But,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 4.2.1 The dual federation of the commons </w:t>
      </w:r>
      <w:proofErr w:type="gramStart"/>
      <w:r w:rsidRPr="00592BA1">
        <w:rPr>
          <w:rStyle w:val="StyleUnderline"/>
        </w:rPr>
        <w:t>In</w:t>
      </w:r>
      <w:proofErr w:type="gramEnd"/>
      <w:r w:rsidRPr="00592BA1">
        <w:rPr>
          <w:rStyle w:val="StyleUnderline"/>
        </w:rPr>
        <w:t xml:space="preserve"> order to introduce the first point, </w:t>
      </w:r>
      <w:r w:rsidRPr="006308B3">
        <w:rPr>
          <w:rStyle w:val="Emphasis"/>
          <w:highlight w:val="green"/>
        </w:rPr>
        <w:t>we must return to</w:t>
      </w:r>
      <w:r w:rsidRPr="00592BA1">
        <w:rPr>
          <w:rStyle w:val="StyleUnderline"/>
        </w:rPr>
        <w:t xml:space="preserve"> our discussion of </w:t>
      </w:r>
      <w:r w:rsidRPr="006308B3">
        <w:rPr>
          <w:rStyle w:val="Emphasis"/>
          <w:highlight w:val="green"/>
        </w:rPr>
        <w:t>the commons</w:t>
      </w:r>
      <w:r w:rsidRPr="00592BA1">
        <w:rPr>
          <w:rStyle w:val="StyleUnderline"/>
        </w:rPr>
        <w:t xml:space="preserve">. Early on in this chapter, we established that the commons are institutional matters to the extent that they determine the rules of common use. In this sense, </w:t>
      </w:r>
      <w:r w:rsidRPr="006308B3">
        <w:rPr>
          <w:rStyle w:val="Emphasis"/>
          <w:highlight w:val="green"/>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6308B3">
        <w:rPr>
          <w:rStyle w:val="Emphasis"/>
          <w:highlight w:val="green"/>
        </w:rPr>
        <w:t xml:space="preserve"> the public in opposition to the private</w:t>
      </w:r>
      <w:r w:rsidRPr="00592BA1">
        <w:rPr>
          <w:rStyle w:val="StyleUnderline"/>
        </w:rPr>
        <w:t>.</w:t>
      </w:r>
      <w:r w:rsidRPr="0097089A">
        <w:rPr>
          <w:sz w:val="12"/>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97089A">
        <w:rPr>
          <w:sz w:val="12"/>
        </w:rPr>
        <w:t xml:space="preserve">. </w:t>
      </w:r>
      <w:r w:rsidRPr="006308B3">
        <w:rPr>
          <w:rStyle w:val="Emphasis"/>
          <w:highlight w:val="green"/>
        </w:rPr>
        <w:t>The non-state public of the commons guarantees universal access via</w:t>
      </w:r>
      <w:r w:rsidRPr="006308B3">
        <w:rPr>
          <w:rStyle w:val="Emphasis"/>
        </w:rPr>
        <w:t xml:space="preserve"> </w:t>
      </w:r>
      <w:r w:rsidRPr="00592BA1">
        <w:rPr>
          <w:rStyle w:val="StyleUnderline"/>
        </w:rPr>
        <w:t xml:space="preserve">user </w:t>
      </w:r>
      <w:r w:rsidRPr="006308B3">
        <w:rPr>
          <w:rStyle w:val="Emphasis"/>
          <w:highlight w:val="green"/>
        </w:rPr>
        <w:t xml:space="preserve">participation in </w:t>
      </w:r>
      <w:r w:rsidRPr="00600826">
        <w:rPr>
          <w:rStyle w:val="StyleUnderline"/>
        </w:rPr>
        <w:t>this</w:t>
      </w:r>
      <w:r w:rsidRPr="006308B3">
        <w:rPr>
          <w:rStyle w:val="Emphasis"/>
          <w:highlight w:val="green"/>
        </w:rPr>
        <w:t xml:space="preserve"> management</w:t>
      </w:r>
      <w:r w:rsidRPr="00592BA1">
        <w:rPr>
          <w:rStyle w:val="StyleUnderline"/>
        </w:rPr>
        <w:t>.</w:t>
      </w:r>
      <w:r w:rsidRPr="0097089A">
        <w:rPr>
          <w:sz w:val="12"/>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commons. </w:t>
      </w:r>
      <w:r w:rsidRPr="006308B3">
        <w:rPr>
          <w:rStyle w:val="Emphasis"/>
          <w:highlight w:val="green"/>
        </w:rPr>
        <w:t>We are supporters of a polyarchic system</w:t>
      </w:r>
      <w:r w:rsidRPr="00592BA1">
        <w:rPr>
          <w:rStyle w:val="StyleUnderline"/>
        </w:rPr>
        <w:t>, which should not be understood as ‘government of the many’ but instead as ‘</w:t>
      </w:r>
      <w:r w:rsidRPr="006308B3">
        <w:rPr>
          <w:rStyle w:val="Emphasis"/>
          <w:highlight w:val="green"/>
        </w:rPr>
        <w:t>many governments’ democratically coordinated</w:t>
      </w:r>
      <w:r w:rsidRPr="00592BA1">
        <w:rPr>
          <w:rStyle w:val="StyleUnderline"/>
        </w:rPr>
        <w:t xml:space="preserve"> across the world, </w:t>
      </w:r>
      <w:r w:rsidRPr="006308B3">
        <w:rPr>
          <w:rStyle w:val="Emphasis"/>
          <w:highlight w:val="green"/>
        </w:rPr>
        <w:t>which</w:t>
      </w:r>
      <w:r w:rsidRPr="00592BA1">
        <w:rPr>
          <w:rStyle w:val="StyleUnderline"/>
        </w:rPr>
        <w:t xml:space="preserve"> naturally </w:t>
      </w:r>
      <w:r w:rsidRPr="006308B3">
        <w:rPr>
          <w:rStyle w:val="Emphasis"/>
          <w:highlight w:val="green"/>
        </w:rPr>
        <w:t xml:space="preserve">implies a systematic intersection </w:t>
      </w:r>
      <w:r w:rsidRPr="00600826">
        <w:rPr>
          <w:rStyle w:val="StyleUnderline"/>
        </w:rPr>
        <w:t>of different types of government,</w:t>
      </w:r>
      <w:r w:rsidRPr="00592BA1">
        <w:rPr>
          <w:rStyle w:val="StyleUnderline"/>
        </w:rPr>
        <w:t xml:space="preserve"> state and non-state, politics, and socio-economics</w:t>
      </w:r>
      <w:r w:rsidRPr="0097089A">
        <w:rPr>
          <w:sz w:val="12"/>
          <w:szCs w:val="16"/>
        </w:rPr>
        <w:t xml:space="preserve">. 4.2.2 Global citizenship These ‘demo-cosmopolitan’ systems will not come from above and they will not emerge from interstate decisions or contractual agreements between private actors. Historically, the exercise of constructive activist citizenship has been an important precursor to the creation of new political institutions. </w:t>
      </w:r>
      <w:r w:rsidRPr="006308B3">
        <w:rPr>
          <w:rStyle w:val="StyleUnderline"/>
        </w:rPr>
        <w:t>Today, we observe the elements of an 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sidRPr="0097089A">
        <w:rPr>
          <w:sz w:val="12"/>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inappropriable and instituted as a common. 5. Conclusion </w:t>
      </w:r>
      <w:r w:rsidRPr="0097089A">
        <w:rPr>
          <w:sz w:val="12"/>
        </w:rPr>
        <w:t>To conclude, instituting the world as a common cannot be understood as an extension of the nation-state or city-state models at the global level.</w:t>
      </w:r>
      <w:r w:rsidRPr="00592BA1">
        <w:rPr>
          <w:rStyle w:val="StyleUnderline"/>
        </w:rPr>
        <w:t xml:space="preserve"> </w:t>
      </w:r>
      <w:r w:rsidRPr="006308B3">
        <w:rPr>
          <w:rStyle w:val="Emphasis"/>
          <w:highlight w:val="green"/>
        </w:rPr>
        <w:t xml:space="preserve">The democracy of the global commons </w:t>
      </w:r>
      <w:r w:rsidRPr="00600826">
        <w:rPr>
          <w:rStyle w:val="StyleUnderline"/>
        </w:rPr>
        <w:t>is irreducible to a mere change of scale. Instead, it</w:t>
      </w:r>
      <w:r w:rsidRPr="006308B3">
        <w:rPr>
          <w:rStyle w:val="Emphasis"/>
          <w:highlight w:val="green"/>
        </w:rPr>
        <w:t xml:space="preserve"> requires a </w:t>
      </w:r>
      <w:r w:rsidRPr="00600826">
        <w:rPr>
          <w:rStyle w:val="StyleUnderline"/>
        </w:rPr>
        <w:t>genuine</w:t>
      </w:r>
      <w:r w:rsidRPr="006308B3">
        <w:rPr>
          <w:rStyle w:val="Emphasis"/>
          <w:highlight w:val="green"/>
        </w:rPr>
        <w:t xml:space="preserve"> collective political invention</w:t>
      </w:r>
      <w:r w:rsidRPr="00592BA1">
        <w:rPr>
          <w:rStyle w:val="StyleUnderline"/>
        </w:rPr>
        <w:t xml:space="preserve">, which is </w:t>
      </w:r>
      <w:r w:rsidRPr="006308B3">
        <w:rPr>
          <w:rStyle w:val="Emphasis"/>
          <w:highlight w:val="green"/>
        </w:rPr>
        <w:t>based on the multiplication of self-government at all levels</w:t>
      </w:r>
      <w:r w:rsidRPr="00592BA1">
        <w:rPr>
          <w:rStyle w:val="StyleUnderline"/>
        </w:rPr>
        <w:t xml:space="preserve">. </w:t>
      </w:r>
    </w:p>
    <w:p w14:paraId="272484E9" w14:textId="77777777" w:rsidR="00A01601" w:rsidRPr="00744C0D" w:rsidRDefault="00A01601" w:rsidP="00A01601">
      <w:pPr>
        <w:pStyle w:val="Heading4"/>
        <w:rPr>
          <w:rFonts w:cs="Calibri"/>
        </w:rPr>
      </w:pPr>
      <w:r w:rsidRPr="00744C0D">
        <w:rPr>
          <w:rFonts w:cs="Calibri"/>
        </w:rPr>
        <w:t xml:space="preserve">Development of space resources is still possible with a commons model. Property rights are not necessary. Existing models governing commons encourage responsible development, numerous examples prove. </w:t>
      </w:r>
    </w:p>
    <w:p w14:paraId="3F0BB051" w14:textId="77777777" w:rsidR="00A01601" w:rsidRPr="00744C0D" w:rsidRDefault="00A01601" w:rsidP="00A01601">
      <w:r w:rsidRPr="00744C0D">
        <w:rPr>
          <w:rStyle w:val="Style13ptBold"/>
        </w:rPr>
        <w:t>Sterling Saletta &amp; Orrman-Rossiter 18</w:t>
      </w:r>
      <w:r w:rsidRPr="00744C0D">
        <w:t xml:space="preserve"> [Sterling Saletta, Morgan; Orrman-Rossiter, Kevin (2018). Can space mining benefit all of </w:t>
      </w:r>
      <w:proofErr w:type="gramStart"/>
      <w:r w:rsidRPr="00744C0D">
        <w:t>humanity?:</w:t>
      </w:r>
      <w:proofErr w:type="gramEnd"/>
      <w:r w:rsidRPr="00744C0D">
        <w:t xml:space="preserve"> The resource fund and citizen's dividend model of Alaska, the ‘last frontier’. Space Policy, (), S0265964616300704–. </w:t>
      </w:r>
      <w:proofErr w:type="gramStart"/>
      <w:r w:rsidRPr="00744C0D">
        <w:t>doi:10.1016/j.spacepol</w:t>
      </w:r>
      <w:proofErr w:type="gramEnd"/>
      <w:r w:rsidRPr="00744C0D">
        <w:t>.2018.02.002] CT</w:t>
      </w:r>
    </w:p>
    <w:p w14:paraId="3E77ECD1" w14:textId="77777777" w:rsidR="00A01601" w:rsidRPr="00744C0D" w:rsidRDefault="00A01601" w:rsidP="00A01601">
      <w:pPr>
        <w:ind w:left="720"/>
        <w:rPr>
          <w:sz w:val="16"/>
          <w:szCs w:val="16"/>
        </w:rPr>
      </w:pPr>
      <w:r w:rsidRPr="00744C0D">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p>
    <w:p w14:paraId="19C4DC27" w14:textId="77777777" w:rsidR="00A01601" w:rsidRPr="00744C0D" w:rsidRDefault="00A01601" w:rsidP="00A01601">
      <w:pPr>
        <w:ind w:left="720"/>
        <w:rPr>
          <w:rStyle w:val="StyleUnderline"/>
        </w:rPr>
      </w:pPr>
      <w:r w:rsidRPr="00744C0D">
        <w:rPr>
          <w:rStyle w:val="StyleUnderline"/>
        </w:rPr>
        <w:t>With the increased commercialization of space, and the entrance of new actors, both national and private, the OST has come under increased scrutiny, with calls to expand, modify, and even to abrogate it</w:t>
      </w:r>
      <w:r w:rsidRPr="00744C0D">
        <w:rPr>
          <w:sz w:val="16"/>
        </w:rPr>
        <w:t xml:space="preserve"> [35,36]. Issues surrounding the mining of celestial bodies have received particular attention and debate [37]. </w:t>
      </w:r>
      <w:r w:rsidRPr="00744C0D">
        <w:rPr>
          <w:rStyle w:val="StyleUnderline"/>
        </w:rPr>
        <w:t>Of particular concern is the matter of exploitation licences and property rights</w:t>
      </w:r>
      <w:r w:rsidRPr="00744C0D">
        <w:rPr>
          <w:sz w:val="16"/>
        </w:rPr>
        <w:t xml:space="preserve"> </w:t>
      </w:r>
      <w:r w:rsidRPr="00744C0D">
        <w:rPr>
          <w:rStyle w:val="StyleUnderline"/>
        </w:rPr>
        <w:t>[38].</w:t>
      </w:r>
      <w:r w:rsidRPr="00744C0D">
        <w:rPr>
          <w:rStyle w:val="Emphasis"/>
        </w:rPr>
        <w:t xml:space="preserve"> The OST</w:t>
      </w:r>
      <w:r w:rsidRPr="00744C0D">
        <w:rPr>
          <w:rStyle w:val="StyleUnderline"/>
        </w:rPr>
        <w:t xml:space="preserve"> expressly </w:t>
      </w:r>
      <w:r w:rsidRPr="00744C0D">
        <w:rPr>
          <w:rStyle w:val="Emphasis"/>
        </w:rPr>
        <w:t>forbids</w:t>
      </w:r>
      <w:r w:rsidRPr="00744C0D">
        <w:rPr>
          <w:rStyle w:val="StyleUnderline"/>
        </w:rPr>
        <w:t xml:space="preserve"> the “national </w:t>
      </w:r>
      <w:r w:rsidRPr="00744C0D">
        <w:rPr>
          <w:rStyle w:val="Emphasis"/>
        </w:rPr>
        <w:t>appropriation</w:t>
      </w:r>
      <w:r w:rsidRPr="00744C0D">
        <w:rPr>
          <w:rStyle w:val="StyleUnderline"/>
        </w:rPr>
        <w:t xml:space="preserve"> by claims of sovereignty, by means of use or occupation, or by other means” [27] </w:t>
      </w:r>
      <w:r w:rsidRPr="00744C0D">
        <w:rPr>
          <w:rStyle w:val="Emphasis"/>
        </w:rPr>
        <w:t>of outer space and celestial bodies.</w:t>
      </w:r>
      <w:r w:rsidRPr="00744C0D">
        <w:rPr>
          <w:rStyle w:val="StyleUnderline"/>
        </w:rPr>
        <w:t xml:space="preserve"> This is frequently interpreted to mean that </w:t>
      </w:r>
      <w:r w:rsidRPr="00744C0D">
        <w:rPr>
          <w:rStyle w:val="Emphasis"/>
        </w:rPr>
        <w:t>the OST denies private property claims in outer space</w:t>
      </w:r>
      <w:r w:rsidRPr="00744C0D">
        <w:rPr>
          <w:rStyle w:val="StyleUnderline"/>
        </w:rPr>
        <w:t>, some authors and individuals</w:t>
      </w:r>
      <w:r w:rsidRPr="00744C0D">
        <w:rPr>
          <w:sz w:val="16"/>
        </w:rPr>
        <w:t xml:space="preserve"> [39–41] </w:t>
      </w:r>
      <w:r w:rsidRPr="00744C0D">
        <w:rPr>
          <w:rStyle w:val="StyleUnderline"/>
        </w:rPr>
        <w:t>have argued that appropriation by non-nationalentities is allowed.</w:t>
      </w:r>
    </w:p>
    <w:p w14:paraId="303E8FEC" w14:textId="77777777" w:rsidR="00A01601" w:rsidRPr="00744C0D" w:rsidRDefault="00A01601" w:rsidP="00A01601">
      <w:pPr>
        <w:ind w:left="720"/>
        <w:rPr>
          <w:sz w:val="16"/>
        </w:rPr>
      </w:pPr>
      <w:r w:rsidRPr="00744C0D">
        <w:rPr>
          <w:rStyle w:val="Emphasis"/>
        </w:rPr>
        <w:t>The Outer Space Treaty</w:t>
      </w:r>
      <w:r w:rsidRPr="00744C0D">
        <w:rPr>
          <w:rStyle w:val="StyleUnderline"/>
        </w:rPr>
        <w:t xml:space="preserve">, and its terrestrial analogues, UN Convention on the Law of the Seas (UNCLOS) and the Antarctica Treaty System (ATS) </w:t>
      </w:r>
      <w:r w:rsidRPr="00744C0D">
        <w:rPr>
          <w:rStyle w:val="Emphasis"/>
        </w:rPr>
        <w:t>are ‘global commons regimes'</w:t>
      </w:r>
      <w:r w:rsidRPr="00744C0D">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744C0D">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6B241CB6" w14:textId="77777777" w:rsidR="00A01601" w:rsidRPr="00744C0D" w:rsidRDefault="00A01601" w:rsidP="00A01601">
      <w:pPr>
        <w:ind w:left="720"/>
        <w:rPr>
          <w:rStyle w:val="StyleUnderline"/>
        </w:rPr>
      </w:pPr>
      <w:r w:rsidRPr="00744C0D">
        <w:rPr>
          <w:rStyle w:val="Emphasis"/>
          <w:highlight w:val="green"/>
        </w:rPr>
        <w:t>Some</w:t>
      </w:r>
      <w:r w:rsidRPr="00744C0D">
        <w:rPr>
          <w:rStyle w:val="StyleUnderline"/>
        </w:rPr>
        <w:t xml:space="preserve"> advocates for the commercial exploitation of space </w:t>
      </w:r>
      <w:r w:rsidRPr="00744C0D">
        <w:rPr>
          <w:rStyle w:val="Emphasis"/>
          <w:highlight w:val="green"/>
        </w:rPr>
        <w:t>claim that the absence of property rights is a</w:t>
      </w:r>
      <w:r w:rsidRPr="00744C0D">
        <w:rPr>
          <w:rStyle w:val="StyleUnderline"/>
        </w:rPr>
        <w:t xml:space="preserve"> </w:t>
      </w:r>
      <w:r w:rsidRPr="00744C0D">
        <w:rPr>
          <w:rStyle w:val="Emphasis"/>
          <w:highlight w:val="green"/>
        </w:rPr>
        <w:t>barrier to</w:t>
      </w:r>
      <w:r w:rsidRPr="00744C0D">
        <w:rPr>
          <w:rStyle w:val="StyleUnderline"/>
        </w:rPr>
        <w:t xml:space="preserve"> such </w:t>
      </w:r>
      <w:r w:rsidRPr="00744C0D">
        <w:rPr>
          <w:rStyle w:val="Emphasis"/>
          <w:highlight w:val="green"/>
        </w:rPr>
        <w:t>ventures</w:t>
      </w:r>
      <w:r w:rsidRPr="00744C0D">
        <w:rPr>
          <w:rStyle w:val="StyleUnderline"/>
        </w:rPr>
        <w:t xml:space="preserve">, and </w:t>
      </w:r>
      <w:r w:rsidRPr="00744C0D">
        <w:rPr>
          <w:rStyle w:val="Emphasis"/>
          <w:highlight w:val="green"/>
        </w:rPr>
        <w:t>in particular to</w:t>
      </w:r>
      <w:r w:rsidRPr="00744C0D">
        <w:rPr>
          <w:rStyle w:val="StyleUnderline"/>
        </w:rPr>
        <w:t xml:space="preserve"> the </w:t>
      </w:r>
      <w:r w:rsidRPr="00744C0D">
        <w:rPr>
          <w:rStyle w:val="Emphasis"/>
          <w:highlight w:val="green"/>
        </w:rPr>
        <w:t>mining</w:t>
      </w:r>
      <w:r w:rsidRPr="00744C0D">
        <w:rPr>
          <w:rStyle w:val="StyleUnderline"/>
        </w:rPr>
        <w:t xml:space="preserve"> of celestial bodies such as the Moon or near earth asteroids</w:t>
      </w:r>
      <w:r w:rsidRPr="00744C0D">
        <w:rPr>
          <w:sz w:val="16"/>
        </w:rPr>
        <w:t xml:space="preserve"> [35]. </w:t>
      </w:r>
      <w:r w:rsidRPr="00744C0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744C0D">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RPr="00744C0D">
        <w:rPr>
          <w:rStyle w:val="StyleUnderline"/>
        </w:rPr>
        <w:t>How such eventual exploitation occurs, and under what precise national and international regulatory and licensing regimes, is thus still a matter for the future to decide.</w:t>
      </w:r>
    </w:p>
    <w:p w14:paraId="636E52FF" w14:textId="77777777" w:rsidR="00A01601" w:rsidRPr="00744C0D" w:rsidRDefault="00A01601" w:rsidP="00A01601">
      <w:pPr>
        <w:ind w:left="720"/>
        <w:rPr>
          <w:sz w:val="16"/>
        </w:rPr>
      </w:pPr>
      <w:r w:rsidRPr="00744C0D">
        <w:rPr>
          <w:rStyle w:val="StyleUnderline"/>
        </w:rPr>
        <w:t xml:space="preserve">On the other hand, it has also been suggested that modifications and </w:t>
      </w:r>
      <w:r w:rsidRPr="00744C0D">
        <w:rPr>
          <w:rStyle w:val="Emphasis"/>
          <w:highlight w:val="green"/>
        </w:rPr>
        <w:t xml:space="preserve">additions to the OST based on terrestrial models </w:t>
      </w:r>
      <w:r w:rsidRPr="00744C0D">
        <w:rPr>
          <w:rStyle w:val="StyleUnderline"/>
        </w:rPr>
        <w:t>will</w:t>
      </w:r>
      <w:r w:rsidRPr="00744C0D">
        <w:rPr>
          <w:rStyle w:val="Emphasis"/>
          <w:highlight w:val="green"/>
        </w:rPr>
        <w:t xml:space="preserve"> provide sufficient guarantee of the right to</w:t>
      </w:r>
      <w:r w:rsidRPr="00744C0D">
        <w:rPr>
          <w:rStyle w:val="StyleUnderline"/>
        </w:rPr>
        <w:t xml:space="preserve"> make </w:t>
      </w:r>
      <w:r w:rsidRPr="00744C0D">
        <w:rPr>
          <w:rStyle w:val="Emphasis"/>
          <w:highlight w:val="green"/>
        </w:rPr>
        <w:t>profits</w:t>
      </w:r>
      <w:r w:rsidRPr="00744C0D">
        <w:rPr>
          <w:rStyle w:val="StyleUnderline"/>
        </w:rPr>
        <w:t xml:space="preserve"> from the exploitation of outer space resources.</w:t>
      </w:r>
      <w:r w:rsidRPr="00744C0D">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744C0D">
        <w:rPr>
          <w:rStyle w:val="StyleUnderline"/>
        </w:rPr>
        <w:t xml:space="preserve">Furthermore, in addition to important, and possibly irreconcilable, differences between a California gold rush style approach and the OST [42], </w:t>
      </w:r>
      <w:r w:rsidRPr="00744C0D">
        <w:rPr>
          <w:rStyle w:val="Emphasis"/>
          <w:highlight w:val="green"/>
        </w:rPr>
        <w:t>arguments suggesting</w:t>
      </w:r>
      <w:r w:rsidRPr="00744C0D">
        <w:rPr>
          <w:rStyle w:val="StyleUnderline"/>
        </w:rPr>
        <w:t xml:space="preserve"> fee-simple or similar </w:t>
      </w:r>
      <w:r w:rsidRPr="00744C0D">
        <w:rPr>
          <w:rStyle w:val="Emphasis"/>
          <w:highlight w:val="green"/>
        </w:rPr>
        <w:t>ownership is necessary</w:t>
      </w:r>
      <w:r w:rsidRPr="00744C0D">
        <w:rPr>
          <w:rStyle w:val="StyleUnderline"/>
        </w:rPr>
        <w:t xml:space="preserve"> for profitable private outer space resource exploitation simply </w:t>
      </w:r>
      <w:r w:rsidRPr="00744C0D">
        <w:rPr>
          <w:rStyle w:val="Emphasis"/>
          <w:highlight w:val="green"/>
        </w:rPr>
        <w:t xml:space="preserve">do not stand in the face </w:t>
      </w:r>
      <w:r w:rsidRPr="00744C0D">
        <w:rPr>
          <w:rStyle w:val="StyleUnderline"/>
        </w:rPr>
        <w:t>of</w:t>
      </w:r>
      <w:r w:rsidRPr="00744C0D">
        <w:rPr>
          <w:rStyle w:val="Emphasis"/>
        </w:rPr>
        <w:t xml:space="preserve"> </w:t>
      </w:r>
      <w:r w:rsidRPr="00744C0D">
        <w:rPr>
          <w:rStyle w:val="StyleUnderline"/>
        </w:rPr>
        <w:t>contrary evidence from numerous terrestrial examples.</w:t>
      </w:r>
      <w:r w:rsidRPr="00744C0D">
        <w:rPr>
          <w:rStyle w:val="Emphasis"/>
          <w:highlight w:val="green"/>
        </w:rPr>
        <w:t xml:space="preserve"> These include offshore oil drilling, mining, timber and grazing operations</w:t>
      </w:r>
      <w:r w:rsidRPr="00744C0D">
        <w:rPr>
          <w:rStyle w:val="StyleUnderline"/>
        </w:rPr>
        <w:t xml:space="preserve"> in the United States and internationally </w:t>
      </w:r>
      <w:r w:rsidRPr="00744C0D">
        <w:rPr>
          <w:rStyle w:val="Emphasis"/>
          <w:highlight w:val="green"/>
        </w:rPr>
        <w:t>which are regularly and profitably undertaken without ownership</w:t>
      </w:r>
      <w:r w:rsidRPr="00744C0D">
        <w:rPr>
          <w:sz w:val="16"/>
        </w:rPr>
        <w:t xml:space="preserve"> [43]. Thus P. M. Sterns and L. I. Tennen argue that the current international regime does provide an adequate framework for commercial development in space, that fee-simple ownership is unnecessary and:</w:t>
      </w:r>
    </w:p>
    <w:p w14:paraId="1A72FB99" w14:textId="77777777" w:rsidR="00A01601" w:rsidRPr="00744C0D" w:rsidRDefault="00A01601" w:rsidP="00A01601">
      <w:pPr>
        <w:ind w:left="720"/>
        <w:rPr>
          <w:sz w:val="16"/>
        </w:rPr>
      </w:pPr>
      <w:r w:rsidRPr="00744C0D">
        <w:rPr>
          <w:sz w:val="16"/>
        </w:rPr>
        <w:t>“</w:t>
      </w:r>
      <w:r w:rsidRPr="00744C0D">
        <w:rPr>
          <w:rStyle w:val="Emphasis"/>
          <w:highlight w:val="green"/>
        </w:rPr>
        <w:t>those who advocate the</w:t>
      </w:r>
      <w:r w:rsidRPr="00744C0D">
        <w:rPr>
          <w:rStyle w:val="StyleUnderline"/>
        </w:rPr>
        <w:t xml:space="preserve"> renunciation and </w:t>
      </w:r>
      <w:r w:rsidRPr="00744C0D">
        <w:rPr>
          <w:rStyle w:val="Emphasis"/>
          <w:highlight w:val="green"/>
        </w:rPr>
        <w:t>abandonment of the nonappropriation principle are</w:t>
      </w:r>
      <w:r w:rsidRPr="00744C0D">
        <w:rPr>
          <w:rStyle w:val="StyleUnderline"/>
        </w:rPr>
        <w:t xml:space="preserve"> either </w:t>
      </w:r>
      <w:r w:rsidRPr="00744C0D">
        <w:rPr>
          <w:rStyle w:val="Emphasis"/>
          <w:highlight w:val="green"/>
        </w:rPr>
        <w:t>seeking to increase their own bottom line</w:t>
      </w:r>
      <w:r w:rsidRPr="00744C0D">
        <w:rPr>
          <w:rStyle w:val="StyleUnderline"/>
        </w:rPr>
        <w:t xml:space="preserve"> by disingenuous and deceptive constructs, or lack an appropriate appreciation and respect for international processes</w:t>
      </w:r>
      <w:r w:rsidRPr="00744C0D">
        <w:rPr>
          <w:sz w:val="16"/>
        </w:rPr>
        <w:t xml:space="preserve"> [[44], p. 2439]”.</w:t>
      </w:r>
    </w:p>
    <w:p w14:paraId="482AD2D4" w14:textId="77777777" w:rsidR="00A01601" w:rsidRPr="00744C0D" w:rsidRDefault="00A01601" w:rsidP="00A01601">
      <w:pPr>
        <w:ind w:left="720"/>
        <w:rPr>
          <w:rStyle w:val="StyleUnderline"/>
        </w:rPr>
      </w:pPr>
      <w:r w:rsidRPr="00744C0D">
        <w:rPr>
          <w:rStyle w:val="StyleUnderline"/>
        </w:rPr>
        <w:t xml:space="preserve">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 </w:t>
      </w:r>
      <w:r w:rsidRPr="00744C0D">
        <w:rPr>
          <w:rStyle w:val="Emphasis"/>
          <w:highlight w:val="green"/>
        </w:rPr>
        <w:t>Nor would a system based on</w:t>
      </w:r>
      <w:r w:rsidRPr="00744C0D">
        <w:rPr>
          <w:rStyle w:val="StyleUnderline"/>
        </w:rPr>
        <w:t xml:space="preserve"> fee simple </w:t>
      </w:r>
      <w:r w:rsidRPr="00744C0D">
        <w:rPr>
          <w:rStyle w:val="Emphasis"/>
          <w:highlight w:val="green"/>
        </w:rPr>
        <w:t xml:space="preserve">ownership be likely to </w:t>
      </w:r>
      <w:r w:rsidRPr="00744C0D">
        <w:rPr>
          <w:rStyle w:val="StyleUnderline"/>
        </w:rPr>
        <w:t>tangibly</w:t>
      </w:r>
      <w:r w:rsidRPr="00744C0D">
        <w:rPr>
          <w:rStyle w:val="Emphasis"/>
          <w:highlight w:val="green"/>
        </w:rPr>
        <w:t xml:space="preserve"> benefit more than a small proportion </w:t>
      </w:r>
      <w:r w:rsidRPr="00744C0D">
        <w:rPr>
          <w:rStyle w:val="StyleUnderline"/>
        </w:rPr>
        <w:t>of the world's</w:t>
      </w:r>
      <w:r w:rsidRPr="00744C0D">
        <w:rPr>
          <w:rStyle w:val="Emphasis"/>
          <w:highlight w:val="green"/>
        </w:rPr>
        <w:t xml:space="preserve"> population.</w:t>
      </w:r>
      <w:r w:rsidRPr="00744C0D">
        <w:rPr>
          <w:rStyle w:val="StyleUnderline"/>
        </w:rPr>
        <w:t xml:space="preserve"> Instead, </w:t>
      </w:r>
      <w:r w:rsidRPr="00744C0D">
        <w:rPr>
          <w:rStyle w:val="Emphasis"/>
          <w:highlight w:val="green"/>
        </w:rPr>
        <w:t xml:space="preserve">the </w:t>
      </w:r>
      <w:r w:rsidRPr="00744C0D">
        <w:rPr>
          <w:rStyle w:val="StyleUnderline"/>
        </w:rPr>
        <w:t>eventual</w:t>
      </w:r>
      <w:r w:rsidRPr="00744C0D">
        <w:rPr>
          <w:rStyle w:val="Emphasis"/>
          <w:highlight w:val="green"/>
        </w:rPr>
        <w:t xml:space="preserve"> wealth</w:t>
      </w:r>
      <w:r w:rsidRPr="00744C0D">
        <w:rPr>
          <w:rStyle w:val="StyleUnderline"/>
        </w:rPr>
        <w:t xml:space="preserve"> from exploiting celestial bodies</w:t>
      </w:r>
      <w:r w:rsidRPr="00744C0D">
        <w:rPr>
          <w:rStyle w:val="Emphasis"/>
        </w:rPr>
        <w:t xml:space="preserve"> </w:t>
      </w:r>
      <w:r w:rsidRPr="00744C0D">
        <w:rPr>
          <w:rStyle w:val="Emphasis"/>
          <w:highlight w:val="green"/>
        </w:rPr>
        <w:t xml:space="preserve">would be concentrated </w:t>
      </w:r>
      <w:r w:rsidRPr="00744C0D">
        <w:rPr>
          <w:rStyle w:val="StyleUnderline"/>
        </w:rPr>
        <w:t xml:space="preserve">in the hands of a few, </w:t>
      </w:r>
      <w:r w:rsidRPr="00744C0D">
        <w:rPr>
          <w:rStyle w:val="Emphasis"/>
          <w:highlight w:val="green"/>
        </w:rPr>
        <w:t>exacerbating</w:t>
      </w:r>
      <w:r w:rsidRPr="00744C0D">
        <w:rPr>
          <w:rStyle w:val="StyleUnderline"/>
        </w:rPr>
        <w:t xml:space="preserve"> rather than alleviating </w:t>
      </w:r>
      <w:r w:rsidRPr="00744C0D">
        <w:rPr>
          <w:rStyle w:val="Emphasis"/>
          <w:highlight w:val="green"/>
        </w:rPr>
        <w:t xml:space="preserve">existing problems </w:t>
      </w:r>
      <w:r w:rsidRPr="00744C0D">
        <w:rPr>
          <w:rStyle w:val="StyleUnderline"/>
        </w:rPr>
        <w:t>for humanity and global sustainable development.</w:t>
      </w:r>
    </w:p>
    <w:p w14:paraId="2DE6FC56" w14:textId="77777777" w:rsidR="00A01601" w:rsidRPr="00744C0D" w:rsidRDefault="00A01601" w:rsidP="00A01601">
      <w:pPr>
        <w:ind w:left="720"/>
        <w:rPr>
          <w:sz w:val="16"/>
        </w:rPr>
      </w:pPr>
      <w:r w:rsidRPr="00744C0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744C0D">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116B499C" w14:textId="77777777" w:rsidR="00A01601" w:rsidRPr="00744C0D" w:rsidRDefault="00A01601" w:rsidP="00A01601">
      <w:pPr>
        <w:ind w:left="720"/>
        <w:rPr>
          <w:rStyle w:val="StyleUnderline"/>
        </w:rPr>
      </w:pPr>
      <w:r w:rsidRPr="00744C0D">
        <w:rPr>
          <w:rStyle w:val="StyleUnderline"/>
        </w:rPr>
        <w:t xml:space="preserve">Ultimately, </w:t>
      </w:r>
      <w:r w:rsidRPr="00744C0D">
        <w:rPr>
          <w:rStyle w:val="Emphasis"/>
          <w:highlight w:val="green"/>
        </w:rPr>
        <w:t xml:space="preserve">some form of international governance of outer space as </w:t>
      </w:r>
      <w:proofErr w:type="gramStart"/>
      <w:r w:rsidRPr="00744C0D">
        <w:rPr>
          <w:rStyle w:val="Emphasis"/>
          <w:highlight w:val="green"/>
        </w:rPr>
        <w:t>a global commons</w:t>
      </w:r>
      <w:proofErr w:type="gramEnd"/>
      <w:r w:rsidRPr="00744C0D">
        <w:rPr>
          <w:sz w:val="16"/>
        </w:rPr>
        <w:t xml:space="preserve"> [45] </w:t>
      </w:r>
      <w:r w:rsidRPr="00744C0D">
        <w:rPr>
          <w:rStyle w:val="Emphasis"/>
          <w:highlight w:val="green"/>
        </w:rPr>
        <w:t>building on the OST</w:t>
      </w:r>
      <w:r w:rsidRPr="00744C0D">
        <w:rPr>
          <w:rStyle w:val="StyleUnderline"/>
        </w:rPr>
        <w:t xml:space="preserve"> and the current corpus juris spatialis </w:t>
      </w:r>
      <w:r w:rsidRPr="00744C0D">
        <w:rPr>
          <w:rStyle w:val="Emphasis"/>
          <w:highlight w:val="green"/>
        </w:rPr>
        <w:t>seems</w:t>
      </w:r>
      <w:r w:rsidRPr="00744C0D">
        <w:rPr>
          <w:rStyle w:val="StyleUnderline"/>
        </w:rPr>
        <w:t xml:space="preserve"> both more likely and </w:t>
      </w:r>
      <w:r w:rsidRPr="00744C0D">
        <w:rPr>
          <w:rStyle w:val="Emphasis"/>
          <w:highlight w:val="green"/>
        </w:rPr>
        <w:t>more desirable</w:t>
      </w:r>
      <w:r w:rsidRPr="00744C0D">
        <w:rPr>
          <w:rStyle w:val="StyleUnderline"/>
        </w:rPr>
        <w:t xml:space="preserve"> than an abrogation of the OST and its replacement with an entirely new treaty regime. Thus, an international regime built upon this existing regime will need to be constructed which takes</w:t>
      </w:r>
      <w:r w:rsidRPr="00744C0D">
        <w:rPr>
          <w:rStyle w:val="Emphasis"/>
          <w:highlight w:val="green"/>
        </w:rPr>
        <w:t xml:space="preserve"> a balanced approach</w:t>
      </w:r>
      <w:r w:rsidRPr="00744C0D">
        <w:rPr>
          <w:rStyle w:val="StyleUnderline"/>
        </w:rPr>
        <w:t xml:space="preserve"> to space exploration, development and exploitation and which encourages entrepreneurial development but also moves beyond vague utopian platitudes to real and concrete benefits for all of humanity.</w:t>
      </w:r>
    </w:p>
    <w:p w14:paraId="3D9951D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panose1 w:val="02010600030101010101"/>
    <w:charset w:val="86"/>
    <w:family w:val="auto"/>
    <w:pitch w:val="variable"/>
    <w:sig w:usb0="00000003" w:usb1="288F0000" w:usb2="00000016" w:usb3="00000000" w:csb0="00040001" w:csb1="00000000"/>
  </w:font>
  <w:font w:name="Arial Narrow">
    <w:panose1 w:val="020B0606020202030204"/>
    <w:charset w:val="00"/>
    <w:family w:val="auto"/>
    <w:pitch w:val="variable"/>
    <w:sig w:usb0="00000287" w:usb1="00000800" w:usb2="00000000" w:usb3="00000000" w:csb0="0000009F" w:csb1="00000000"/>
  </w:font>
  <w:font w:name="Georgia">
    <w:panose1 w:val="02040502050405020303"/>
    <w:charset w:val="00"/>
    <w:family w:val="auto"/>
    <w:pitch w:val="variable"/>
    <w:sig w:usb0="00000287" w:usb1="00000000" w:usb2="00000000" w:usb3="00000000" w:csb0="0000009F" w:csb1="00000000"/>
  </w:font>
  <w:font w:name="MS Gothic">
    <w:panose1 w:val="020B06090702050802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180374C"/>
    <w:multiLevelType w:val="hybridMultilevel"/>
    <w:tmpl w:val="57363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1E671F2"/>
    <w:multiLevelType w:val="hybridMultilevel"/>
    <w:tmpl w:val="DA58E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74767E7"/>
    <w:multiLevelType w:val="hybridMultilevel"/>
    <w:tmpl w:val="B852D19C"/>
    <w:lvl w:ilvl="0" w:tplc="3E7ED3FA">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A17EB2"/>
    <w:multiLevelType w:val="hybridMultilevel"/>
    <w:tmpl w:val="E6283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B721FA2"/>
    <w:multiLevelType w:val="hybridMultilevel"/>
    <w:tmpl w:val="85B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BD0310F"/>
    <w:multiLevelType w:val="hybridMultilevel"/>
    <w:tmpl w:val="7F0A0674"/>
    <w:lvl w:ilvl="0" w:tplc="0809000F">
      <w:start w:val="6"/>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C674EE4"/>
    <w:multiLevelType w:val="hybridMultilevel"/>
    <w:tmpl w:val="CA40A1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32213F1"/>
    <w:multiLevelType w:val="hybridMultilevel"/>
    <w:tmpl w:val="88209842"/>
    <w:lvl w:ilvl="0" w:tplc="B058A99E">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3EB2A2F"/>
    <w:multiLevelType w:val="hybridMultilevel"/>
    <w:tmpl w:val="B32294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4074A1B"/>
    <w:multiLevelType w:val="hybridMultilevel"/>
    <w:tmpl w:val="8618BF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84106A5"/>
    <w:multiLevelType w:val="hybridMultilevel"/>
    <w:tmpl w:val="30EAF1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nsid w:val="2968347D"/>
    <w:multiLevelType w:val="hybridMultilevel"/>
    <w:tmpl w:val="E29AC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406EFA"/>
    <w:multiLevelType w:val="hybridMultilevel"/>
    <w:tmpl w:val="BEDEE1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B195F80"/>
    <w:multiLevelType w:val="hybridMultilevel"/>
    <w:tmpl w:val="161231B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79443B7"/>
    <w:multiLevelType w:val="hybridMultilevel"/>
    <w:tmpl w:val="FDCC37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9225B7D"/>
    <w:multiLevelType w:val="hybridMultilevel"/>
    <w:tmpl w:val="6F5C9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3315803"/>
    <w:multiLevelType w:val="hybridMultilevel"/>
    <w:tmpl w:val="0AE8A4B0"/>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3464B18"/>
    <w:multiLevelType w:val="hybridMultilevel"/>
    <w:tmpl w:val="673492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61A4419"/>
    <w:multiLevelType w:val="hybridMultilevel"/>
    <w:tmpl w:val="3AF67F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04E1FA2"/>
    <w:multiLevelType w:val="hybridMultilevel"/>
    <w:tmpl w:val="3F2E496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AEA2EA0"/>
    <w:multiLevelType w:val="hybridMultilevel"/>
    <w:tmpl w:val="4E688006"/>
    <w:lvl w:ilvl="0" w:tplc="FFFFFFFF">
      <w:start w:val="1"/>
      <w:numFmt w:val="decimal"/>
      <w:lvlText w:val="%1."/>
      <w:lvlJc w:val="left"/>
      <w:pPr>
        <w:ind w:left="720" w:hanging="360"/>
      </w:pPr>
      <w:rPr>
        <w:rFonts w:ascii="Calibri" w:eastAsiaTheme="majorEastAsia" w:hAnsi="Calibri" w:cs="Calibri"/>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1"/>
  </w:num>
  <w:num w:numId="13">
    <w:abstractNumId w:val="21"/>
  </w:num>
  <w:num w:numId="14">
    <w:abstractNumId w:val="20"/>
  </w:num>
  <w:num w:numId="15">
    <w:abstractNumId w:val="12"/>
  </w:num>
  <w:num w:numId="16">
    <w:abstractNumId w:val="17"/>
  </w:num>
  <w:num w:numId="17">
    <w:abstractNumId w:val="23"/>
  </w:num>
  <w:num w:numId="18">
    <w:abstractNumId w:val="26"/>
  </w:num>
  <w:num w:numId="19">
    <w:abstractNumId w:val="19"/>
  </w:num>
  <w:num w:numId="20">
    <w:abstractNumId w:val="32"/>
  </w:num>
  <w:num w:numId="21">
    <w:abstractNumId w:val="29"/>
  </w:num>
  <w:num w:numId="22">
    <w:abstractNumId w:val="15"/>
  </w:num>
  <w:num w:numId="23">
    <w:abstractNumId w:val="22"/>
  </w:num>
  <w:num w:numId="24">
    <w:abstractNumId w:val="28"/>
  </w:num>
  <w:num w:numId="25">
    <w:abstractNumId w:val="27"/>
  </w:num>
  <w:num w:numId="26">
    <w:abstractNumId w:val="11"/>
  </w:num>
  <w:num w:numId="27">
    <w:abstractNumId w:val="18"/>
  </w:num>
  <w:num w:numId="28">
    <w:abstractNumId w:val="30"/>
  </w:num>
  <w:num w:numId="29">
    <w:abstractNumId w:val="25"/>
  </w:num>
  <w:num w:numId="30">
    <w:abstractNumId w:val="16"/>
  </w:num>
  <w:num w:numId="31">
    <w:abstractNumId w:val="14"/>
  </w:num>
  <w:num w:numId="32">
    <w:abstractNumId w:val="13"/>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B71D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2232"/>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1601"/>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1D4D"/>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56D7"/>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75C"/>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52224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B71D4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71D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71D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B71D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B71D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71D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1D4D"/>
  </w:style>
  <w:style w:type="character" w:customStyle="1" w:styleId="Heading1Char">
    <w:name w:val="Heading 1 Char"/>
    <w:aliases w:val="Pocket Char"/>
    <w:basedOn w:val="DefaultParagraphFont"/>
    <w:link w:val="Heading1"/>
    <w:uiPriority w:val="9"/>
    <w:rsid w:val="00B71D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71D4D"/>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B71D4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B71D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71D4D"/>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B71D4D"/>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B71D4D"/>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B71D4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B71D4D"/>
    <w:rPr>
      <w:color w:val="auto"/>
      <w:u w:val="none"/>
    </w:rPr>
  </w:style>
  <w:style w:type="paragraph" w:styleId="DocumentMap">
    <w:name w:val="Document Map"/>
    <w:basedOn w:val="Normal"/>
    <w:link w:val="DocumentMapChar"/>
    <w:uiPriority w:val="99"/>
    <w:semiHidden/>
    <w:unhideWhenUsed/>
    <w:rsid w:val="00B71D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71D4D"/>
    <w:rPr>
      <w:rFonts w:ascii="Lucida Grande" w:hAnsi="Lucida Grande" w:cs="Lucida Grande"/>
    </w:rPr>
  </w:style>
  <w:style w:type="paragraph" w:customStyle="1" w:styleId="Emphasis1">
    <w:name w:val="Emphasis1"/>
    <w:basedOn w:val="Normal"/>
    <w:link w:val="Emphasis"/>
    <w:autoRedefine/>
    <w:uiPriority w:val="20"/>
    <w:qFormat/>
    <w:rsid w:val="00B71D4D"/>
    <w:pPr>
      <w:pBdr>
        <w:top w:val="single" w:sz="4" w:space="1" w:color="auto"/>
        <w:left w:val="single" w:sz="4" w:space="4" w:color="auto"/>
        <w:bottom w:val="single" w:sz="4" w:space="1" w:color="auto"/>
        <w:right w:val="single" w:sz="4" w:space="4" w:color="auto"/>
      </w:pBdr>
      <w:ind w:left="720"/>
      <w:jc w:val="both"/>
    </w:pPr>
    <w:rPr>
      <w:rFonts w:cstheme="minorBidi"/>
      <w:b/>
      <w:iCs/>
      <w:u w:val="single"/>
    </w:rPr>
  </w:style>
  <w:style w:type="paragraph" w:customStyle="1" w:styleId="textbold">
    <w:name w:val="text bold"/>
    <w:basedOn w:val="Normal"/>
    <w:uiPriority w:val="20"/>
    <w:qFormat/>
    <w:rsid w:val="00B71D4D"/>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B71D4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B71D4D"/>
    <w:pPr>
      <w:ind w:left="720"/>
      <w:contextualSpacing/>
    </w:pPr>
  </w:style>
  <w:style w:type="paragraph" w:customStyle="1" w:styleId="VladaPalanciuc">
    <w:name w:val="Vlada Palanciuc"/>
    <w:basedOn w:val="Normal"/>
    <w:autoRedefine/>
    <w:qFormat/>
    <w:rsid w:val="00B71D4D"/>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B71D4D"/>
    <w:pPr>
      <w:spacing w:before="100" w:beforeAutospacing="1" w:after="100" w:afterAutospacing="1"/>
    </w:pPr>
  </w:style>
  <w:style w:type="character" w:customStyle="1" w:styleId="Style1Char">
    <w:name w:val="Style1 Char"/>
    <w:basedOn w:val="DefaultParagraphFont"/>
    <w:rsid w:val="00B71D4D"/>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B71D4D"/>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B71D4D"/>
    <w:rPr>
      <w:rFonts w:cs="Calibri"/>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Note Level 21,ca"/>
    <w:basedOn w:val="Heading1"/>
    <w:autoRedefine/>
    <w:uiPriority w:val="99"/>
    <w:qFormat/>
    <w:rsid w:val="00B71D4D"/>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B71D4D"/>
    <w:rPr>
      <w:rFonts w:ascii="Arial Narrow" w:eastAsia="Calibri" w:hAnsi="Arial Narrow" w:cs="Times New Roman"/>
      <w:color w:val="000000"/>
      <w:sz w:val="16"/>
    </w:rPr>
  </w:style>
  <w:style w:type="paragraph" w:customStyle="1" w:styleId="Small">
    <w:name w:val="Small"/>
    <w:basedOn w:val="Normal"/>
    <w:next w:val="Normal"/>
    <w:link w:val="SmallChar"/>
    <w:qFormat/>
    <w:rsid w:val="00B71D4D"/>
    <w:rPr>
      <w:rFonts w:ascii="Arial Narrow" w:eastAsia="Calibri" w:hAnsi="Arial Narrow" w:cs="Times New Roman"/>
      <w:color w:val="000000"/>
      <w:sz w:val="16"/>
    </w:rPr>
  </w:style>
  <w:style w:type="character" w:customStyle="1" w:styleId="AuthorYear">
    <w:name w:val="AuthorYear"/>
    <w:uiPriority w:val="1"/>
    <w:qFormat/>
    <w:rsid w:val="00B71D4D"/>
    <w:rPr>
      <w:rFonts w:ascii="Georgia" w:hAnsi="Georgia"/>
      <w:b/>
      <w:sz w:val="24"/>
    </w:rPr>
  </w:style>
  <w:style w:type="paragraph" w:customStyle="1" w:styleId="msonormal0">
    <w:name w:val="msonormal"/>
    <w:basedOn w:val="Normal"/>
    <w:rsid w:val="00B71D4D"/>
    <w:pPr>
      <w:spacing w:before="100" w:beforeAutospacing="1" w:after="100" w:afterAutospacing="1"/>
    </w:pPr>
    <w:rPr>
      <w:lang w:val="en-HK" w:eastAsia="zh-CN"/>
    </w:rPr>
  </w:style>
  <w:style w:type="paragraph" w:customStyle="1" w:styleId="paragraph">
    <w:name w:val="paragraph"/>
    <w:basedOn w:val="Normal"/>
    <w:rsid w:val="00B71D4D"/>
    <w:pPr>
      <w:spacing w:before="100" w:beforeAutospacing="1" w:after="100" w:afterAutospacing="1"/>
    </w:pPr>
    <w:rPr>
      <w:lang w:val="en-HK" w:eastAsia="zh-CN"/>
    </w:rPr>
  </w:style>
  <w:style w:type="character" w:customStyle="1" w:styleId="textrun">
    <w:name w:val="textrun"/>
    <w:basedOn w:val="DefaultParagraphFont"/>
    <w:rsid w:val="00B71D4D"/>
  </w:style>
  <w:style w:type="character" w:customStyle="1" w:styleId="normaltextrun">
    <w:name w:val="normaltextrun"/>
    <w:basedOn w:val="DefaultParagraphFont"/>
    <w:rsid w:val="00B71D4D"/>
  </w:style>
  <w:style w:type="character" w:customStyle="1" w:styleId="eop">
    <w:name w:val="eop"/>
    <w:basedOn w:val="DefaultParagraphFont"/>
    <w:rsid w:val="00B71D4D"/>
  </w:style>
  <w:style w:type="character" w:customStyle="1" w:styleId="spellingerror">
    <w:name w:val="spellingerror"/>
    <w:basedOn w:val="DefaultParagraphFont"/>
    <w:rsid w:val="00B71D4D"/>
  </w:style>
  <w:style w:type="character" w:customStyle="1" w:styleId="contextualspellingandgrammarerror">
    <w:name w:val="contextualspellingandgrammarerror"/>
    <w:basedOn w:val="DefaultParagraphFont"/>
    <w:rsid w:val="00B71D4D"/>
  </w:style>
  <w:style w:type="character" w:customStyle="1" w:styleId="findhit">
    <w:name w:val="findhit"/>
    <w:basedOn w:val="DefaultParagraphFont"/>
    <w:rsid w:val="00B71D4D"/>
  </w:style>
  <w:style w:type="paragraph" w:customStyle="1" w:styleId="card0">
    <w:name w:val="card"/>
    <w:aliases w:val="Medium Grid 21"/>
    <w:basedOn w:val="Normal"/>
    <w:next w:val="Normal"/>
    <w:uiPriority w:val="1"/>
    <w:qFormat/>
    <w:rsid w:val="00B71D4D"/>
    <w:pPr>
      <w:ind w:left="288" w:right="288"/>
    </w:pPr>
    <w:rPr>
      <w:rFonts w:asciiTheme="minorHAnsi" w:hAnsiTheme="minorHAnsi"/>
      <w:u w:val="single"/>
    </w:rPr>
  </w:style>
  <w:style w:type="paragraph" w:customStyle="1" w:styleId="text-justify">
    <w:name w:val="text-justify"/>
    <w:basedOn w:val="Normal"/>
    <w:rsid w:val="00B71D4D"/>
    <w:pPr>
      <w:spacing w:before="100" w:beforeAutospacing="1" w:after="100" w:afterAutospacing="1"/>
    </w:pPr>
  </w:style>
  <w:style w:type="paragraph" w:styleId="NormalWeb">
    <w:name w:val="Normal (Web)"/>
    <w:basedOn w:val="Normal"/>
    <w:uiPriority w:val="99"/>
    <w:unhideWhenUsed/>
    <w:rsid w:val="00B71D4D"/>
    <w:pPr>
      <w:spacing w:before="100" w:beforeAutospacing="1" w:after="100" w:afterAutospacing="1"/>
    </w:pPr>
  </w:style>
  <w:style w:type="character" w:styleId="CommentReference">
    <w:name w:val="annotation reference"/>
    <w:basedOn w:val="DefaultParagraphFont"/>
    <w:uiPriority w:val="99"/>
    <w:semiHidden/>
    <w:unhideWhenUsed/>
    <w:rsid w:val="00B71D4D"/>
    <w:rPr>
      <w:sz w:val="16"/>
      <w:szCs w:val="16"/>
    </w:rPr>
  </w:style>
  <w:style w:type="paragraph" w:styleId="CommentText">
    <w:name w:val="annotation text"/>
    <w:basedOn w:val="Normal"/>
    <w:link w:val="CommentTextChar"/>
    <w:uiPriority w:val="99"/>
    <w:semiHidden/>
    <w:unhideWhenUsed/>
    <w:rsid w:val="00B71D4D"/>
    <w:pPr>
      <w:spacing w:line="240" w:lineRule="auto"/>
    </w:pPr>
    <w:rPr>
      <w:sz w:val="20"/>
      <w:szCs w:val="20"/>
    </w:rPr>
  </w:style>
  <w:style w:type="character" w:customStyle="1" w:styleId="CommentTextChar">
    <w:name w:val="Comment Text Char"/>
    <w:basedOn w:val="DefaultParagraphFont"/>
    <w:link w:val="CommentText"/>
    <w:uiPriority w:val="99"/>
    <w:semiHidden/>
    <w:rsid w:val="00B71D4D"/>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B71D4D"/>
    <w:rPr>
      <w:b/>
      <w:bCs/>
    </w:rPr>
  </w:style>
  <w:style w:type="character" w:customStyle="1" w:styleId="CommentSubjectChar">
    <w:name w:val="Comment Subject Char"/>
    <w:basedOn w:val="CommentTextChar"/>
    <w:link w:val="CommentSubject"/>
    <w:uiPriority w:val="99"/>
    <w:semiHidden/>
    <w:rsid w:val="00B71D4D"/>
    <w:rPr>
      <w:rFonts w:ascii="Calibri" w:hAnsi="Calibri" w:cs="Calibri"/>
      <w:b/>
      <w:bCs/>
      <w:sz w:val="20"/>
      <w:szCs w:val="20"/>
    </w:rPr>
  </w:style>
  <w:style w:type="paragraph" w:styleId="Revision">
    <w:name w:val="Revision"/>
    <w:hidden/>
    <w:uiPriority w:val="99"/>
    <w:semiHidden/>
    <w:rsid w:val="00B71D4D"/>
    <w:rPr>
      <w:rFonts w:ascii="Calibri" w:eastAsiaTheme="minorHAnsi" w:hAnsi="Calibri"/>
      <w:sz w:val="22"/>
      <w:szCs w:val="22"/>
    </w:rPr>
  </w:style>
  <w:style w:type="character" w:customStyle="1" w:styleId="UnresolvedMention">
    <w:name w:val="Unresolved Mention"/>
    <w:basedOn w:val="DefaultParagraphFont"/>
    <w:uiPriority w:val="99"/>
    <w:semiHidden/>
    <w:unhideWhenUsed/>
    <w:rsid w:val="00B71D4D"/>
    <w:rPr>
      <w:color w:val="605E5C"/>
      <w:shd w:val="clear" w:color="auto" w:fill="E1DFDD"/>
    </w:rPr>
  </w:style>
  <w:style w:type="paragraph" w:customStyle="1" w:styleId="ccl-paragraph--s">
    <w:name w:val="ccl-paragraph--s"/>
    <w:basedOn w:val="Normal"/>
    <w:rsid w:val="00B71D4D"/>
    <w:pPr>
      <w:spacing w:before="100" w:beforeAutospacing="1" w:after="100" w:afterAutospacing="1"/>
    </w:pPr>
  </w:style>
  <w:style w:type="paragraph" w:customStyle="1" w:styleId="noname">
    <w:name w:val="no_name"/>
    <w:basedOn w:val="Normal"/>
    <w:rsid w:val="00B71D4D"/>
    <w:pPr>
      <w:spacing w:before="100" w:beforeAutospacing="1" w:after="100" w:afterAutospacing="1"/>
    </w:pPr>
  </w:style>
  <w:style w:type="paragraph" w:customStyle="1" w:styleId="topic-paragraph">
    <w:name w:val="topic-paragraph"/>
    <w:basedOn w:val="Normal"/>
    <w:rsid w:val="00B71D4D"/>
    <w:pPr>
      <w:spacing w:before="100" w:beforeAutospacing="1" w:after="100" w:afterAutospacing="1"/>
    </w:pPr>
  </w:style>
  <w:style w:type="character" w:styleId="Strong">
    <w:name w:val="Strong"/>
    <w:basedOn w:val="DefaultParagraphFont"/>
    <w:uiPriority w:val="22"/>
    <w:qFormat/>
    <w:rsid w:val="00B71D4D"/>
    <w:rPr>
      <w:b/>
      <w:bCs/>
    </w:rPr>
  </w:style>
  <w:style w:type="paragraph" w:customStyle="1" w:styleId="Emphasize">
    <w:name w:val="Emphasize"/>
    <w:basedOn w:val="Normal"/>
    <w:autoRedefine/>
    <w:uiPriority w:val="7"/>
    <w:qFormat/>
    <w:rsid w:val="00B71D4D"/>
    <w:pPr>
      <w:pBdr>
        <w:top w:val="single" w:sz="18" w:space="0" w:color="auto"/>
        <w:left w:val="single" w:sz="18" w:space="0" w:color="auto"/>
        <w:bottom w:val="single" w:sz="18" w:space="0" w:color="auto"/>
        <w:right w:val="single" w:sz="18" w:space="0" w:color="auto"/>
      </w:pBdr>
      <w:spacing w:after="0" w:line="256" w:lineRule="auto"/>
      <w:ind w:left="720"/>
      <w:jc w:val="both"/>
    </w:pPr>
    <w:rPr>
      <w:rFonts w:eastAsiaTheme="minorHAnsi"/>
      <w:b/>
      <w:iCs/>
      <w:szCs w:val="22"/>
      <w:u w:val="single"/>
    </w:rPr>
  </w:style>
  <w:style w:type="character" w:customStyle="1" w:styleId="NothingChar">
    <w:name w:val="Nothing Char"/>
    <w:link w:val="Nothing"/>
    <w:locked/>
    <w:rsid w:val="00B71D4D"/>
  </w:style>
  <w:style w:type="paragraph" w:customStyle="1" w:styleId="Nothing">
    <w:name w:val="Nothing"/>
    <w:link w:val="NothingChar"/>
    <w:rsid w:val="00B71D4D"/>
    <w:pPr>
      <w:jc w:val="both"/>
    </w:pPr>
  </w:style>
  <w:style w:type="paragraph" w:styleId="BodyText">
    <w:name w:val="Body Text"/>
    <w:basedOn w:val="Normal"/>
    <w:link w:val="BodyTextChar"/>
    <w:rsid w:val="00B71D4D"/>
    <w:rPr>
      <w:szCs w:val="20"/>
    </w:rPr>
  </w:style>
  <w:style w:type="character" w:customStyle="1" w:styleId="BodyTextChar">
    <w:name w:val="Body Text Char"/>
    <w:basedOn w:val="DefaultParagraphFont"/>
    <w:link w:val="BodyText"/>
    <w:rsid w:val="00B71D4D"/>
    <w:rPr>
      <w:rFonts w:ascii="Calibri" w:hAnsi="Calibri" w:cs="Calibri"/>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4" Type="http://schemas.openxmlformats.org/officeDocument/2006/relationships/hyperlink" Target="https://doi.org/10.1163/15733823-00215p01" TargetMode="External"/><Relationship Id="rId15" Type="http://schemas.openxmlformats.org/officeDocument/2006/relationships/hyperlink" Target="https://www.gutenberg.org/files/2434/2434-h/2434-h.htm" TargetMode="External"/><Relationship Id="rId16" Type="http://schemas.openxmlformats.org/officeDocument/2006/relationships/hyperlink" Target="https://quod.lib.umich.edu/cgi/t/text/pageviewer-idx?cc=eebo2;c=eebo2;idno=a68588.0001.001;node=A68588.0001.001:5;seq=29;vid=15242;page=root;view=text" TargetMode="External"/><Relationship Id="rId17" Type="http://schemas.openxmlformats.org/officeDocument/2006/relationships/hyperlink" Target="https://www.dhi.ac.uk/hartlib/view?docset=main&amp;docname=62A_08" TargetMode="External"/><Relationship Id="rId18" Type="http://schemas.openxmlformats.org/officeDocument/2006/relationships/hyperlink" Target="https://www.dhi.ac.uk/hartlib/view?docset=main&amp;docname=64_18" TargetMode="External"/><Relationship Id="rId19" Type="http://schemas.openxmlformats.org/officeDocument/2006/relationships/hyperlink" Target="https://www.geekwire.com/2018/jeff-bezos-isdc-space-vision/" TargetMode="External"/><Relationship Id="rId63" Type="http://schemas.openxmlformats.org/officeDocument/2006/relationships/hyperlink" Target="https://www.jacobinmag.com/2015/11/philanthropy-charity-banga-carnegie-gates-foundation-development" TargetMode="External"/><Relationship Id="rId64" Type="http://schemas.openxmlformats.org/officeDocument/2006/relationships/hyperlink" Target="https://www.jacobinmag.com/2015/11/philanthropy-charity-banga-carnegie-gates-foundation-development" TargetMode="External"/><Relationship Id="rId65" Type="http://schemas.openxmlformats.org/officeDocument/2006/relationships/hyperlink" Target="http://www.peterfrase.com/2011/08/the-decay-of-the-capitalist-class/" TargetMode="External"/><Relationship Id="rId66" Type="http://schemas.openxmlformats.org/officeDocument/2006/relationships/hyperlink" Target="https://www.salon.com/2016/02/21/corporate_reformers_wreck_public_schools_billionaire_foundations_and_wall_street_financiers_are_not_out_to_help_your_kids_learn/" TargetMode="External"/><Relationship Id="rId67" Type="http://schemas.openxmlformats.org/officeDocument/2006/relationships/hyperlink" Target="https://www.recode.net/2016/9/27/13081488/elon-musk-spacex-mars-colony-space-travel-funding-rocket-nasa" TargetMode="External"/><Relationship Id="rId68" Type="http://schemas.openxmlformats.org/officeDocument/2006/relationships/hyperlink" Target="http://www.telegraph.co.uk/science/2017/06/21/elon-musk-create-city-mars-million-inhabitants/" TargetMode="External"/><Relationship Id="rId69" Type="http://schemas.openxmlformats.org/officeDocument/2006/relationships/hyperlink" Target="https://www.jacobinmag.com/2017/02/mars-elon-musk-space-exploration-nasa-colonization" TargetMode="External"/><Relationship Id="rId50" Type="http://schemas.openxmlformats.org/officeDocument/2006/relationships/hyperlink" Target="https://www.jacobinmag.com/2016/07/populism-democracy-technocrats-brexit-trump-sanders-voting-referendum/" TargetMode="External"/><Relationship Id="rId51" Type="http://schemas.openxmlformats.org/officeDocument/2006/relationships/hyperlink" Target="https://www.jacobinmag.com/2015/04/aliens-extraterrestrials-active-seti/" TargetMode="External"/><Relationship Id="rId52" Type="http://schemas.openxmlformats.org/officeDocument/2006/relationships/hyperlink" Target="https://www.washingtonpost.com/news/the-switch/wp/2017/09/29/elon-musk-says-his-next-spaceship-could-not-only-take-to-you-the-moon-and-mars-but-from-n-y-to-london-in-29-minutes/?utm_term=.85279aa2076a" TargetMode="External"/><Relationship Id="rId53" Type="http://schemas.openxmlformats.org/officeDocument/2006/relationships/hyperlink" Target="http://nypost.com/2017/10/07/elon-musks-inspiring-vision-for-reaching-mars-and-the-stars/" TargetMode="External"/><Relationship Id="rId54" Type="http://schemas.openxmlformats.org/officeDocument/2006/relationships/hyperlink" Target="http://blogs.discovermagazine.com/80beats/2010/02/01/obamas-nasa-budget-so-long-moon-missions-hello-private-spaceflight/" TargetMode="External"/><Relationship Id="rId55" Type="http://schemas.openxmlformats.org/officeDocument/2006/relationships/hyperlink" Target="http://www.theregister.co.uk/2012/03/08/nasa_private_space_nasa/" TargetMode="External"/><Relationship Id="rId56" Type="http://schemas.openxmlformats.org/officeDocument/2006/relationships/hyperlink" Target="https://www.wsj.com/articles/america-will-return-to-the-moonand-go-beyond-1507158341?mod=e2fb" TargetMode="External"/><Relationship Id="rId57" Type="http://schemas.openxmlformats.org/officeDocument/2006/relationships/hyperlink" Target="https://www.salon.com/2017/08/06/tacoma-the-next-video-game-from-gone-home-creators-imagines-the-gig-economy-in-space/" TargetMode="External"/><Relationship Id="rId58" Type="http://schemas.openxmlformats.org/officeDocument/2006/relationships/hyperlink" Target="https://www.theguardian.com/world/2015/mar/04/east-india-company-original-corporate-raiders" TargetMode="External"/><Relationship Id="rId59" Type="http://schemas.openxmlformats.org/officeDocument/2006/relationships/hyperlink" Target="https://www.salon.com/2017/09/19/trumps-interior-secretary-on-national-monuments-sell-em-and-strip-em/" TargetMode="External"/><Relationship Id="rId40" Type="http://schemas.openxmlformats.org/officeDocument/2006/relationships/hyperlink" Target="https://www.nasa.gov/press/2015/april/nasa-extends-campaign-for-public-to-name-features-on-pluto" TargetMode="External"/><Relationship Id="rId41" Type="http://schemas.openxmlformats.org/officeDocument/2006/relationships/hyperlink" Target="https://www.nytimes.com/2016/09/28/science/elon-musk-spacex-mars-exploration.html?_r=1" TargetMode="External"/><Relationship Id="rId42" Type="http://schemas.openxmlformats.org/officeDocument/2006/relationships/hyperlink" Target="https://www.theverge.com/2016/9/30/13114704/spacex-elon-musk-vs-mars-one-nasa-mission-timeline" TargetMode="External"/><Relationship Id="rId43" Type="http://schemas.openxmlformats.org/officeDocument/2006/relationships/hyperlink" Target="https://www.dailykos.com/story/2015/5/5/1372730/-Skylab-and-the-Sit-Down-Strike-in-Space" TargetMode="External"/><Relationship Id="rId44" Type="http://schemas.openxmlformats.org/officeDocument/2006/relationships/hyperlink" Target="https://www.newscientist.com/article/mg21628855.100-build-a-mars-base-with-a-box-of-engineered-bugs.html" TargetMode="External"/><Relationship Id="rId45" Type="http://schemas.openxmlformats.org/officeDocument/2006/relationships/hyperlink" Target="https://www.outsideonline.com/1929131/how-much-does-it-cost-climb-everest" TargetMode="External"/><Relationship Id="rId46" Type="http://schemas.openxmlformats.org/officeDocument/2006/relationships/hyperlink" Target="https://kristof.blogs.nytimes.com/2016/03/28/sherpa-they-die-we-go-home/" TargetMode="External"/><Relationship Id="rId47" Type="http://schemas.openxmlformats.org/officeDocument/2006/relationships/hyperlink" Target="http://www.businessinsider.com/starbucks-boycott-after-ceos-refugee-support-2017-1" TargetMode="External"/><Relationship Id="rId48" Type="http://schemas.openxmlformats.org/officeDocument/2006/relationships/hyperlink" Target="http://www.huffingtonpost.com/entry/boycott-starbucks-backfires_us_58903e39e4b0c90efeffd8af" TargetMode="External"/><Relationship Id="rId49" Type="http://schemas.openxmlformats.org/officeDocument/2006/relationships/hyperlink" Target="https://www.jacobinmag.com/2016/11/david-brock-clinton-sanders-donald-trump/"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www.pressreader.com/australia/readers-digest-asia-pacific/20210501/281487869174485" TargetMode="External"/><Relationship Id="rId30" Type="http://schemas.openxmlformats.org/officeDocument/2006/relationships/hyperlink" Target="http://www.mars-one.com/faq/finance-and-feasibility/what-is-mars-ones-funding-model" TargetMode="External"/><Relationship Id="rId31" Type="http://schemas.openxmlformats.org/officeDocument/2006/relationships/hyperlink" Target="https://www.bloomberg.com/news/articles/2016-09-27/elon-musk-s-vision-for-mars-travel-focuses-on-reusable-rockets" TargetMode="External"/><Relationship Id="rId32" Type="http://schemas.openxmlformats.org/officeDocument/2006/relationships/hyperlink" Target="https://www.wired.com/2016/09/elon-musk-colonize-mars/" TargetMode="External"/><Relationship Id="rId33" Type="http://schemas.openxmlformats.org/officeDocument/2006/relationships/hyperlink" Target="https://www.nytimes.com/2016/09/28/science/elon-musk-spacex-mars-exploration.html?_r=0" TargetMode="External"/><Relationship Id="rId34" Type="http://schemas.openxmlformats.org/officeDocument/2006/relationships/hyperlink" Target="http://www.slate.com/blogs/future_tense/2016/09/27/elon_musk_details_his_crazy_very_real_plan_to_colonize_mars.html" TargetMode="External"/><Relationship Id="rId35" Type="http://schemas.openxmlformats.org/officeDocument/2006/relationships/hyperlink" Target="https://www.nasa.gov/image-feature/frosted-dunes-on-mars" TargetMode="External"/><Relationship Id="rId36" Type="http://schemas.openxmlformats.org/officeDocument/2006/relationships/hyperlink" Target="https://mars.jpl.nasa.gov/gallery/atlas/olympus-mons.html" TargetMode="External"/><Relationship Id="rId37" Type="http://schemas.openxmlformats.org/officeDocument/2006/relationships/hyperlink" Target="https://www.washingtonpost.com/news/morning-mix/wp/2015/03/03/decades-of-human-waste-have-made-mount-everest-a-fecal-time-bomb/" TargetMode="External"/><Relationship Id="rId38" Type="http://schemas.openxmlformats.org/officeDocument/2006/relationships/hyperlink" Target="https://www.nasa.gov/open/data.html" TargetMode="External"/><Relationship Id="rId39" Type="http://schemas.openxmlformats.org/officeDocument/2006/relationships/hyperlink" Target="https://www.nasa.gov/feature/first-cubesat-built-by-an-elementary-school-deployed-into-space" TargetMode="External"/><Relationship Id="rId70" Type="http://schemas.openxmlformats.org/officeDocument/2006/relationships/hyperlink" Target="http://www.businessinsider.com/working-with-elon-musk-tesla-2015-5" TargetMode="External"/><Relationship Id="rId71" Type="http://schemas.openxmlformats.org/officeDocument/2006/relationships/hyperlink" Target="https://harpers.org/archive/2011/11/the-bleakness-stakes/" TargetMode="External"/><Relationship Id="rId72" Type="http://schemas.openxmlformats.org/officeDocument/2006/relationships/hyperlink" Target="https://carnegieendowment.org/2021/03/09/space-is-great-commons.-it-s-time-to-treat-it-as-such-pub-84018" TargetMode="External"/><Relationship Id="rId20" Type="http://schemas.openxmlformats.org/officeDocument/2006/relationships/hyperlink" Target="https://space.nss.org/the-colonization-of-space-gerard-k-o-neill-physics-today-1974/" TargetMode="External"/><Relationship Id="rId21" Type="http://schemas.openxmlformats.org/officeDocument/2006/relationships/hyperlink" Target="https://www.businessinsider.com/nasa-just-quashed-elon-musks-plans-to-make-mars-habitable-for-humans-2018-7" TargetMode="External"/><Relationship Id="rId22" Type="http://schemas.openxmlformats.org/officeDocument/2006/relationships/hyperlink" Target="https://www.businessinsider.com/elon-musk-spacex-mars-plan-timeline-2018-10" TargetMode="External"/><Relationship Id="rId23" Type="http://schemas.openxmlformats.org/officeDocument/2006/relationships/hyperlink" Target="https://www.businessinsider.com/elon-musk-says-we-could-put-a-million-people-on-mars-within-a-century-2015-6" TargetMode="External"/><Relationship Id="rId24" Type="http://schemas.openxmlformats.org/officeDocument/2006/relationships/hyperlink" Target="https://doi.org/10.1177/1354066120928127" TargetMode="External"/><Relationship Id="rId25" Type="http://schemas.openxmlformats.org/officeDocument/2006/relationships/hyperlink" Target="http://bostonreview.net/science-nature/alina-utrata-lost-space" TargetMode="External"/><Relationship Id="rId26" Type="http://schemas.openxmlformats.org/officeDocument/2006/relationships/hyperlink" Target="https://www.jacobinmag.com/2017/02/mars-elon-musk-space-exploration-nasa-colonization.%20%20//" TargetMode="External"/><Relationship Id="rId27" Type="http://schemas.openxmlformats.org/officeDocument/2006/relationships/hyperlink" Target="http://www.astronautix.com/m/mpk.html" TargetMode="External"/><Relationship Id="rId28" Type="http://schemas.openxmlformats.org/officeDocument/2006/relationships/hyperlink" Target="http://www.businessinsider.com/startups-in-space-2009-8" TargetMode="External"/><Relationship Id="rId29" Type="http://schemas.openxmlformats.org/officeDocument/2006/relationships/hyperlink" Target="http://www.space.com/19981-private-mars-mission-married-2018.html" TargetMode="External"/><Relationship Id="rId73"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74" Type="http://schemas.openxmlformats.org/officeDocument/2006/relationships/fontTable" Target="fontTable.xml"/><Relationship Id="rId75" Type="http://schemas.openxmlformats.org/officeDocument/2006/relationships/theme" Target="theme/theme1.xml"/><Relationship Id="rId60" Type="http://schemas.openxmlformats.org/officeDocument/2006/relationships/hyperlink" Target="https://www.salon.com/2016/12/15/exxonmobil-ceo-and-trump-pick-rex-tillerson-my-philosophy-is-to-make-money_partner/" TargetMode="External"/><Relationship Id="rId61" Type="http://schemas.openxmlformats.org/officeDocument/2006/relationships/hyperlink" Target="https://www.jacobinmag.com/2017/02/mars-elon-musk-space-exploration-nasa-colonization" TargetMode="External"/><Relationship Id="rId62" Type="http://schemas.openxmlformats.org/officeDocument/2006/relationships/hyperlink" Target="http://www.dailykos.com/story/2015/5/5/1372730/-Skylab-and-the-Sit-Down-Strike-in-Space" TargetMode="Externa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1" Type="http://schemas.openxmlformats.org/officeDocument/2006/relationships/hyperlink" Target="https://doi.org/10.7227/TSC.27.3.2" TargetMode="External"/><Relationship Id="rId12" Type="http://schemas.openxmlformats.org/officeDocument/2006/relationships/hyperlink" Target="http://nationalhumanitiescenter.org/pds/amerbegin/exploration/text5/hakluy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ope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4622AD5-97D4-8048-AD86-06A5B8AA2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23806</Words>
  <Characters>135697</Characters>
  <Application>Microsoft Macintosh Word</Application>
  <DocSecurity>0</DocSecurity>
  <Lines>1130</Lines>
  <Paragraphs>318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159185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Hope Lee</dc:creator>
  <cp:keywords>5.2</cp:keywords>
  <dc:description/>
  <cp:lastModifiedBy>Hope Lee</cp:lastModifiedBy>
  <cp:revision>4</cp:revision>
  <dcterms:created xsi:type="dcterms:W3CDTF">2022-02-19T14:52:00Z</dcterms:created>
  <dcterms:modified xsi:type="dcterms:W3CDTF">2022-02-19T15:53:00Z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