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F83C1" w14:textId="6CDA7EC2" w:rsidR="00A93535" w:rsidRDefault="0058388F" w:rsidP="00A93535">
      <w:pPr>
        <w:pStyle w:val="Heading2"/>
      </w:pPr>
      <w:proofErr w:type="spellStart"/>
      <w:r>
        <w:t>Fw</w:t>
      </w:r>
      <w:proofErr w:type="spellEnd"/>
    </w:p>
    <w:p w14:paraId="30143CFB" w14:textId="0DD1D33C" w:rsidR="0058388F" w:rsidRPr="0058388F" w:rsidRDefault="0058388F" w:rsidP="0058388F">
      <w:pPr>
        <w:pStyle w:val="Heading4"/>
      </w:pPr>
      <w:r>
        <w:t xml:space="preserve">Util- we </w:t>
      </w:r>
    </w:p>
    <w:p w14:paraId="666E79CC" w14:textId="77777777" w:rsidR="00A93535" w:rsidRPr="00E17E3B" w:rsidRDefault="00A93535" w:rsidP="00A93535">
      <w:pPr>
        <w:pStyle w:val="Heading3"/>
      </w:pPr>
      <w:r>
        <w:t>NC Shell - Short</w:t>
      </w:r>
    </w:p>
    <w:p w14:paraId="37437C86" w14:textId="77777777" w:rsidR="00A93535" w:rsidRPr="006735FE" w:rsidRDefault="00A93535" w:rsidP="00A93535">
      <w:pPr>
        <w:pStyle w:val="Heading4"/>
      </w:pPr>
      <w:r w:rsidRPr="006735FE">
        <w:t xml:space="preserve">TEXT: The Outer Space Treaty ought to be amended to establish an international legal trust system governing outer space.  </w:t>
      </w:r>
    </w:p>
    <w:p w14:paraId="330CEC5C" w14:textId="77777777" w:rsidR="00A93535" w:rsidRPr="006735FE" w:rsidRDefault="00A93535" w:rsidP="00A93535">
      <w:pPr>
        <w:pStyle w:val="Heading4"/>
      </w:pPr>
      <w:r w:rsidRPr="006735FE">
        <w:t xml:space="preserve">The Legal trust would include private property rights and would ensure the sustainable development as well as the equitable distribution of space resources.  </w:t>
      </w:r>
    </w:p>
    <w:p w14:paraId="11D44A6F" w14:textId="77777777" w:rsidR="00A93535" w:rsidRDefault="00A93535" w:rsidP="00A93535">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183842F8" w14:textId="77777777" w:rsidR="00A93535" w:rsidRDefault="00A93535" w:rsidP="00A93535"/>
    <w:p w14:paraId="416DD1E0" w14:textId="77777777" w:rsidR="00A93535" w:rsidRPr="00081D48" w:rsidRDefault="00A93535" w:rsidP="00A93535">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844299">
        <w:t xml:space="preserve">. </w:t>
      </w:r>
      <w:r w:rsidRPr="00081D48">
        <w:rPr>
          <w:rStyle w:val="Emphasis"/>
          <w:highlight w:val="green"/>
        </w:rPr>
        <w:t>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D19578B" w14:textId="0D27D0AD" w:rsidR="00A93535" w:rsidRDefault="00A93535" w:rsidP="00A93535">
      <w:pPr>
        <w:rPr>
          <w:rStyle w:val="StyleUnderline"/>
        </w:rPr>
      </w:pPr>
    </w:p>
    <w:p w14:paraId="4B7D47ED" w14:textId="1FBC5BC1" w:rsidR="0058388F" w:rsidRPr="0058388F" w:rsidRDefault="0058388F" w:rsidP="0058388F">
      <w:pPr>
        <w:pStyle w:val="Heading4"/>
        <w:rPr>
          <w:rStyle w:val="StyleUnderline"/>
          <w:u w:val="none"/>
        </w:rPr>
      </w:pPr>
      <w:r w:rsidRPr="0058388F">
        <w:rPr>
          <w:rStyle w:val="StyleUnderline"/>
          <w:u w:val="none"/>
        </w:rPr>
        <w:t xml:space="preserve">Solves their contention </w:t>
      </w:r>
      <w:proofErr w:type="spellStart"/>
      <w:r w:rsidRPr="0058388F">
        <w:rPr>
          <w:rStyle w:val="StyleUnderline"/>
          <w:u w:val="none"/>
        </w:rPr>
        <w:t>bc</w:t>
      </w:r>
      <w:proofErr w:type="spellEnd"/>
      <w:r w:rsidRPr="0058388F">
        <w:rPr>
          <w:rStyle w:val="StyleUnderline"/>
          <w:u w:val="none"/>
        </w:rPr>
        <w:t xml:space="preserve"> </w:t>
      </w:r>
      <w:proofErr w:type="spellStart"/>
      <w:r w:rsidRPr="0058388F">
        <w:rPr>
          <w:rStyle w:val="StyleUnderline"/>
          <w:u w:val="none"/>
        </w:rPr>
        <w:t>priv</w:t>
      </w:r>
      <w:proofErr w:type="spellEnd"/>
      <w:r w:rsidRPr="0058388F">
        <w:rPr>
          <w:rStyle w:val="StyleUnderline"/>
          <w:u w:val="none"/>
        </w:rPr>
        <w:t xml:space="preserve"> companies will be kept in check and will not be allowed to be exploitative or gain extreme profit etc. since we solve their only contention, we solve the whole </w:t>
      </w:r>
      <w:proofErr w:type="spellStart"/>
      <w:r w:rsidRPr="0058388F">
        <w:rPr>
          <w:rStyle w:val="StyleUnderline"/>
          <w:u w:val="none"/>
        </w:rPr>
        <w:t>aff</w:t>
      </w:r>
      <w:proofErr w:type="spellEnd"/>
      <w:r w:rsidRPr="0058388F">
        <w:rPr>
          <w:rStyle w:val="StyleUnderline"/>
          <w:u w:val="none"/>
        </w:rPr>
        <w:t xml:space="preserve"> and any risk of the </w:t>
      </w:r>
      <w:proofErr w:type="spellStart"/>
      <w:r w:rsidRPr="0058388F">
        <w:rPr>
          <w:rStyle w:val="StyleUnderline"/>
          <w:u w:val="none"/>
        </w:rPr>
        <w:t>da is</w:t>
      </w:r>
      <w:proofErr w:type="spellEnd"/>
      <w:r w:rsidRPr="0058388F">
        <w:rPr>
          <w:rStyle w:val="StyleUnderline"/>
          <w:u w:val="none"/>
        </w:rPr>
        <w:t xml:space="preserve"> enough to vote</w:t>
      </w:r>
    </w:p>
    <w:p w14:paraId="404028D1" w14:textId="77777777" w:rsidR="00A93535" w:rsidRDefault="00A93535" w:rsidP="00A93535">
      <w:pPr>
        <w:pStyle w:val="Heading2"/>
        <w:jc w:val="left"/>
      </w:pPr>
    </w:p>
    <w:p w14:paraId="786AB20A" w14:textId="77777777" w:rsidR="00A93535" w:rsidRDefault="00A93535" w:rsidP="00A93535">
      <w:pPr>
        <w:pStyle w:val="Heading2"/>
      </w:pPr>
      <w:r>
        <w:t>Asteroid Mining DA</w:t>
      </w:r>
    </w:p>
    <w:p w14:paraId="303D1ADA" w14:textId="77777777" w:rsidR="00A93535" w:rsidRDefault="00A93535" w:rsidP="00A93535">
      <w:pPr>
        <w:pStyle w:val="Heading3"/>
      </w:pPr>
      <w:r>
        <w:t>New V</w:t>
      </w:r>
    </w:p>
    <w:p w14:paraId="333BE25B" w14:textId="77777777" w:rsidR="00A93535" w:rsidRDefault="00A93535" w:rsidP="00A93535">
      <w:pPr>
        <w:pStyle w:val="Heading4"/>
      </w:pPr>
      <w:r>
        <w:t>The private sector is essential for asteroid mining – competition is key and government development is not effective, efficient, or cheap enough. Thiessen 21:</w:t>
      </w:r>
    </w:p>
    <w:p w14:paraId="1B6789A3" w14:textId="77777777" w:rsidR="00A93535" w:rsidRDefault="00A93535" w:rsidP="00A9353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E17FE1D" w14:textId="77777777" w:rsidR="00A93535" w:rsidRPr="00777D49" w:rsidRDefault="00A93535" w:rsidP="00A9353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97C9ED0" w14:textId="77777777" w:rsidR="00A93535" w:rsidRDefault="00A93535" w:rsidP="00A93535"/>
    <w:p w14:paraId="2CE56A34" w14:textId="77777777" w:rsidR="00A93535" w:rsidRDefault="00A93535" w:rsidP="00A93535">
      <w:pPr>
        <w:pStyle w:val="Heading4"/>
      </w:pPr>
      <w:r>
        <w:t>Space regulation scares investors away and spills over to other space activities. Freeland 05</w:t>
      </w:r>
    </w:p>
    <w:p w14:paraId="78282228" w14:textId="77777777" w:rsidR="00A93535" w:rsidRPr="002C77DA" w:rsidRDefault="00A93535" w:rsidP="00A9353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36B34D7F" w14:textId="77777777" w:rsidR="00A93535" w:rsidRPr="00BE7D84" w:rsidRDefault="00A93535" w:rsidP="00A9353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7B0C972" w14:textId="77777777" w:rsidR="00A93535" w:rsidRPr="0023115E" w:rsidRDefault="00A93535" w:rsidP="00A93535">
      <w:pPr>
        <w:rPr>
          <w:b/>
          <w:bCs/>
          <w:u w:val="single"/>
        </w:rPr>
      </w:pPr>
    </w:p>
    <w:p w14:paraId="742CD8C0" w14:textId="77777777" w:rsidR="00A93535" w:rsidRPr="000832CC" w:rsidRDefault="00A93535" w:rsidP="00A93535">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78442BF" w14:textId="77777777" w:rsidR="00A93535" w:rsidRPr="000832CC" w:rsidRDefault="00A93535" w:rsidP="00A93535">
      <w:pPr>
        <w:rPr>
          <w:szCs w:val="22"/>
        </w:rPr>
      </w:pPr>
      <w:r w:rsidRPr="000832CC">
        <w:rPr>
          <w:szCs w:val="22"/>
        </w:rPr>
        <w:t>Chris Taylor [journalist], 19 - ("How asteroid mining will save the Earth — and mint trillionaires," Mashable, 2019, accessed 12-13-2021, https://mashable.com/feature/asteroid-mining-space-economy)//ML</w:t>
      </w:r>
    </w:p>
    <w:p w14:paraId="2801831D" w14:textId="77777777" w:rsidR="00A93535" w:rsidRPr="0097088D" w:rsidRDefault="00A93535" w:rsidP="00A93535">
      <w:pPr>
        <w:rPr>
          <w:sz w:val="12"/>
          <w:szCs w:val="22"/>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D0FAE66" w14:textId="77777777" w:rsidR="00A93535" w:rsidRPr="00405D88" w:rsidRDefault="00A93535" w:rsidP="00A93535">
      <w:pPr>
        <w:pStyle w:val="Heading4"/>
        <w:rPr>
          <w:rFonts w:cs="Calibri"/>
        </w:rPr>
      </w:pPr>
      <w:r w:rsidRPr="00405D88">
        <w:rPr>
          <w:rFonts w:cs="Calibri"/>
        </w:rPr>
        <w:t>Warming causes extinction.</w:t>
      </w:r>
    </w:p>
    <w:p w14:paraId="3DA2681B" w14:textId="77777777" w:rsidR="00A93535" w:rsidRPr="00405D88" w:rsidRDefault="00A93535" w:rsidP="00A9353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1A80A09D" w14:textId="77777777" w:rsidR="00A93535" w:rsidRPr="00405D88" w:rsidRDefault="00A93535" w:rsidP="00A9353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69A22011" w14:textId="3A8788F7" w:rsidR="00E42E4C" w:rsidRDefault="007F733E" w:rsidP="007F733E">
      <w:pPr>
        <w:pStyle w:val="Heading2"/>
      </w:pPr>
      <w:r>
        <w:t>Case</w:t>
      </w:r>
    </w:p>
    <w:p w14:paraId="0738414C" w14:textId="445F0ACC" w:rsidR="007F733E" w:rsidRDefault="007F733E" w:rsidP="007F733E"/>
    <w:p w14:paraId="27E121F2" w14:textId="68659913" w:rsidR="0058388F" w:rsidRDefault="0058388F" w:rsidP="0058388F">
      <w:pPr>
        <w:pStyle w:val="Heading3"/>
      </w:pPr>
      <w:r>
        <w:t>A – war crimes</w:t>
      </w:r>
    </w:p>
    <w:p w14:paraId="1CAE6A83" w14:textId="4D5FBF95" w:rsidR="0058388F" w:rsidRPr="0058388F" w:rsidRDefault="0058388F" w:rsidP="0058388F">
      <w:pPr>
        <w:pStyle w:val="Heading4"/>
        <w:numPr>
          <w:ilvl w:val="0"/>
          <w:numId w:val="13"/>
        </w:numPr>
      </w:pPr>
      <w:r>
        <w:t xml:space="preserve">Only talks about us, no </w:t>
      </w:r>
      <w:proofErr w:type="spellStart"/>
      <w:r>
        <w:t>ev</w:t>
      </w:r>
      <w:proofErr w:type="spellEnd"/>
    </w:p>
    <w:p w14:paraId="0D2E0BDB" w14:textId="4F1D08A3" w:rsidR="00AB5CAB" w:rsidRDefault="0058388F" w:rsidP="0058388F">
      <w:pPr>
        <w:pStyle w:val="Heading3"/>
      </w:pPr>
      <w:r>
        <w:t>B (climate change)</w:t>
      </w:r>
    </w:p>
    <w:p w14:paraId="5AC394E2" w14:textId="131E97CB" w:rsidR="0058388F" w:rsidRDefault="0058388F" w:rsidP="0058388F">
      <w:pPr>
        <w:pStyle w:val="Heading4"/>
      </w:pPr>
      <w:proofErr w:type="spellStart"/>
      <w:r>
        <w:t>Priv</w:t>
      </w:r>
      <w:proofErr w:type="spellEnd"/>
      <w:r>
        <w:t xml:space="preserve"> companies solve through cap </w:t>
      </w:r>
    </w:p>
    <w:p w14:paraId="5A40B885" w14:textId="77777777" w:rsidR="0058388F" w:rsidRDefault="0058388F" w:rsidP="0058388F">
      <w:proofErr w:type="spellStart"/>
      <w:r w:rsidRPr="001F4D0D">
        <w:rPr>
          <w:rStyle w:val="Style13ptBold"/>
        </w:rPr>
        <w:t>Fickling</w:t>
      </w:r>
      <w:proofErr w:type="spellEnd"/>
      <w:r w:rsidRPr="001F4D0D">
        <w:rPr>
          <w:rStyle w:val="Style13ptBold"/>
        </w:rPr>
        <w:t xml:space="preserve"> 20</w:t>
      </w:r>
      <w:r>
        <w:t xml:space="preserve"> (David, Bloomberg Opinion columnist covering commodities, as well as industrial and consumer companies, citing a report from the International Energy Agency, “Capitalism Caused Climate Change; It Must Also Be the Solution,” Bloomberg, 10/14/20, </w:t>
      </w:r>
      <w:hyperlink r:id="rId29" w:history="1">
        <w:r w:rsidRPr="00EF4C28">
          <w:rPr>
            <w:rStyle w:val="Hyperlink"/>
          </w:rPr>
          <w:t>https://www.bloomberg.com/opinion/articles/2020-10-14/capitalism-caused-climate-change-it-must-also-be-the-solution</w:t>
        </w:r>
      </w:hyperlink>
      <w:r>
        <w:t xml:space="preserve">, </w:t>
      </w:r>
      <w:proofErr w:type="spellStart"/>
      <w:r>
        <w:t>ccm</w:t>
      </w:r>
      <w:proofErr w:type="spellEnd"/>
      <w:r>
        <w:t>)</w:t>
      </w:r>
    </w:p>
    <w:p w14:paraId="7FF3A28D" w14:textId="77777777" w:rsidR="0058388F" w:rsidRPr="00245A57" w:rsidRDefault="0058388F" w:rsidP="0058388F">
      <w:pPr>
        <w:rPr>
          <w:sz w:val="16"/>
        </w:rPr>
      </w:pPr>
      <w:r w:rsidRPr="00245A57">
        <w:rPr>
          <w:sz w:val="16"/>
        </w:rPr>
        <w:t xml:space="preserve">After that, though, </w:t>
      </w:r>
      <w:r w:rsidRPr="001F4D0D">
        <w:rPr>
          <w:rStyle w:val="StyleUnderline"/>
        </w:rPr>
        <w:t>things fall ap</w:t>
      </w:r>
      <w:r w:rsidRPr="00997DBA">
        <w:rPr>
          <w:rStyle w:val="StyleUnderline"/>
        </w:rPr>
        <w:t>art</w:t>
      </w:r>
      <w:r w:rsidRPr="00997DBA">
        <w:rPr>
          <w:sz w:val="16"/>
        </w:rPr>
        <w:t xml:space="preserve">. </w:t>
      </w:r>
      <w:r w:rsidRPr="00997DBA">
        <w:rPr>
          <w:rStyle w:val="StyleUnderline"/>
        </w:rPr>
        <w:t>Thanks to ongoin</w:t>
      </w:r>
      <w:r w:rsidRPr="001F4D0D">
        <w:rPr>
          <w:rStyle w:val="StyleUnderline"/>
        </w:rPr>
        <w:t xml:space="preserve">g </w:t>
      </w:r>
      <w:r w:rsidRPr="00732E59">
        <w:rPr>
          <w:rStyle w:val="Emphasis"/>
          <w:highlight w:val="green"/>
        </w:rPr>
        <w:t>economic weakness</w:t>
      </w:r>
      <w:r w:rsidRPr="001F4D0D">
        <w:rPr>
          <w:rStyle w:val="StyleUnderline"/>
        </w:rPr>
        <w:t xml:space="preserve">, </w:t>
      </w:r>
      <w:r w:rsidRPr="00732E59">
        <w:rPr>
          <w:rStyle w:val="Emphasis"/>
          <w:highlight w:val="green"/>
        </w:rPr>
        <w:t>gov</w:t>
      </w:r>
      <w:r w:rsidRPr="00997DBA">
        <w:rPr>
          <w:rStyle w:val="Emphasis"/>
        </w:rPr>
        <w:t>ernments</w:t>
      </w:r>
      <w:r w:rsidRPr="001F4D0D">
        <w:rPr>
          <w:rStyle w:val="StyleUnderline"/>
        </w:rPr>
        <w:t xml:space="preserve"> and </w:t>
      </w:r>
      <w:r w:rsidRPr="001F4D0D">
        <w:rPr>
          <w:rStyle w:val="Emphasis"/>
        </w:rPr>
        <w:t>businesses</w:t>
      </w:r>
      <w:r w:rsidRPr="001F4D0D">
        <w:rPr>
          <w:rStyle w:val="StyleUnderline"/>
        </w:rPr>
        <w:t xml:space="preserve"> </w:t>
      </w:r>
      <w:r w:rsidRPr="00732E59">
        <w:rPr>
          <w:rStyle w:val="StyleUnderline"/>
          <w:highlight w:val="green"/>
        </w:rPr>
        <w:t xml:space="preserve">lose </w:t>
      </w:r>
      <w:r w:rsidRPr="00997DBA">
        <w:rPr>
          <w:rStyle w:val="StyleUnderline"/>
        </w:rPr>
        <w:t xml:space="preserve">the </w:t>
      </w:r>
      <w:r w:rsidRPr="00732E59">
        <w:rPr>
          <w:rStyle w:val="Emphasis"/>
          <w:highlight w:val="green"/>
        </w:rPr>
        <w:t>capacity</w:t>
      </w:r>
      <w:r w:rsidRPr="00732E59">
        <w:rPr>
          <w:rStyle w:val="StyleUnderline"/>
          <w:highlight w:val="green"/>
        </w:rPr>
        <w:t xml:space="preserve"> to</w:t>
      </w:r>
      <w:r w:rsidRPr="001F4D0D">
        <w:rPr>
          <w:rStyle w:val="StyleUnderline"/>
        </w:rPr>
        <w:t xml:space="preserve"> carry out the </w:t>
      </w:r>
      <w:r w:rsidRPr="001F4D0D">
        <w:rPr>
          <w:rStyle w:val="Emphasis"/>
        </w:rPr>
        <w:t>spending needed</w:t>
      </w:r>
      <w:r w:rsidRPr="001F4D0D">
        <w:rPr>
          <w:rStyle w:val="StyleUnderline"/>
        </w:rPr>
        <w:t xml:space="preserve"> to </w:t>
      </w:r>
      <w:r w:rsidRPr="00732E59">
        <w:rPr>
          <w:rStyle w:val="Emphasis"/>
          <w:highlight w:val="green"/>
        </w:rPr>
        <w:t>remake</w:t>
      </w:r>
      <w:r w:rsidRPr="00732E59">
        <w:rPr>
          <w:rStyle w:val="StyleUnderline"/>
          <w:highlight w:val="green"/>
        </w:rPr>
        <w:t xml:space="preserve"> the </w:t>
      </w:r>
      <w:r w:rsidRPr="00997DBA">
        <w:rPr>
          <w:rStyle w:val="StyleUnderline"/>
        </w:rPr>
        <w:t xml:space="preserve">world’s </w:t>
      </w:r>
      <w:r w:rsidRPr="00732E59">
        <w:rPr>
          <w:rStyle w:val="StyleUnderline"/>
          <w:highlight w:val="green"/>
        </w:rPr>
        <w:t xml:space="preserve">energy </w:t>
      </w:r>
      <w:r w:rsidRPr="00245A57">
        <w:rPr>
          <w:rStyle w:val="StyleUnderline"/>
        </w:rPr>
        <w:t>system</w:t>
      </w:r>
      <w:r w:rsidRPr="00245A57">
        <w:rPr>
          <w:sz w:val="16"/>
        </w:rPr>
        <w:t xml:space="preserve">. </w:t>
      </w:r>
      <w:r w:rsidRPr="00732E59">
        <w:rPr>
          <w:rStyle w:val="StyleUnderline"/>
          <w:highlight w:val="green"/>
        </w:rPr>
        <w:t>Investment in</w:t>
      </w:r>
      <w:r w:rsidRPr="001F4D0D">
        <w:rPr>
          <w:rStyle w:val="StyleUnderline"/>
        </w:rPr>
        <w:t xml:space="preserve"> fossil fuels falls by 10% relative to expectations under current </w:t>
      </w:r>
      <w:proofErr w:type="gramStart"/>
      <w:r w:rsidRPr="001F4D0D">
        <w:rPr>
          <w:rStyle w:val="StyleUnderline"/>
        </w:rPr>
        <w:t>policies</w:t>
      </w:r>
      <w:r w:rsidRPr="00245A57">
        <w:rPr>
          <w:sz w:val="16"/>
        </w:rPr>
        <w:t xml:space="preserve">, </w:t>
      </w:r>
      <w:r w:rsidRPr="001F4D0D">
        <w:rPr>
          <w:rStyle w:val="StyleUnderline"/>
        </w:rPr>
        <w:t>but</w:t>
      </w:r>
      <w:proofErr w:type="gramEnd"/>
      <w:r w:rsidRPr="001F4D0D">
        <w:rPr>
          <w:rStyle w:val="StyleUnderline"/>
        </w:rPr>
        <w:t xml:space="preserve"> spending on </w:t>
      </w:r>
      <w:r w:rsidRPr="00732E59">
        <w:rPr>
          <w:rStyle w:val="StyleUnderline"/>
          <w:highlight w:val="green"/>
        </w:rPr>
        <w:t>renewables</w:t>
      </w:r>
      <w:r w:rsidRPr="001F4D0D">
        <w:rPr>
          <w:rStyle w:val="StyleUnderline"/>
        </w:rPr>
        <w:t xml:space="preserve"> and nuclear </w:t>
      </w:r>
      <w:r w:rsidRPr="00732E59">
        <w:rPr>
          <w:rStyle w:val="StyleUnderline"/>
          <w:highlight w:val="green"/>
        </w:rPr>
        <w:t>drop</w:t>
      </w:r>
      <w:r w:rsidRPr="00997DBA">
        <w:rPr>
          <w:rStyle w:val="StyleUnderline"/>
        </w:rPr>
        <w:t>s</w:t>
      </w:r>
      <w:r w:rsidRPr="001F4D0D">
        <w:rPr>
          <w:rStyle w:val="StyleUnderline"/>
        </w:rPr>
        <w:t xml:space="preserve"> by 5% as well</w:t>
      </w:r>
      <w:r w:rsidRPr="00245A57">
        <w:rPr>
          <w:sz w:val="16"/>
        </w:rPr>
        <w:t xml:space="preserve">, </w:t>
      </w:r>
      <w:r w:rsidRPr="001F4D0D">
        <w:rPr>
          <w:rStyle w:val="StyleUnderline"/>
        </w:rPr>
        <w:t>so that $2.2 trillion less is spent by 2030</w:t>
      </w:r>
      <w:r w:rsidRPr="00245A57">
        <w:rPr>
          <w:sz w:val="16"/>
        </w:rPr>
        <w:t>.</w:t>
      </w:r>
    </w:p>
    <w:p w14:paraId="40AFEC11" w14:textId="77777777" w:rsidR="0058388F" w:rsidRPr="00245A57" w:rsidRDefault="0058388F" w:rsidP="0058388F">
      <w:pPr>
        <w:rPr>
          <w:u w:val="single"/>
        </w:rPr>
      </w:pPr>
      <w:r w:rsidRPr="001F4D0D">
        <w:rPr>
          <w:rStyle w:val="StyleUnderline"/>
        </w:rPr>
        <w:t>Rather than investing to replace our power plants and appliances with lower-carbon alternatives</w:t>
      </w:r>
      <w:r w:rsidRPr="00245A57">
        <w:rPr>
          <w:sz w:val="16"/>
        </w:rPr>
        <w:t xml:space="preserve">, </w:t>
      </w:r>
      <w:r w:rsidRPr="001F4D0D">
        <w:rPr>
          <w:rStyle w:val="StyleUnderline"/>
        </w:rPr>
        <w:t>we eke out their polluting lives a little bit longer</w:t>
      </w:r>
      <w:r w:rsidRPr="00245A57">
        <w:rPr>
          <w:sz w:val="16"/>
        </w:rPr>
        <w:t xml:space="preserve">. </w:t>
      </w:r>
      <w:r w:rsidRPr="001F4D0D">
        <w:rPr>
          <w:rStyle w:val="StyleUnderline"/>
        </w:rPr>
        <w:t xml:space="preserve">By 2030, </w:t>
      </w:r>
      <w:r w:rsidRPr="00245A57">
        <w:rPr>
          <w:rStyle w:val="StyleUnderline"/>
        </w:rPr>
        <w:t xml:space="preserve">annual </w:t>
      </w:r>
      <w:r w:rsidRPr="00732E59">
        <w:rPr>
          <w:rStyle w:val="StyleUnderline"/>
          <w:highlight w:val="green"/>
        </w:rPr>
        <w:t>emissions are</w:t>
      </w:r>
      <w:r w:rsidRPr="001F4D0D">
        <w:rPr>
          <w:rStyle w:val="StyleUnderline"/>
        </w:rPr>
        <w:t xml:space="preserve"> about </w:t>
      </w:r>
      <w:r w:rsidRPr="00732E59">
        <w:rPr>
          <w:rStyle w:val="Emphasis"/>
          <w:highlight w:val="green"/>
        </w:rPr>
        <w:t>29% higher</w:t>
      </w:r>
      <w:r w:rsidRPr="00732E59">
        <w:rPr>
          <w:rStyle w:val="StyleUnderline"/>
          <w:highlight w:val="green"/>
        </w:rPr>
        <w:t xml:space="preserve"> </w:t>
      </w:r>
      <w:r w:rsidRPr="00997DBA">
        <w:rPr>
          <w:rStyle w:val="StyleUnderline"/>
        </w:rPr>
        <w:t>than they would be under Sustainable Development.</w:t>
      </w:r>
    </w:p>
    <w:p w14:paraId="380010EF" w14:textId="77777777" w:rsidR="0058388F" w:rsidRPr="00245A57" w:rsidRDefault="0058388F" w:rsidP="0058388F">
      <w:pPr>
        <w:rPr>
          <w:sz w:val="16"/>
        </w:rPr>
      </w:pPr>
      <w:r w:rsidRPr="00245A57">
        <w:rPr>
          <w:sz w:val="16"/>
        </w:rPr>
        <w:t xml:space="preserve">This desktop model of how the world could develop reflects a profound truth. The atmosphere can accommodate about 500 billion metric tons more carbon dioxide to give an even chance of keeping warming below 1.5 degrees — but the world’s current industrial base is currently pumping out roughly 33 billion tons a </w:t>
      </w:r>
      <w:proofErr w:type="gramStart"/>
      <w:r w:rsidRPr="00245A57">
        <w:rPr>
          <w:sz w:val="16"/>
        </w:rPr>
        <w:t>year, and</w:t>
      </w:r>
      <w:proofErr w:type="gramEnd"/>
      <w:r w:rsidRPr="00245A57">
        <w:rPr>
          <w:sz w:val="16"/>
        </w:rPr>
        <w:t xml:space="preserve"> will continue to do so unless we can replace it.</w:t>
      </w:r>
    </w:p>
    <w:p w14:paraId="7596629C" w14:textId="77777777" w:rsidR="0058388F" w:rsidRPr="00245A57" w:rsidRDefault="0058388F" w:rsidP="0058388F">
      <w:pPr>
        <w:rPr>
          <w:sz w:val="16"/>
        </w:rPr>
      </w:pPr>
      <w:r w:rsidRPr="001F4D0D">
        <w:rPr>
          <w:rStyle w:val="StyleUnderline"/>
        </w:rPr>
        <w:t xml:space="preserve">Retrofitting the world’s </w:t>
      </w:r>
      <w:r w:rsidRPr="00245A57">
        <w:rPr>
          <w:rStyle w:val="Emphasis"/>
        </w:rPr>
        <w:t>energy systems</w:t>
      </w:r>
      <w:r w:rsidRPr="001F4D0D">
        <w:rPr>
          <w:rStyle w:val="StyleUnderline"/>
        </w:rPr>
        <w:t xml:space="preserve"> is going to require </w:t>
      </w:r>
      <w:r w:rsidRPr="00245A57">
        <w:rPr>
          <w:rStyle w:val="StyleUnderline"/>
        </w:rPr>
        <w:t xml:space="preserve">vast sums of </w:t>
      </w:r>
      <w:r w:rsidRPr="00245A57">
        <w:rPr>
          <w:rStyle w:val="Emphasis"/>
        </w:rPr>
        <w:t>money</w:t>
      </w:r>
      <w:r w:rsidRPr="00245A57">
        <w:rPr>
          <w:sz w:val="16"/>
        </w:rPr>
        <w:t xml:space="preserve">. </w:t>
      </w:r>
      <w:r w:rsidRPr="001F4D0D">
        <w:rPr>
          <w:rStyle w:val="StyleUnderline"/>
        </w:rPr>
        <w:t xml:space="preserve">Renewable power alone will need an average </w:t>
      </w:r>
      <w:r w:rsidRPr="00245A57">
        <w:rPr>
          <w:rStyle w:val="Emphasis"/>
        </w:rPr>
        <w:t xml:space="preserve">$569 </w:t>
      </w:r>
      <w:proofErr w:type="spellStart"/>
      <w:r w:rsidRPr="00245A57">
        <w:rPr>
          <w:rStyle w:val="Emphasis"/>
        </w:rPr>
        <w:t>billion</w:t>
      </w:r>
      <w:proofErr w:type="spellEnd"/>
      <w:r w:rsidRPr="001F4D0D">
        <w:rPr>
          <w:rStyle w:val="StyleUnderline"/>
        </w:rPr>
        <w:t xml:space="preserve"> of investment every year over the coming decade under the IEA’s Sustainable Development Scenario</w:t>
      </w:r>
      <w:r w:rsidRPr="00245A57">
        <w:rPr>
          <w:sz w:val="16"/>
        </w:rPr>
        <w:t>. That’s almost twice the rate seen over the past five years, and not far behind what the entire oil and gas sector would spend under the same settings. If anything, the world needs a target that’s more ambitious still.</w:t>
      </w:r>
    </w:p>
    <w:p w14:paraId="2551E6F2" w14:textId="77777777" w:rsidR="0058388F" w:rsidRPr="001F4D0D" w:rsidRDefault="0058388F" w:rsidP="0058388F">
      <w:pPr>
        <w:rPr>
          <w:rStyle w:val="StyleUnderline"/>
        </w:rPr>
      </w:pPr>
      <w:r w:rsidRPr="00D83581">
        <w:rPr>
          <w:rStyle w:val="StyleUnderline"/>
        </w:rPr>
        <w:t xml:space="preserve">If we can get up to speed, that </w:t>
      </w:r>
      <w:r w:rsidRPr="00245A57">
        <w:rPr>
          <w:rStyle w:val="Emphasis"/>
        </w:rPr>
        <w:t xml:space="preserve">volume of </w:t>
      </w:r>
      <w:r w:rsidRPr="00732E59">
        <w:rPr>
          <w:rStyle w:val="Emphasis"/>
          <w:highlight w:val="green"/>
        </w:rPr>
        <w:t>spending</w:t>
      </w:r>
      <w:r w:rsidRPr="00732E59">
        <w:rPr>
          <w:rStyle w:val="StyleUnderline"/>
          <w:highlight w:val="green"/>
        </w:rPr>
        <w:t xml:space="preserve"> will create its </w:t>
      </w:r>
      <w:r w:rsidRPr="00732E59">
        <w:rPr>
          <w:rStyle w:val="Emphasis"/>
          <w:highlight w:val="green"/>
        </w:rPr>
        <w:t>own momentum</w:t>
      </w:r>
      <w:r w:rsidRPr="00245A57">
        <w:rPr>
          <w:sz w:val="16"/>
        </w:rPr>
        <w:t xml:space="preserve">. One justified </w:t>
      </w:r>
      <w:r w:rsidRPr="00D83581">
        <w:rPr>
          <w:rStyle w:val="StyleUnderline"/>
        </w:rPr>
        <w:t>complaint of anti-capitalist climate activists is that our political systems frequently put their thumbs on the scale to favor powerful incumbent businesses</w:t>
      </w:r>
      <w:r w:rsidRPr="00245A57">
        <w:rPr>
          <w:sz w:val="16"/>
        </w:rPr>
        <w:t xml:space="preserve">, which at present are mostly the polluting ones. </w:t>
      </w:r>
      <w:r w:rsidRPr="001F4D0D">
        <w:rPr>
          <w:rStyle w:val="StyleUnderline"/>
        </w:rPr>
        <w:t xml:space="preserve">But a system where </w:t>
      </w:r>
      <w:r w:rsidRPr="00732E59">
        <w:rPr>
          <w:rStyle w:val="Emphasis"/>
          <w:highlight w:val="green"/>
        </w:rPr>
        <w:t>investment dollars</w:t>
      </w:r>
      <w:r w:rsidRPr="001F4D0D">
        <w:rPr>
          <w:rStyle w:val="StyleUnderline"/>
        </w:rPr>
        <w:t xml:space="preserve"> are </w:t>
      </w:r>
      <w:r w:rsidRPr="00732E59">
        <w:rPr>
          <w:rStyle w:val="Emphasis"/>
          <w:highlight w:val="green"/>
        </w:rPr>
        <w:t>flowing away</w:t>
      </w:r>
      <w:r w:rsidRPr="00732E59">
        <w:rPr>
          <w:rStyle w:val="StyleUnderline"/>
          <w:highlight w:val="green"/>
        </w:rPr>
        <w:t xml:space="preserve"> from </w:t>
      </w:r>
      <w:r w:rsidRPr="00732E59">
        <w:rPr>
          <w:rStyle w:val="Emphasis"/>
          <w:highlight w:val="green"/>
        </w:rPr>
        <w:t>fossil fuels</w:t>
      </w:r>
      <w:r w:rsidRPr="001F4D0D">
        <w:rPr>
          <w:rStyle w:val="StyleUnderline"/>
        </w:rPr>
        <w:t xml:space="preserve"> and </w:t>
      </w:r>
      <w:r w:rsidRPr="00732E59">
        <w:rPr>
          <w:rStyle w:val="StyleUnderline"/>
          <w:highlight w:val="green"/>
        </w:rPr>
        <w:t xml:space="preserve">toward </w:t>
      </w:r>
      <w:r w:rsidRPr="00732E59">
        <w:rPr>
          <w:rStyle w:val="Emphasis"/>
          <w:highlight w:val="green"/>
        </w:rPr>
        <w:t>decarbonization</w:t>
      </w:r>
      <w:r w:rsidRPr="001F4D0D">
        <w:rPr>
          <w:rStyle w:val="StyleUnderline"/>
        </w:rPr>
        <w:t xml:space="preserve"> is one where </w:t>
      </w:r>
      <w:r w:rsidRPr="00732E59">
        <w:rPr>
          <w:rStyle w:val="StyleUnderline"/>
          <w:highlight w:val="green"/>
        </w:rPr>
        <w:t>power</w:t>
      </w:r>
      <w:r w:rsidRPr="001F4D0D">
        <w:rPr>
          <w:rStyle w:val="StyleUnderline"/>
        </w:rPr>
        <w:t xml:space="preserve">, too, </w:t>
      </w:r>
      <w:r w:rsidRPr="00732E59">
        <w:rPr>
          <w:rStyle w:val="StyleUnderline"/>
          <w:highlight w:val="green"/>
        </w:rPr>
        <w:t xml:space="preserve">is </w:t>
      </w:r>
      <w:r w:rsidRPr="00732E59">
        <w:rPr>
          <w:rStyle w:val="Emphasis"/>
          <w:highlight w:val="green"/>
        </w:rPr>
        <w:t>shifting away</w:t>
      </w:r>
      <w:r w:rsidRPr="00732E59">
        <w:rPr>
          <w:rStyle w:val="StyleUnderline"/>
          <w:highlight w:val="green"/>
        </w:rPr>
        <w:t xml:space="preserve"> from the </w:t>
      </w:r>
      <w:r w:rsidRPr="00732E59">
        <w:rPr>
          <w:rStyle w:val="Emphasis"/>
          <w:highlight w:val="green"/>
        </w:rPr>
        <w:t>carbon economy</w:t>
      </w:r>
      <w:r w:rsidRPr="001F4D0D">
        <w:rPr>
          <w:rStyle w:val="StyleUnderline"/>
        </w:rPr>
        <w:t>.</w:t>
      </w:r>
    </w:p>
    <w:p w14:paraId="52159786" w14:textId="77777777" w:rsidR="0058388F" w:rsidRPr="00245A57" w:rsidRDefault="0058388F" w:rsidP="0058388F">
      <w:pPr>
        <w:rPr>
          <w:rStyle w:val="StyleUnderline"/>
        </w:rPr>
      </w:pPr>
      <w:r w:rsidRPr="00245A57">
        <w:rPr>
          <w:rStyle w:val="StyleUnderline"/>
        </w:rPr>
        <w:t xml:space="preserve">Even under the IEA’s </w:t>
      </w:r>
      <w:r w:rsidRPr="00245A57">
        <w:rPr>
          <w:rStyle w:val="Emphasis"/>
        </w:rPr>
        <w:t>less ambitious</w:t>
      </w:r>
      <w:r w:rsidRPr="00245A57">
        <w:rPr>
          <w:rStyle w:val="StyleUnderline"/>
        </w:rPr>
        <w:t xml:space="preserve"> Stated Policies Scenario</w:t>
      </w:r>
      <w:r w:rsidRPr="00245A57">
        <w:rPr>
          <w:sz w:val="16"/>
        </w:rPr>
        <w:t xml:space="preserve">, </w:t>
      </w:r>
      <w:r w:rsidRPr="00245A57">
        <w:rPr>
          <w:rStyle w:val="StyleUnderline"/>
        </w:rPr>
        <w:t>the $15.14 trillion</w:t>
      </w:r>
      <w:r w:rsidRPr="00245A57">
        <w:rPr>
          <w:sz w:val="16"/>
        </w:rPr>
        <w:t xml:space="preserve"> that gets spent globally </w:t>
      </w:r>
      <w:r w:rsidRPr="00245A57">
        <w:rPr>
          <w:rStyle w:val="StyleUnderline"/>
        </w:rPr>
        <w:t>on fossil fuel generation and production</w:t>
      </w:r>
      <w:r w:rsidRPr="00245A57">
        <w:rPr>
          <w:sz w:val="16"/>
        </w:rPr>
        <w:t xml:space="preserve"> by 2040 </w:t>
      </w:r>
      <w:r w:rsidRPr="00245A57">
        <w:rPr>
          <w:rStyle w:val="StyleUnderline"/>
        </w:rPr>
        <w:t xml:space="preserve">is smaller than the </w:t>
      </w:r>
      <w:r w:rsidRPr="00245A57">
        <w:rPr>
          <w:rStyle w:val="Emphasis"/>
        </w:rPr>
        <w:t>$15.97 trillion</w:t>
      </w:r>
      <w:r w:rsidRPr="00245A57">
        <w:rPr>
          <w:rStyle w:val="StyleUnderline"/>
        </w:rPr>
        <w:t xml:space="preserve"> spent on renewables and nuclear</w:t>
      </w:r>
      <w:r w:rsidRPr="00245A57">
        <w:rPr>
          <w:sz w:val="16"/>
        </w:rPr>
        <w:t xml:space="preserve"> — </w:t>
      </w:r>
      <w:r w:rsidRPr="00245A57">
        <w:rPr>
          <w:rStyle w:val="StyleUnderline"/>
        </w:rPr>
        <w:t xml:space="preserve">and doesn’t include the amounts that go to </w:t>
      </w:r>
      <w:r w:rsidRPr="00245A57">
        <w:rPr>
          <w:rStyle w:val="Emphasis"/>
        </w:rPr>
        <w:t>energy efficiency</w:t>
      </w:r>
      <w:r w:rsidRPr="00245A57">
        <w:rPr>
          <w:rStyle w:val="StyleUnderline"/>
        </w:rPr>
        <w:t xml:space="preserve"> and </w:t>
      </w:r>
      <w:r w:rsidRPr="00245A57">
        <w:rPr>
          <w:rStyle w:val="Emphasis"/>
        </w:rPr>
        <w:t>grid networks</w:t>
      </w:r>
      <w:r w:rsidRPr="00245A57">
        <w:rPr>
          <w:rStyle w:val="StyleUnderline"/>
        </w:rPr>
        <w:t>.</w:t>
      </w:r>
    </w:p>
    <w:p w14:paraId="2162BFB5" w14:textId="77777777" w:rsidR="0058388F" w:rsidRPr="00245A57" w:rsidRDefault="0058388F" w:rsidP="0058388F">
      <w:pPr>
        <w:rPr>
          <w:u w:val="single"/>
        </w:rPr>
      </w:pPr>
      <w:r w:rsidRPr="00997DBA">
        <w:rPr>
          <w:rStyle w:val="StyleUnderline"/>
        </w:rPr>
        <w:t>Under</w:t>
      </w:r>
      <w:r w:rsidRPr="00997DBA">
        <w:rPr>
          <w:sz w:val="16"/>
        </w:rPr>
        <w:t xml:space="preserve"> the </w:t>
      </w:r>
      <w:r w:rsidRPr="00997DBA">
        <w:rPr>
          <w:rStyle w:val="StyleUnderline"/>
        </w:rPr>
        <w:t>Sustainable Development</w:t>
      </w:r>
      <w:r w:rsidRPr="00997DBA">
        <w:rPr>
          <w:sz w:val="16"/>
        </w:rPr>
        <w:t xml:space="preserve"> Scenario, </w:t>
      </w:r>
      <w:r w:rsidRPr="00997DBA">
        <w:rPr>
          <w:rStyle w:val="StyleUnderline"/>
        </w:rPr>
        <w:t xml:space="preserve">which has </w:t>
      </w:r>
      <w:r w:rsidRPr="00997DBA">
        <w:rPr>
          <w:rStyle w:val="Emphasis"/>
        </w:rPr>
        <w:t>historically</w:t>
      </w:r>
      <w:r w:rsidRPr="00997DBA">
        <w:rPr>
          <w:rStyle w:val="StyleUnderline"/>
        </w:rPr>
        <w:t xml:space="preserve"> often been a </w:t>
      </w:r>
      <w:r w:rsidRPr="00997DBA">
        <w:rPr>
          <w:rStyle w:val="Emphasis"/>
        </w:rPr>
        <w:t>better guide</w:t>
      </w:r>
      <w:r w:rsidRPr="00997DBA">
        <w:rPr>
          <w:rStyle w:val="StyleUnderline"/>
        </w:rPr>
        <w:t xml:space="preserve"> to the path of the </w:t>
      </w:r>
      <w:r w:rsidRPr="00997DBA">
        <w:rPr>
          <w:rStyle w:val="Emphasis"/>
        </w:rPr>
        <w:t>energy transition</w:t>
      </w:r>
      <w:r w:rsidRPr="00997DBA">
        <w:rPr>
          <w:sz w:val="16"/>
        </w:rPr>
        <w:t xml:space="preserve">, </w:t>
      </w:r>
      <w:r w:rsidRPr="00997DBA">
        <w:rPr>
          <w:rStyle w:val="StyleUnderline"/>
        </w:rPr>
        <w:t xml:space="preserve">low-carbon power ends up with </w:t>
      </w:r>
      <w:r w:rsidRPr="00997DBA">
        <w:rPr>
          <w:rStyle w:val="Emphasis"/>
        </w:rPr>
        <w:t xml:space="preserve">$2.70 </w:t>
      </w:r>
      <w:r w:rsidRPr="00997DBA">
        <w:rPr>
          <w:rStyle w:val="StyleUnderline"/>
        </w:rPr>
        <w:t xml:space="preserve">of spending for every </w:t>
      </w:r>
      <w:r w:rsidRPr="00997DBA">
        <w:rPr>
          <w:rStyle w:val="Emphasis"/>
        </w:rPr>
        <w:t>$1</w:t>
      </w:r>
      <w:r w:rsidRPr="00997DBA">
        <w:rPr>
          <w:rStyle w:val="StyleUnderline"/>
        </w:rPr>
        <w:t xml:space="preserve"> going to fossil fuel extraction</w:t>
      </w:r>
      <w:r w:rsidRPr="001F4D0D">
        <w:rPr>
          <w:rStyle w:val="StyleUnderline"/>
        </w:rPr>
        <w:t xml:space="preserve"> and generation</w:t>
      </w:r>
      <w:r w:rsidRPr="00245A57">
        <w:rPr>
          <w:sz w:val="16"/>
        </w:rPr>
        <w:t xml:space="preserve">. </w:t>
      </w:r>
      <w:r w:rsidRPr="001F4D0D">
        <w:rPr>
          <w:rStyle w:val="StyleUnderline"/>
        </w:rPr>
        <w:t xml:space="preserve">That’s a world in which </w:t>
      </w:r>
      <w:r w:rsidRPr="00732E59">
        <w:rPr>
          <w:rStyle w:val="Emphasis"/>
          <w:highlight w:val="green"/>
        </w:rPr>
        <w:t>renewables</w:t>
      </w:r>
      <w:r w:rsidRPr="001F4D0D">
        <w:rPr>
          <w:rStyle w:val="StyleUnderline"/>
        </w:rPr>
        <w:t xml:space="preserve"> will </w:t>
      </w:r>
      <w:r w:rsidRPr="00245A57">
        <w:rPr>
          <w:rStyle w:val="Emphasis"/>
        </w:rPr>
        <w:t>increasingly</w:t>
      </w:r>
      <w:r w:rsidRPr="001F4D0D">
        <w:rPr>
          <w:rStyle w:val="StyleUnderline"/>
        </w:rPr>
        <w:t xml:space="preserve"> </w:t>
      </w:r>
      <w:r w:rsidRPr="00732E59">
        <w:rPr>
          <w:rStyle w:val="StyleUnderline"/>
          <w:highlight w:val="green"/>
        </w:rPr>
        <w:t xml:space="preserve">set the </w:t>
      </w:r>
      <w:r w:rsidRPr="00732E59">
        <w:rPr>
          <w:rStyle w:val="Emphasis"/>
          <w:highlight w:val="green"/>
        </w:rPr>
        <w:t>rules of the game</w:t>
      </w:r>
      <w:r w:rsidRPr="001F4D0D">
        <w:rPr>
          <w:rStyle w:val="StyleUnderline"/>
        </w:rPr>
        <w:t xml:space="preserve">, </w:t>
      </w:r>
      <w:r w:rsidRPr="00732E59">
        <w:rPr>
          <w:rStyle w:val="Emphasis"/>
          <w:highlight w:val="green"/>
        </w:rPr>
        <w:t>encouraging governments</w:t>
      </w:r>
      <w:r w:rsidRPr="00732E59">
        <w:rPr>
          <w:rStyle w:val="StyleUnderline"/>
          <w:highlight w:val="green"/>
        </w:rPr>
        <w:t xml:space="preserve"> to </w:t>
      </w:r>
      <w:r w:rsidRPr="00732E59">
        <w:rPr>
          <w:rStyle w:val="Emphasis"/>
          <w:highlight w:val="green"/>
        </w:rPr>
        <w:t>remove</w:t>
      </w:r>
      <w:r w:rsidRPr="001F4D0D">
        <w:rPr>
          <w:rStyle w:val="StyleUnderline"/>
        </w:rPr>
        <w:t xml:space="preserve"> the remaining </w:t>
      </w:r>
      <w:r w:rsidRPr="00245A57">
        <w:rPr>
          <w:rStyle w:val="Emphasis"/>
        </w:rPr>
        <w:t>subsidies</w:t>
      </w:r>
      <w:r w:rsidRPr="001F4D0D">
        <w:rPr>
          <w:rStyle w:val="StyleUnderline"/>
        </w:rPr>
        <w:t xml:space="preserve"> that support </w:t>
      </w:r>
      <w:r w:rsidRPr="00732E59">
        <w:rPr>
          <w:rStyle w:val="StyleUnderline"/>
          <w:highlight w:val="green"/>
        </w:rPr>
        <w:t>oil, gas and coal</w:t>
      </w:r>
      <w:r w:rsidRPr="001F4D0D">
        <w:rPr>
          <w:rStyle w:val="StyleUnderline"/>
        </w:rPr>
        <w:t>.</w:t>
      </w:r>
    </w:p>
    <w:p w14:paraId="646135EE" w14:textId="77777777" w:rsidR="0058388F" w:rsidRDefault="0058388F" w:rsidP="0058388F">
      <w:pPr>
        <w:rPr>
          <w:rStyle w:val="StyleUnderline"/>
        </w:rPr>
      </w:pPr>
      <w:r w:rsidRPr="00245A57">
        <w:rPr>
          <w:sz w:val="16"/>
        </w:rPr>
        <w:t xml:space="preserve">Since the industrial revolution, </w:t>
      </w:r>
      <w:r w:rsidRPr="001F4D0D">
        <w:rPr>
          <w:rStyle w:val="StyleUnderline"/>
        </w:rPr>
        <w:t xml:space="preserve">the </w:t>
      </w:r>
      <w:r w:rsidRPr="00245A57">
        <w:rPr>
          <w:rStyle w:val="StyleUnderline"/>
        </w:rPr>
        <w:t>fossil-fuel</w:t>
      </w:r>
      <w:r w:rsidRPr="001F4D0D">
        <w:rPr>
          <w:rStyle w:val="StyleUnderline"/>
        </w:rPr>
        <w:t xml:space="preserve">ed engine of </w:t>
      </w:r>
      <w:r w:rsidRPr="00732E59">
        <w:rPr>
          <w:rStyle w:val="Emphasis"/>
          <w:highlight w:val="green"/>
        </w:rPr>
        <w:t>capitalist growth</w:t>
      </w:r>
      <w:r w:rsidRPr="001F4D0D">
        <w:rPr>
          <w:rStyle w:val="StyleUnderline"/>
        </w:rPr>
        <w:t xml:space="preserve"> has conspired to put the world in its current climate crisis. Harnessing that power to drive the </w:t>
      </w:r>
      <w:r w:rsidRPr="001F4D0D">
        <w:rPr>
          <w:rStyle w:val="Emphasis"/>
        </w:rPr>
        <w:t>carbon transition</w:t>
      </w:r>
      <w:r w:rsidRPr="001F4D0D">
        <w:rPr>
          <w:rStyle w:val="StyleUnderline"/>
        </w:rPr>
        <w:t xml:space="preserve"> </w:t>
      </w:r>
      <w:r w:rsidRPr="00732E59">
        <w:rPr>
          <w:rStyle w:val="StyleUnderline"/>
          <w:highlight w:val="green"/>
        </w:rPr>
        <w:t>is</w:t>
      </w:r>
      <w:r w:rsidRPr="001F4D0D">
        <w:rPr>
          <w:rStyle w:val="StyleUnderline"/>
        </w:rPr>
        <w:t xml:space="preserve"> now </w:t>
      </w:r>
      <w:r w:rsidRPr="00732E59">
        <w:rPr>
          <w:rStyle w:val="StyleUnderline"/>
          <w:highlight w:val="green"/>
        </w:rPr>
        <w:t xml:space="preserve">our </w:t>
      </w:r>
      <w:r w:rsidRPr="00732E59">
        <w:rPr>
          <w:rStyle w:val="Emphasis"/>
          <w:highlight w:val="green"/>
        </w:rPr>
        <w:t>best hope</w:t>
      </w:r>
      <w:r w:rsidRPr="001F4D0D">
        <w:rPr>
          <w:rStyle w:val="StyleUnderline"/>
        </w:rPr>
        <w:t xml:space="preserve"> of turning that disaster around.</w:t>
      </w:r>
    </w:p>
    <w:p w14:paraId="005EC7A0" w14:textId="77777777" w:rsidR="0058388F" w:rsidRPr="007F733E" w:rsidRDefault="0058388F" w:rsidP="0058388F"/>
    <w:p w14:paraId="17B1F4FB" w14:textId="77777777" w:rsidR="0058388F" w:rsidRPr="0058388F" w:rsidRDefault="0058388F" w:rsidP="0058388F"/>
    <w:p w14:paraId="77952A6C" w14:textId="77777777" w:rsidR="0058388F" w:rsidRPr="0058388F" w:rsidRDefault="0058388F" w:rsidP="0058388F"/>
    <w:p w14:paraId="46E352BA" w14:textId="12CF3675" w:rsidR="00AB5CAB" w:rsidRDefault="0058388F" w:rsidP="0058388F">
      <w:pPr>
        <w:pStyle w:val="Heading3"/>
      </w:pPr>
      <w:r>
        <w:t>C = Cap good</w:t>
      </w:r>
    </w:p>
    <w:p w14:paraId="61825312" w14:textId="77777777" w:rsidR="00AB5CAB" w:rsidRDefault="00AB5CAB" w:rsidP="00AB5CAB">
      <w:pPr>
        <w:pStyle w:val="Heading4"/>
      </w:pPr>
      <w:r>
        <w:t>Cap solves---</w:t>
      </w:r>
    </w:p>
    <w:p w14:paraId="5FB9C6C8" w14:textId="77777777" w:rsidR="00AB5CAB" w:rsidRPr="006755E0" w:rsidRDefault="00AB5CAB" w:rsidP="00AB5CAB">
      <w:pPr>
        <w:pStyle w:val="Heading4"/>
      </w:pPr>
      <w:r>
        <w:t>1---War.</w:t>
      </w:r>
    </w:p>
    <w:p w14:paraId="750BE069" w14:textId="77777777" w:rsidR="00AB5CAB" w:rsidRDefault="00AB5CAB" w:rsidP="00AB5CAB">
      <w:proofErr w:type="spellStart"/>
      <w:r w:rsidRPr="00852297">
        <w:rPr>
          <w:rStyle w:val="Style13ptBold"/>
        </w:rPr>
        <w:t>Mousseau</w:t>
      </w:r>
      <w:proofErr w:type="spellEnd"/>
      <w:r w:rsidRPr="00852297">
        <w:rPr>
          <w:rStyle w:val="Style13ptBold"/>
        </w:rPr>
        <w:t xml:space="preserve">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63AD22B7" w14:textId="77777777" w:rsidR="00AB5CAB" w:rsidRPr="006755E0" w:rsidRDefault="00AB5CAB" w:rsidP="00AB5CAB">
      <w:pPr>
        <w:rPr>
          <w:sz w:val="16"/>
        </w:rPr>
      </w:pPr>
      <w:r w:rsidRPr="006755E0">
        <w:rPr>
          <w:sz w:val="16"/>
        </w:rPr>
        <w:t xml:space="preserve">Is war becoming obsolete? </w:t>
      </w:r>
      <w:r w:rsidRPr="00141293">
        <w:rPr>
          <w:rStyle w:val="StyleUnderline"/>
        </w:rPr>
        <w:t xml:space="preserve">There is </w:t>
      </w:r>
      <w:r w:rsidRPr="00732E59">
        <w:rPr>
          <w:rStyle w:val="Emphasis"/>
          <w:highlight w:val="green"/>
        </w:rPr>
        <w:t>wide agreement</w:t>
      </w:r>
      <w:r w:rsidRPr="00141293">
        <w:rPr>
          <w:rStyle w:val="StyleUnderline"/>
        </w:rPr>
        <w:t xml:space="preserve"> among scholars that </w:t>
      </w:r>
      <w:r w:rsidRPr="00732E59">
        <w:rPr>
          <w:rStyle w:val="StyleUnderline"/>
          <w:highlight w:val="green"/>
        </w:rPr>
        <w:t xml:space="preserve">war has been in </w:t>
      </w:r>
      <w:r w:rsidRPr="00732E59">
        <w:rPr>
          <w:rStyle w:val="Emphasis"/>
          <w:highlight w:val="green"/>
        </w:rPr>
        <w:t>sharp decline</w:t>
      </w:r>
      <w:r w:rsidRPr="00141293">
        <w:rPr>
          <w:rStyle w:val="StyleUnderline"/>
        </w:rPr>
        <w:t xml:space="preserve"> since</w:t>
      </w:r>
      <w:r w:rsidRPr="006755E0">
        <w:rPr>
          <w:sz w:val="16"/>
        </w:rPr>
        <w:t xml:space="preserve"> the defeat of the Axis powers in </w:t>
      </w:r>
      <w:r w:rsidRPr="00141293">
        <w:rPr>
          <w:rStyle w:val="StyleUnderline"/>
        </w:rPr>
        <w:t>1945</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0419A904" w14:textId="77777777" w:rsidR="00AB5CAB" w:rsidRPr="006755E0" w:rsidRDefault="00AB5CAB" w:rsidP="00AB5CAB">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EA2546">
        <w:rPr>
          <w:rStyle w:val="StyleUnderline"/>
        </w:rPr>
        <w:t xml:space="preserve">the </w:t>
      </w:r>
      <w:r w:rsidRPr="00732E59">
        <w:rPr>
          <w:rStyle w:val="StyleUnderline"/>
          <w:highlight w:val="green"/>
        </w:rPr>
        <w:t xml:space="preserve">world </w:t>
      </w:r>
      <w:r w:rsidRPr="00EA2546">
        <w:rPr>
          <w:rStyle w:val="StyleUnderline"/>
        </w:rPr>
        <w:t xml:space="preserve">is </w:t>
      </w:r>
      <w:r w:rsidRPr="00732E59">
        <w:rPr>
          <w:rStyle w:val="Emphasis"/>
          <w:highlight w:val="green"/>
        </w:rPr>
        <w:t>moving rapidly toward permanent peace</w:t>
      </w:r>
      <w:r w:rsidRPr="00141293">
        <w:rPr>
          <w:rStyle w:val="StyleUnderline"/>
        </w:rPr>
        <w:t xml:space="preserve">, </w:t>
      </w:r>
      <w:r w:rsidRPr="00067B93">
        <w:rPr>
          <w:rStyle w:val="Emphasis"/>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may instead be a function of factors </w:t>
      </w:r>
      <w:r w:rsidRPr="00067B93">
        <w:rPr>
          <w:rStyle w:val="Emphasis"/>
        </w:rPr>
        <w:t>strictly internal</w:t>
      </w:r>
      <w:r w:rsidRPr="00141293">
        <w:rPr>
          <w:rStyle w:val="StyleUnderline"/>
        </w:rPr>
        <w:t xml:space="preserve"> to states and that these factors </w:t>
      </w:r>
      <w:r w:rsidRPr="00067B93">
        <w:rPr>
          <w:rStyle w:val="Emphasis"/>
        </w:rPr>
        <w:t>vary</w:t>
      </w:r>
      <w:r w:rsidRPr="00141293">
        <w:rPr>
          <w:rStyle w:val="StyleUnderline"/>
        </w:rPr>
        <w:t xml:space="preserve"> among them</w:t>
      </w:r>
      <w:r w:rsidRPr="006755E0">
        <w:rPr>
          <w:sz w:val="16"/>
        </w:rPr>
        <w:t xml:space="preserve">. In brief, </w:t>
      </w:r>
      <w:r w:rsidRPr="00141293">
        <w:rPr>
          <w:rStyle w:val="StyleUnderline"/>
        </w:rPr>
        <w:t xml:space="preserve">leaders of </w:t>
      </w:r>
      <w:r w:rsidRPr="00732E59">
        <w:rPr>
          <w:rStyle w:val="StyleUnderline"/>
          <w:highlight w:val="green"/>
        </w:rPr>
        <w:t>states with</w:t>
      </w:r>
      <w:r w:rsidRPr="00141293">
        <w:rPr>
          <w:rStyle w:val="StyleUnderline"/>
        </w:rPr>
        <w:t xml:space="preserve"> advanced </w:t>
      </w:r>
      <w:r w:rsidRPr="00732E59">
        <w:rPr>
          <w:rStyle w:val="StyleUnderline"/>
          <w:highlight w:val="green"/>
        </w:rPr>
        <w:t>market</w:t>
      </w:r>
      <w:r w:rsidRPr="00141293">
        <w:rPr>
          <w:rStyle w:val="StyleUnderline"/>
        </w:rPr>
        <w:t xml:space="preserve">-oriented </w:t>
      </w:r>
      <w:r w:rsidRPr="00732E59">
        <w:rPr>
          <w:rStyle w:val="StyleUnderline"/>
          <w:highlight w:val="green"/>
        </w:rPr>
        <w:t>economies have</w:t>
      </w:r>
      <w:r w:rsidRPr="00141293">
        <w:rPr>
          <w:rStyle w:val="StyleUnderline"/>
        </w:rPr>
        <w:t xml:space="preserve"> </w:t>
      </w:r>
      <w:r w:rsidRPr="00067B93">
        <w:rPr>
          <w:rStyle w:val="Emphasis"/>
        </w:rPr>
        <w:t xml:space="preserve">foremost </w:t>
      </w:r>
      <w:r w:rsidRPr="00732E59">
        <w:rPr>
          <w:rStyle w:val="Emphasis"/>
          <w:highlight w:val="green"/>
        </w:rPr>
        <w:t>interests</w:t>
      </w:r>
      <w:r w:rsidRPr="00732E59">
        <w:rPr>
          <w:rStyle w:val="StyleUnderline"/>
          <w:highlight w:val="green"/>
        </w:rPr>
        <w:t xml:space="preserve"> in</w:t>
      </w:r>
      <w:r w:rsidRPr="00141293">
        <w:rPr>
          <w:rStyle w:val="StyleUnderline"/>
        </w:rPr>
        <w:t xml:space="preserve"> the principle of </w:t>
      </w:r>
      <w:r w:rsidRPr="00732E59">
        <w:rPr>
          <w:rStyle w:val="Emphasis"/>
          <w:highlight w:val="green"/>
        </w:rPr>
        <w:t>self-determination</w:t>
      </w:r>
      <w:r w:rsidRPr="00141293">
        <w:rPr>
          <w:rStyle w:val="StyleUnderline"/>
        </w:rPr>
        <w:t xml:space="preserve"> for all states, large and small, as the foundation </w:t>
      </w:r>
      <w:r w:rsidRPr="00732E59">
        <w:rPr>
          <w:rStyle w:val="StyleUnderline"/>
          <w:highlight w:val="green"/>
        </w:rPr>
        <w:t xml:space="preserve">for a </w:t>
      </w:r>
      <w:r w:rsidRPr="00732E59">
        <w:rPr>
          <w:rStyle w:val="Emphasis"/>
          <w:highlight w:val="green"/>
        </w:rPr>
        <w:t xml:space="preserve">robust </w:t>
      </w:r>
      <w:r w:rsidRPr="00335A09">
        <w:rPr>
          <w:rStyle w:val="Emphasis"/>
        </w:rPr>
        <w:t xml:space="preserve">global </w:t>
      </w:r>
      <w:r w:rsidRPr="00732E59">
        <w:rPr>
          <w:rStyle w:val="Emphasis"/>
          <w:highlight w:val="green"/>
        </w:rPr>
        <w:t>marketplace</w:t>
      </w:r>
      <w:r w:rsidRPr="00141293">
        <w:rPr>
          <w:rStyle w:val="StyleUnderline"/>
        </w:rPr>
        <w:t xml:space="preserve">. </w:t>
      </w:r>
      <w:r w:rsidRPr="00732E59">
        <w:rPr>
          <w:rStyle w:val="Emphasis"/>
          <w:highlight w:val="green"/>
        </w:rPr>
        <w:t>War</w:t>
      </w:r>
      <w:r w:rsidRPr="00141293">
        <w:rPr>
          <w:rStyle w:val="StyleUnderline"/>
        </w:rPr>
        <w:t xml:space="preserve"> among these states</w:t>
      </w:r>
      <w:r w:rsidRPr="00335A09">
        <w:rPr>
          <w:rStyle w:val="StyleUnderline"/>
        </w:rPr>
        <w:t xml:space="preserve">, </w:t>
      </w:r>
      <w:r w:rsidRPr="00335A09">
        <w:rPr>
          <w:rStyle w:val="Emphasis"/>
        </w:rPr>
        <w:t xml:space="preserve">even </w:t>
      </w:r>
      <w:proofErr w:type="gramStart"/>
      <w:r w:rsidRPr="00335A09">
        <w:rPr>
          <w:rStyle w:val="Emphasis"/>
        </w:rPr>
        <w:t>making preparations</w:t>
      </w:r>
      <w:proofErr w:type="gramEnd"/>
      <w:r w:rsidRPr="00335A09">
        <w:rPr>
          <w:rStyle w:val="StyleUnderline"/>
        </w:rPr>
        <w:t xml:space="preserve"> for</w:t>
      </w:r>
      <w:r w:rsidRPr="00141293">
        <w:rPr>
          <w:rStyle w:val="StyleUnderline"/>
        </w:rPr>
        <w:t xml:space="preserve"> war, is </w:t>
      </w:r>
      <w:r w:rsidRPr="00732E59">
        <w:rPr>
          <w:rStyle w:val="Emphasis"/>
          <w:highlight w:val="green"/>
        </w:rPr>
        <w:t>not possible</w:t>
      </w:r>
      <w:r w:rsidRPr="00335A09">
        <w:rPr>
          <w:rStyle w:val="StyleUnderline"/>
        </w:rPr>
        <w:t xml:space="preserve">, because they are in a </w:t>
      </w:r>
      <w:r w:rsidRPr="00335A09">
        <w:rPr>
          <w:rStyle w:val="Emphasis"/>
        </w:rPr>
        <w:t>natural alliance to preserve</w:t>
      </w:r>
      <w:r w:rsidRPr="00335A09">
        <w:rPr>
          <w:rStyle w:val="StyleUnderline"/>
        </w:rPr>
        <w:t xml:space="preserve"> and </w:t>
      </w:r>
      <w:r w:rsidRPr="00335A09">
        <w:rPr>
          <w:rStyle w:val="Emphasis"/>
        </w:rPr>
        <w:t>protect the global order</w:t>
      </w:r>
      <w:r w:rsidRPr="00335A09">
        <w:rPr>
          <w:sz w:val="16"/>
        </w:rPr>
        <w:t xml:space="preserve">. In contrast, </w:t>
      </w:r>
      <w:r w:rsidRPr="00335A09">
        <w:rPr>
          <w:rStyle w:val="StyleUnderline"/>
        </w:rPr>
        <w:t xml:space="preserve">leaders of states with </w:t>
      </w:r>
      <w:r w:rsidRPr="00335A09">
        <w:rPr>
          <w:rStyle w:val="Emphasis"/>
        </w:rPr>
        <w:t>weak internal markets</w:t>
      </w:r>
      <w:r w:rsidRPr="00335A09">
        <w:rPr>
          <w:rStyle w:val="StyleUnderline"/>
        </w:rPr>
        <w:t xml:space="preserve"> have </w:t>
      </w:r>
      <w:r w:rsidRPr="00335A09">
        <w:rPr>
          <w:rStyle w:val="Emphasis"/>
        </w:rPr>
        <w:t>little interest</w:t>
      </w:r>
      <w:r w:rsidRPr="00335A09">
        <w:rPr>
          <w:rStyle w:val="StyleUnderline"/>
        </w:rPr>
        <w:t xml:space="preserve"> in the global marketplace; they pursue wealth </w:t>
      </w:r>
      <w:r w:rsidRPr="00335A09">
        <w:rPr>
          <w:rStyle w:val="Emphasis"/>
        </w:rPr>
        <w:t>not through commerce</w:t>
      </w:r>
      <w:r w:rsidRPr="00335A09">
        <w:rPr>
          <w:rStyle w:val="StyleUnderline"/>
        </w:rPr>
        <w:t xml:space="preserve">, but through </w:t>
      </w:r>
      <w:r w:rsidRPr="00335A09">
        <w:rPr>
          <w:rStyle w:val="Emphasis"/>
        </w:rPr>
        <w:t>wars of expansion</w:t>
      </w:r>
      <w:r w:rsidRPr="00335A09">
        <w:rPr>
          <w:rStyle w:val="StyleUnderline"/>
        </w:rPr>
        <w:t xml:space="preserve"> and </w:t>
      </w:r>
      <w:r w:rsidRPr="00335A09">
        <w:rPr>
          <w:rStyle w:val="Emphasis"/>
        </w:rPr>
        <w:t>demands for tribute</w:t>
      </w:r>
      <w:r w:rsidRPr="00335A09">
        <w:rPr>
          <w:sz w:val="16"/>
        </w:rPr>
        <w:t xml:space="preserve">. For these states, power equals threat, and therefore they tend to balance against the power of all states. </w:t>
      </w:r>
      <w:r w:rsidRPr="00335A09">
        <w:rPr>
          <w:rStyle w:val="StyleUnderline"/>
        </w:rPr>
        <w:t xml:space="preserve">Fearing stronger states, however, minor powers with weak internal markets tend to </w:t>
      </w:r>
      <w:r w:rsidRPr="00335A09">
        <w:rPr>
          <w:rStyle w:val="Emphasis"/>
        </w:rPr>
        <w:t>constrain their expansionist inclinations</w:t>
      </w:r>
      <w:r w:rsidRPr="00335A09">
        <w:rPr>
          <w:rStyle w:val="StyleUnderline"/>
        </w:rPr>
        <w:t xml:space="preserve"> and, for security reasons, </w:t>
      </w:r>
      <w:r w:rsidRPr="00335A09">
        <w:rPr>
          <w:rStyle w:val="Emphasis"/>
        </w:rPr>
        <w:t>bandwagon</w:t>
      </w:r>
      <w:r w:rsidRPr="00335A09">
        <w:rPr>
          <w:rStyle w:val="StyleUnderline"/>
        </w:rPr>
        <w:t xml:space="preserve"> with the </w:t>
      </w:r>
      <w:r w:rsidRPr="00335A09">
        <w:rPr>
          <w:rStyle w:val="Emphasis"/>
        </w:rPr>
        <w:t>relatively benign market-oriented powers</w:t>
      </w:r>
      <w:r w:rsidRPr="00335A09">
        <w:rPr>
          <w:sz w:val="16"/>
        </w:rPr>
        <w:t>.</w:t>
      </w:r>
    </w:p>
    <w:p w14:paraId="6775AC75" w14:textId="77777777" w:rsidR="00AB5CAB" w:rsidRPr="004D5D05" w:rsidRDefault="00AB5CAB" w:rsidP="00AB5CAB">
      <w:pPr>
        <w:rPr>
          <w:u w:val="single"/>
        </w:rPr>
      </w:pPr>
      <w:r w:rsidRPr="006755E0">
        <w:rPr>
          <w:sz w:val="16"/>
        </w:rPr>
        <w:t xml:space="preserve">I argue that </w:t>
      </w:r>
      <w:r w:rsidRPr="00141293">
        <w:rPr>
          <w:rStyle w:val="StyleUnderline"/>
        </w:rPr>
        <w:t xml:space="preserve">this </w:t>
      </w:r>
      <w:r w:rsidRPr="00732E59">
        <w:rPr>
          <w:rStyle w:val="StyleUnderline"/>
          <w:highlight w:val="green"/>
        </w:rPr>
        <w:t>liberal</w:t>
      </w:r>
      <w:r w:rsidRPr="00141293">
        <w:rPr>
          <w:rStyle w:val="StyleUnderline"/>
        </w:rPr>
        <w:t xml:space="preserve"> global </w:t>
      </w:r>
      <w:r w:rsidRPr="00732E59">
        <w:rPr>
          <w:rStyle w:val="StyleUnderline"/>
          <w:highlight w:val="green"/>
        </w:rPr>
        <w:t>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732E59">
        <w:rPr>
          <w:rStyle w:val="Emphasis"/>
          <w:highlight w:val="gree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that, if </w:t>
      </w:r>
      <w:r w:rsidRPr="00732E59">
        <w:rPr>
          <w:rStyle w:val="Emphasis"/>
          <w:highlight w:val="green"/>
        </w:rPr>
        <w:t>left uninterrupted</w:t>
      </w:r>
      <w:r w:rsidRPr="00141293">
        <w:rPr>
          <w:rStyle w:val="StyleUnderline"/>
        </w:rPr>
        <w:t xml:space="preserve">, is likely to culminate in </w:t>
      </w:r>
      <w:r w:rsidRPr="00067B93">
        <w:rPr>
          <w:rStyle w:val="Emphasis"/>
        </w:rPr>
        <w:t>permanent world peace</w:t>
      </w:r>
      <w:r w:rsidRPr="00141293">
        <w:rPr>
          <w:rStyle w:val="StyleUnderline"/>
        </w:rPr>
        <w:t>, perhaps even</w:t>
      </w:r>
      <w:r w:rsidRPr="006755E0">
        <w:rPr>
          <w:sz w:val="16"/>
        </w:rPr>
        <w:t xml:space="preserve"> something close to </w:t>
      </w:r>
      <w:r w:rsidRPr="00067B93">
        <w:rPr>
          <w:rStyle w:val="Emphasis"/>
        </w:rPr>
        <w:t>harmony</w:t>
      </w:r>
      <w:r w:rsidRPr="006D3327">
        <w:rPr>
          <w:rStyle w:val="StyleUnderline"/>
        </w:rPr>
        <w:t xml:space="preserve">. My argument </w:t>
      </w:r>
      <w:r w:rsidRPr="00732E59">
        <w:rPr>
          <w:rStyle w:val="Emphasis"/>
          <w:highlight w:val="green"/>
        </w:rPr>
        <w:t>challenges</w:t>
      </w:r>
      <w:r w:rsidRPr="00C67E44">
        <w:rPr>
          <w:rStyle w:val="Emphasis"/>
        </w:rPr>
        <w:t xml:space="preserve"> the </w:t>
      </w:r>
      <w:r w:rsidRPr="00732E59">
        <w:rPr>
          <w:rStyle w:val="Emphasis"/>
          <w:highlight w:val="green"/>
        </w:rPr>
        <w:t>realist</w:t>
      </w:r>
      <w:r w:rsidRPr="00C67E44">
        <w:rPr>
          <w:rStyle w:val="Emphasis"/>
        </w:rPr>
        <w:t xml:space="preserve"> assertion</w:t>
      </w:r>
      <w:r w:rsidRPr="006D3327">
        <w:rPr>
          <w:rStyle w:val="StyleUnderline"/>
        </w:rPr>
        <w:t xml:space="preserve"> that great powers are engaged in a </w:t>
      </w:r>
      <w:r w:rsidRPr="00C67E44">
        <w:rPr>
          <w:rStyle w:val="Emphasis"/>
        </w:rPr>
        <w:t xml:space="preserve">timeless </w:t>
      </w:r>
      <w:r w:rsidRPr="00E22250">
        <w:rPr>
          <w:rStyle w:val="Emphasis"/>
        </w:rPr>
        <w:t>competition</w:t>
      </w:r>
      <w:r w:rsidRPr="006D3327">
        <w:rPr>
          <w:rStyle w:val="StyleUnderline"/>
        </w:rPr>
        <w:t xml:space="preserve"> over global leadership</w:t>
      </w:r>
      <w:r w:rsidRPr="006755E0">
        <w:rPr>
          <w:sz w:val="16"/>
        </w:rPr>
        <w:t xml:space="preserve">, because hegemony cannot exist among great powers with weak markets; these inherently expansionist states live in constant fear and therefore normally balance against the strongest state and its allies.5 </w:t>
      </w:r>
      <w:r w:rsidRPr="00335A09">
        <w:rPr>
          <w:rStyle w:val="StyleUnderline"/>
        </w:rPr>
        <w:t xml:space="preserve">Hegemony can exist </w:t>
      </w:r>
      <w:r w:rsidRPr="00335A09">
        <w:rPr>
          <w:rStyle w:val="Emphasis"/>
        </w:rPr>
        <w:t>only among market-oriented powers</w:t>
      </w:r>
      <w:r w:rsidRPr="00335A09">
        <w:rPr>
          <w:rStyle w:val="StyleUnderline"/>
        </w:rPr>
        <w:t xml:space="preserve">, because only they care about global order. Yet, there can be </w:t>
      </w:r>
      <w:r w:rsidRPr="00335A09">
        <w:rPr>
          <w:rStyle w:val="Emphasis"/>
        </w:rPr>
        <w:t>no competition for leadership</w:t>
      </w:r>
      <w:r w:rsidRPr="00335A09">
        <w:rPr>
          <w:rStyle w:val="StyleUnderline"/>
        </w:rPr>
        <w:t xml:space="preserve"> among market powers, because they </w:t>
      </w:r>
      <w:r w:rsidRPr="00335A09">
        <w:rPr>
          <w:rStyle w:val="Emphasis"/>
        </w:rPr>
        <w:t>always agree</w:t>
      </w:r>
      <w:r w:rsidRPr="00335A09">
        <w:rPr>
          <w:rStyle w:val="StyleUnderline"/>
        </w:rPr>
        <w:t xml:space="preserve"> with the goal of their strongest member</w:t>
      </w:r>
      <w:r w:rsidRPr="00335A09">
        <w:rPr>
          <w:sz w:val="16"/>
        </w:rPr>
        <w:t xml:space="preserve"> (currently the United States) </w:t>
      </w:r>
      <w:r w:rsidRPr="00335A09">
        <w:rPr>
          <w:rStyle w:val="StyleUnderline"/>
        </w:rPr>
        <w:t xml:space="preserve">to </w:t>
      </w:r>
      <w:r w:rsidRPr="00335A09">
        <w:rPr>
          <w:rStyle w:val="Emphasis"/>
        </w:rPr>
        <w:t>preserve</w:t>
      </w:r>
      <w:r w:rsidRPr="00335A09">
        <w:rPr>
          <w:rStyle w:val="StyleUnderline"/>
        </w:rPr>
        <w:t xml:space="preserve"> and </w:t>
      </w:r>
      <w:r w:rsidRPr="00335A09">
        <w:rPr>
          <w:rStyle w:val="Emphasis"/>
        </w:rPr>
        <w:t>protect the global order</w:t>
      </w:r>
      <w:r w:rsidRPr="00335A09">
        <w:rPr>
          <w:rStyle w:val="StyleUnderline"/>
        </w:rPr>
        <w:t xml:space="preserve"> based on the principle of self-determination. If another commercial power, such as a rising China, were to </w:t>
      </w:r>
      <w:r w:rsidRPr="00335A09">
        <w:rPr>
          <w:rStyle w:val="Emphasis"/>
        </w:rPr>
        <w:t>overtake the United States</w:t>
      </w:r>
      <w:r w:rsidRPr="00335A09">
        <w:rPr>
          <w:rStyle w:val="StyleUnderline"/>
        </w:rPr>
        <w:t xml:space="preserve">, the world would take </w:t>
      </w:r>
      <w:r w:rsidRPr="00335A09">
        <w:rPr>
          <w:rStyle w:val="Emphasis"/>
        </w:rPr>
        <w:t>little notice</w:t>
      </w:r>
      <w:r w:rsidRPr="00335A09">
        <w:rPr>
          <w:rStyle w:val="StyleUnderline"/>
        </w:rPr>
        <w:t xml:space="preserve">, because the new leading power would </w:t>
      </w:r>
      <w:r w:rsidRPr="00335A09">
        <w:rPr>
          <w:rStyle w:val="Emphasis"/>
        </w:rPr>
        <w:t>largely agree</w:t>
      </w:r>
      <w:r w:rsidRPr="00335A09">
        <w:rPr>
          <w:rStyle w:val="StyleUnderline"/>
        </w:rPr>
        <w:t xml:space="preserve"> with the global rules promoted and enforced by its predecessor</w:t>
      </w:r>
      <w:r w:rsidRPr="00335A09">
        <w:rPr>
          <w:sz w:val="16"/>
        </w:rPr>
        <w:t>. Vladimir Putin's Russia, on the other hand, seeks to create chaos around the world. Most other powers, having market-oriented</w:t>
      </w:r>
      <w:r w:rsidRPr="006755E0">
        <w:rPr>
          <w:sz w:val="16"/>
        </w:rPr>
        <w:t xml:space="preserve"> economies, continue to abide by the hegemony of the United States despite its relative economic decline since the end of World War II.6</w:t>
      </w:r>
    </w:p>
    <w:p w14:paraId="2865F293" w14:textId="77777777" w:rsidR="00AB5CAB" w:rsidRPr="006755E0" w:rsidRDefault="00AB5CAB" w:rsidP="00AB5CAB">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w:t>
      </w:r>
      <w:r w:rsidRPr="00732E59">
        <w:rPr>
          <w:rStyle w:val="StyleUnderline"/>
          <w:highlight w:val="green"/>
        </w:rPr>
        <w:t xml:space="preserve">states with </w:t>
      </w:r>
      <w:r w:rsidRPr="00732E59">
        <w:rPr>
          <w:rStyle w:val="Emphasis"/>
          <w:highlight w:val="green"/>
        </w:rPr>
        <w:t>robust</w:t>
      </w:r>
      <w:r w:rsidRPr="00C67E44">
        <w:rPr>
          <w:rStyle w:val="Emphasis"/>
        </w:rPr>
        <w:t xml:space="preserve"> internal </w:t>
      </w:r>
      <w:r w:rsidRPr="00732E59">
        <w:rPr>
          <w:rStyle w:val="Emphasis"/>
          <w:highlight w:val="green"/>
        </w:rPr>
        <w:t>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w:t>
      </w:r>
      <w:r w:rsidRPr="00732E59">
        <w:rPr>
          <w:rStyle w:val="StyleUnderline"/>
          <w:highlight w:val="green"/>
        </w:rPr>
        <w:t>align</w:t>
      </w:r>
      <w:r w:rsidRPr="006D3327">
        <w:rPr>
          <w:rStyle w:val="StyleUnderline"/>
        </w:rPr>
        <w:t xml:space="preserve"> with the market leader </w:t>
      </w:r>
      <w:r w:rsidRPr="00732E59">
        <w:rPr>
          <w:rStyle w:val="Emphasis"/>
          <w:highlight w:val="green"/>
        </w:rPr>
        <w:t>regardless of</w:t>
      </w:r>
      <w:r w:rsidRPr="00C67E44">
        <w:rPr>
          <w:rStyle w:val="Emphasis"/>
        </w:rPr>
        <w:t xml:space="preserve"> their power </w:t>
      </w:r>
      <w:r w:rsidRPr="00732E59">
        <w:rPr>
          <w:rStyle w:val="Emphasis"/>
          <w:highlight w:val="green"/>
        </w:rPr>
        <w:t>status</w:t>
      </w:r>
      <w:r w:rsidRPr="00732E59">
        <w:rPr>
          <w:rStyle w:val="StyleUnderline"/>
          <w:highlight w:val="green"/>
        </w:rPr>
        <w:t xml:space="preserve"> or </w:t>
      </w:r>
      <w:r w:rsidRPr="00732E59">
        <w:rPr>
          <w:rStyle w:val="Emphasis"/>
          <w:highlight w:val="green"/>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 xml:space="preserve">lower </w:t>
      </w:r>
      <w:r w:rsidRPr="00335A09">
        <w:rPr>
          <w:rStyle w:val="Emphasis"/>
        </w:rPr>
        <w:t>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6A17C4B8" w14:textId="77777777" w:rsidR="00AB5CAB" w:rsidRPr="006755E0" w:rsidRDefault="00AB5CAB" w:rsidP="00AB5CAB">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732E59">
        <w:rPr>
          <w:rStyle w:val="StyleUnderline"/>
          <w:highlight w:val="green"/>
        </w:rPr>
        <w:t>Trade</w:t>
      </w:r>
      <w:r w:rsidRPr="006D3327">
        <w:rPr>
          <w:rStyle w:val="StyleUnderline"/>
        </w:rPr>
        <w:t xml:space="preserve"> interdependence </w:t>
      </w:r>
      <w:r w:rsidRPr="00732E59">
        <w:rPr>
          <w:rStyle w:val="StyleUnderline"/>
          <w:highlight w:val="green"/>
        </w:rPr>
        <w:t xml:space="preserve">is </w:t>
      </w:r>
      <w:r w:rsidRPr="00732E59">
        <w:rPr>
          <w:rStyle w:val="Emphasis"/>
          <w:highlight w:val="green"/>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E22250">
        <w:rPr>
          <w:rStyle w:val="StyleUnderline"/>
        </w:rPr>
        <w:t>peace</w:t>
      </w:r>
      <w:r w:rsidRPr="006D3327">
        <w:rPr>
          <w:rStyle w:val="StyleUnderline"/>
        </w:rPr>
        <w:t xml:space="preserve"> can </w:t>
      </w:r>
      <w:r w:rsidRPr="00C67E44">
        <w:rPr>
          <w:rStyle w:val="Emphasis"/>
        </w:rPr>
        <w:t>emerge in anarchy</w:t>
      </w:r>
      <w:r w:rsidRPr="006D3327">
        <w:rPr>
          <w:rStyle w:val="StyleUnderline"/>
        </w:rPr>
        <w:t xml:space="preserve"> with </w:t>
      </w:r>
      <w:r w:rsidRPr="00E22250">
        <w:rPr>
          <w:rStyle w:val="StyleUnderline"/>
        </w:rPr>
        <w:t>states</w:t>
      </w:r>
      <w:r w:rsidRPr="006D3327">
        <w:rPr>
          <w:rStyle w:val="StyleUnderline"/>
        </w:rPr>
        <w:t xml:space="preserve"> pursuing their </w:t>
      </w:r>
      <w:r w:rsidRPr="00732E59">
        <w:rPr>
          <w:rStyle w:val="StyleUnderline"/>
          <w:highlight w:val="green"/>
        </w:rPr>
        <w:t xml:space="preserve">interests </w:t>
      </w:r>
      <w:r w:rsidRPr="00732E59">
        <w:rPr>
          <w:rStyle w:val="Emphasis"/>
          <w:highlight w:val="green"/>
        </w:rPr>
        <w:t>determined</w:t>
      </w:r>
      <w:r w:rsidRPr="00C67E44">
        <w:rPr>
          <w:rStyle w:val="Emphasis"/>
        </w:rPr>
        <w:t xml:space="preserve"> entirely </w:t>
      </w:r>
      <w:r w:rsidRPr="00732E59">
        <w:rPr>
          <w:rStyle w:val="Emphasis"/>
          <w:highlight w:val="green"/>
        </w:rPr>
        <w:t>by internal factors</w:t>
      </w:r>
      <w:r w:rsidRPr="006755E0">
        <w:rPr>
          <w:sz w:val="16"/>
        </w:rPr>
        <w:t>.11</w:t>
      </w:r>
    </w:p>
    <w:p w14:paraId="2CE2C673" w14:textId="77777777" w:rsidR="00AB5CAB" w:rsidRDefault="00AB5CAB" w:rsidP="00AB5CAB"/>
    <w:p w14:paraId="12E3EA12" w14:textId="77777777" w:rsidR="00AB5CAB" w:rsidRPr="00FE669F" w:rsidRDefault="00AB5CAB" w:rsidP="00AB5CAB">
      <w:pPr>
        <w:pStyle w:val="Heading4"/>
      </w:pPr>
      <w:r>
        <w:t>2---Inequality and Poverty.</w:t>
      </w:r>
    </w:p>
    <w:p w14:paraId="4C97622C" w14:textId="77777777" w:rsidR="00AB5CAB" w:rsidRPr="00C7134A" w:rsidRDefault="00AB5CAB" w:rsidP="00AB5CAB">
      <w:r w:rsidRPr="00C7134A">
        <w:rPr>
          <w:rStyle w:val="Style13ptBold"/>
        </w:rPr>
        <w:t xml:space="preserve">Teixeira and </w:t>
      </w:r>
      <w:proofErr w:type="spellStart"/>
      <w:r w:rsidRPr="00C7134A">
        <w:rPr>
          <w:rStyle w:val="Style13ptBold"/>
        </w:rPr>
        <w:t>Judis</w:t>
      </w:r>
      <w:proofErr w:type="spellEnd"/>
      <w:r w:rsidRPr="00C7134A">
        <w:rPr>
          <w:rStyle w:val="Style13ptBold"/>
        </w:rPr>
        <w:t xml:space="preserve"> 17</w:t>
      </w:r>
      <w:r w:rsidRPr="00C7134A">
        <w:t>—senior fellow at both The Century Foundation and American Progress AND editor-at-large at Talking Points Memo, former senior writer at The National Journal and a former senior editor at The New Republic (</w:t>
      </w:r>
      <w:proofErr w:type="spellStart"/>
      <w:r w:rsidRPr="00C7134A">
        <w:t>Ruy</w:t>
      </w:r>
      <w:proofErr w:type="spellEnd"/>
      <w:r w:rsidRPr="00C7134A">
        <w:t xml:space="preserve"> and John, “Why The Left Will (Eventually) Triumph: An Interview With </w:t>
      </w:r>
      <w:proofErr w:type="spellStart"/>
      <w:r w:rsidRPr="00C7134A">
        <w:t>Ruy</w:t>
      </w:r>
      <w:proofErr w:type="spellEnd"/>
      <w:r w:rsidRPr="00C7134A">
        <w:t xml:space="preserve"> Teixeira,” </w:t>
      </w:r>
      <w:hyperlink r:id="rId30" w:history="1">
        <w:r w:rsidRPr="00C7134A">
          <w:t>http://talkingpointsmemo.com/cafe/why-left-will-eventually-win-ruy-teixeira</w:t>
        </w:r>
      </w:hyperlink>
      <w:r w:rsidRPr="00C7134A">
        <w:t xml:space="preserve">, </w:t>
      </w:r>
      <w:proofErr w:type="spellStart"/>
      <w:r w:rsidRPr="00C7134A">
        <w:t>dml</w:t>
      </w:r>
      <w:proofErr w:type="spellEnd"/>
      <w:r w:rsidRPr="00C7134A">
        <w:t>)</w:t>
      </w:r>
    </w:p>
    <w:p w14:paraId="669DFD36" w14:textId="1EC9DF0C" w:rsidR="00AB5CAB" w:rsidRDefault="00AB5CAB" w:rsidP="00AB5CAB">
      <w:pPr>
        <w:rPr>
          <w:sz w:val="16"/>
        </w:rPr>
      </w:pPr>
      <w:proofErr w:type="spellStart"/>
      <w:r w:rsidRPr="00C7134A">
        <w:rPr>
          <w:sz w:val="16"/>
        </w:rPr>
        <w:t>Judis</w:t>
      </w:r>
      <w:proofErr w:type="spellEnd"/>
      <w:r w:rsidRPr="00C7134A">
        <w:rPr>
          <w:sz w:val="16"/>
        </w:rPr>
        <w:t xml:space="preserve">: In your book, you explain at several points that you are no longer a socialist and instead support a reformed capitalism. When we met many years ago, we were in a socialist organization. When did this transformation occur? Teixeira: What happened is that I began to think a lot about how economies </w:t>
      </w:r>
      <w:proofErr w:type="gramStart"/>
      <w:r w:rsidRPr="00C7134A">
        <w:rPr>
          <w:sz w:val="16"/>
        </w:rPr>
        <w:t>actually work</w:t>
      </w:r>
      <w:proofErr w:type="gramEnd"/>
      <w:r w:rsidRPr="00C7134A">
        <w:rPr>
          <w:sz w:val="16"/>
        </w:rPr>
        <w:t xml:space="preserve">. When I was a socialist, </w:t>
      </w:r>
      <w:r w:rsidRPr="00C7134A">
        <w:rPr>
          <w:u w:val="single"/>
        </w:rPr>
        <w:t xml:space="preserve">I </w:t>
      </w:r>
      <w:r w:rsidRPr="00C7134A">
        <w:rPr>
          <w:b/>
          <w:iCs/>
          <w:u w:val="single"/>
          <w:bdr w:val="single" w:sz="8" w:space="0" w:color="auto"/>
        </w:rPr>
        <w:t>didn’t think very carefully</w:t>
      </w:r>
      <w:r w:rsidRPr="00C7134A">
        <w:rPr>
          <w:u w:val="single"/>
        </w:rPr>
        <w:t xml:space="preserve"> and </w:t>
      </w:r>
      <w:r w:rsidRPr="00C7134A">
        <w:rPr>
          <w:b/>
          <w:iCs/>
          <w:u w:val="single"/>
          <w:bdr w:val="single" w:sz="8" w:space="0" w:color="auto"/>
        </w:rPr>
        <w:t>long</w:t>
      </w:r>
      <w:r w:rsidRPr="00C7134A">
        <w:rPr>
          <w:u w:val="single"/>
        </w:rPr>
        <w:t xml:space="preserve"> about what </w:t>
      </w:r>
      <w:proofErr w:type="gramStart"/>
      <w:r w:rsidRPr="00C7134A">
        <w:rPr>
          <w:b/>
          <w:iCs/>
          <w:u w:val="single"/>
          <w:bdr w:val="single" w:sz="8" w:space="0" w:color="auto"/>
        </w:rPr>
        <w:t>actually</w:t>
      </w:r>
      <w:r w:rsidRPr="00C7134A">
        <w:rPr>
          <w:u w:val="single"/>
        </w:rPr>
        <w:t xml:space="preserve"> a</w:t>
      </w:r>
      <w:proofErr w:type="gramEnd"/>
      <w:r w:rsidRPr="00C7134A">
        <w:rPr>
          <w:u w:val="single"/>
        </w:rPr>
        <w:t xml:space="preserve"> socialist economy would look like. I had this </w:t>
      </w:r>
      <w:r w:rsidRPr="00C7134A">
        <w:rPr>
          <w:b/>
          <w:iCs/>
          <w:u w:val="single"/>
          <w:bdr w:val="single" w:sz="8" w:space="0" w:color="auto"/>
        </w:rPr>
        <w:t>general idea</w:t>
      </w:r>
      <w:r w:rsidRPr="00C7134A">
        <w:rPr>
          <w:u w:val="single"/>
        </w:rPr>
        <w:t xml:space="preserve"> that the capitalist system was </w:t>
      </w:r>
      <w:r w:rsidRPr="00C7134A">
        <w:rPr>
          <w:b/>
          <w:iCs/>
          <w:u w:val="single"/>
          <w:bdr w:val="single" w:sz="8" w:space="0" w:color="auto"/>
        </w:rPr>
        <w:t>inefficient</w:t>
      </w:r>
      <w:r w:rsidRPr="00C7134A">
        <w:rPr>
          <w:u w:val="single"/>
        </w:rPr>
        <w:t xml:space="preserve"> and </w:t>
      </w:r>
      <w:r w:rsidRPr="00C7134A">
        <w:rPr>
          <w:b/>
          <w:iCs/>
          <w:u w:val="single"/>
          <w:bdr w:val="single" w:sz="8" w:space="0" w:color="auto"/>
        </w:rPr>
        <w:t>prone to crisis</w:t>
      </w:r>
      <w:r w:rsidRPr="00C7134A">
        <w:rPr>
          <w:u w:val="single"/>
        </w:rPr>
        <w:t xml:space="preserve"> and that one should </w:t>
      </w:r>
      <w:r w:rsidRPr="00C7134A">
        <w:rPr>
          <w:b/>
          <w:iCs/>
          <w:u w:val="single"/>
          <w:bdr w:val="single" w:sz="8" w:space="0" w:color="auto"/>
        </w:rPr>
        <w:t>somehow tamp down the profit motive</w:t>
      </w:r>
      <w:r w:rsidRPr="00C7134A">
        <w:rPr>
          <w:u w:val="single"/>
        </w:rPr>
        <w:t xml:space="preserve"> and limit the freedom of action of capitalists. But </w:t>
      </w:r>
      <w:r w:rsidRPr="00C7134A">
        <w:rPr>
          <w:b/>
          <w:iCs/>
          <w:u w:val="single"/>
          <w:bdr w:val="single" w:sz="8" w:space="0" w:color="auto"/>
        </w:rPr>
        <w:t>the more I thought</w:t>
      </w:r>
      <w:r w:rsidRPr="00C7134A">
        <w:rPr>
          <w:u w:val="single"/>
        </w:rPr>
        <w:t xml:space="preserve"> about how economies worked, it was </w:t>
      </w:r>
      <w:r w:rsidRPr="00C7134A">
        <w:rPr>
          <w:b/>
          <w:iCs/>
          <w:u w:val="single"/>
          <w:bdr w:val="single" w:sz="8" w:space="0" w:color="auto"/>
        </w:rPr>
        <w:t>hard to gainsay</w:t>
      </w:r>
      <w:r w:rsidRPr="00C7134A">
        <w:rPr>
          <w:u w:val="single"/>
        </w:rPr>
        <w:t xml:space="preserve"> that the market was </w:t>
      </w:r>
      <w:proofErr w:type="gramStart"/>
      <w:r w:rsidRPr="00C7134A">
        <w:rPr>
          <w:b/>
          <w:iCs/>
          <w:u w:val="single"/>
          <w:bdr w:val="single" w:sz="8" w:space="0" w:color="auto"/>
        </w:rPr>
        <w:t>absolutely essential</w:t>
      </w:r>
      <w:proofErr w:type="gramEnd"/>
      <w:r w:rsidRPr="00C7134A">
        <w:rPr>
          <w:u w:val="single"/>
        </w:rPr>
        <w:t xml:space="preserve"> for the efficient delivery of goods and services.</w:t>
      </w:r>
      <w:r w:rsidRPr="00C7134A">
        <w:rPr>
          <w:sz w:val="16"/>
        </w:rPr>
        <w:t xml:space="preserve"> And the more I read, the more I realized my viewpoint was closer to social democrats than to socialists. </w:t>
      </w:r>
      <w:r w:rsidRPr="00732E59">
        <w:rPr>
          <w:highlight w:val="green"/>
          <w:u w:val="single"/>
        </w:rPr>
        <w:t>Capitalism</w:t>
      </w:r>
      <w:r w:rsidRPr="00335A09">
        <w:rPr>
          <w:u w:val="single"/>
        </w:rPr>
        <w:t xml:space="preserve"> needs to be </w:t>
      </w:r>
      <w:r w:rsidRPr="00335A09">
        <w:rPr>
          <w:b/>
          <w:iCs/>
          <w:u w:val="single"/>
          <w:bdr w:val="single" w:sz="8" w:space="0" w:color="auto"/>
        </w:rPr>
        <w:t>regulated</w:t>
      </w:r>
      <w:r w:rsidRPr="00335A09">
        <w:rPr>
          <w:u w:val="single"/>
        </w:rPr>
        <w:t>, it</w:t>
      </w:r>
      <w:r w:rsidRPr="00C7134A">
        <w:rPr>
          <w:u w:val="single"/>
        </w:rPr>
        <w:t xml:space="preserve"> needs to be </w:t>
      </w:r>
      <w:r w:rsidRPr="00732E59">
        <w:rPr>
          <w:b/>
          <w:iCs/>
          <w:highlight w:val="green"/>
          <w:u w:val="single"/>
          <w:bdr w:val="single" w:sz="8" w:space="0" w:color="auto"/>
        </w:rPr>
        <w:t>pointed in the right direction</w:t>
      </w:r>
      <w:r w:rsidRPr="00C7134A">
        <w:rPr>
          <w:u w:val="single"/>
        </w:rPr>
        <w:t xml:space="preserve">, you </w:t>
      </w:r>
      <w:r w:rsidRPr="00C7134A">
        <w:rPr>
          <w:b/>
          <w:iCs/>
          <w:u w:val="single"/>
          <w:bdr w:val="single" w:sz="8" w:space="0" w:color="auto"/>
        </w:rPr>
        <w:t>need to have a big safety net</w:t>
      </w:r>
      <w:r w:rsidRPr="00C7134A">
        <w:rPr>
          <w:u w:val="single"/>
        </w:rPr>
        <w:t xml:space="preserve">, </w:t>
      </w:r>
      <w:r w:rsidRPr="00732E59">
        <w:rPr>
          <w:highlight w:val="green"/>
          <w:u w:val="single"/>
        </w:rPr>
        <w:t xml:space="preserve">but you </w:t>
      </w:r>
      <w:r w:rsidRPr="00732E59">
        <w:rPr>
          <w:b/>
          <w:iCs/>
          <w:highlight w:val="green"/>
          <w:u w:val="single"/>
          <w:bdr w:val="single" w:sz="8" w:space="0" w:color="auto"/>
        </w:rPr>
        <w:t>can’t replace it</w:t>
      </w:r>
      <w:r w:rsidRPr="00C7134A">
        <w:rPr>
          <w:sz w:val="16"/>
        </w:rPr>
        <w:t xml:space="preserve">. </w:t>
      </w:r>
      <w:proofErr w:type="spellStart"/>
      <w:r w:rsidRPr="00C7134A">
        <w:rPr>
          <w:sz w:val="16"/>
        </w:rPr>
        <w:t>Judis</w:t>
      </w:r>
      <w:proofErr w:type="spellEnd"/>
      <w:r w:rsidRPr="00C7134A">
        <w:rPr>
          <w:sz w:val="16"/>
        </w:rPr>
        <w:t xml:space="preserve">: Was there something that happened, a book you read, that changed your mind? Teixeira: I would say it was an obscure book by Alec </w:t>
      </w:r>
      <w:proofErr w:type="spellStart"/>
      <w:r w:rsidRPr="00C7134A">
        <w:rPr>
          <w:sz w:val="16"/>
        </w:rPr>
        <w:t>Nove</w:t>
      </w:r>
      <w:proofErr w:type="spellEnd"/>
      <w:r w:rsidRPr="00C7134A">
        <w:rPr>
          <w:sz w:val="16"/>
        </w:rPr>
        <w:t xml:space="preserve"> called “The Economics of Feasible Socialism.” </w:t>
      </w:r>
      <w:proofErr w:type="spellStart"/>
      <w:r w:rsidRPr="00C7134A">
        <w:rPr>
          <w:sz w:val="16"/>
        </w:rPr>
        <w:t>Judis</w:t>
      </w:r>
      <w:proofErr w:type="spellEnd"/>
      <w:r w:rsidRPr="00C7134A">
        <w:rPr>
          <w:sz w:val="16"/>
        </w:rPr>
        <w:t xml:space="preserve">: That’s amazing. I was deeply influenced by the same book. </w:t>
      </w:r>
      <w:r w:rsidRPr="00335A09">
        <w:rPr>
          <w:sz w:val="16"/>
        </w:rPr>
        <w:t xml:space="preserve">Teixeira: </w:t>
      </w:r>
      <w:proofErr w:type="spellStart"/>
      <w:r w:rsidRPr="00335A09">
        <w:rPr>
          <w:sz w:val="16"/>
        </w:rPr>
        <w:t>Nove</w:t>
      </w:r>
      <w:proofErr w:type="spellEnd"/>
      <w:r w:rsidRPr="00335A09">
        <w:rPr>
          <w:sz w:val="16"/>
        </w:rPr>
        <w:t xml:space="preserve"> was a historian of the Soviet Union. He came from a Menshevik family, and he basically laid out the way the standard conceptions of socialism that a lot of people on the left had couldn’t work. </w:t>
      </w:r>
      <w:r w:rsidRPr="00335A09">
        <w:rPr>
          <w:u w:val="single"/>
        </w:rPr>
        <w:t xml:space="preserve">If you wanted to </w:t>
      </w:r>
      <w:r w:rsidRPr="00335A09">
        <w:rPr>
          <w:b/>
          <w:iCs/>
          <w:u w:val="single"/>
          <w:bdr w:val="single" w:sz="8" w:space="0" w:color="auto"/>
        </w:rPr>
        <w:t>think rationally about what’s feasible</w:t>
      </w:r>
      <w:r w:rsidRPr="00335A09">
        <w:rPr>
          <w:u w:val="single"/>
        </w:rPr>
        <w:t>, the</w:t>
      </w:r>
      <w:r w:rsidRPr="00C7134A">
        <w:rPr>
          <w:u w:val="single"/>
        </w:rPr>
        <w:t xml:space="preserve"> way economies and people tend to work, </w:t>
      </w:r>
      <w:r w:rsidRPr="00732E59">
        <w:rPr>
          <w:highlight w:val="green"/>
          <w:u w:val="single"/>
        </w:rPr>
        <w:t xml:space="preserve">you </w:t>
      </w:r>
      <w:r w:rsidRPr="00732E59">
        <w:rPr>
          <w:b/>
          <w:iCs/>
          <w:highlight w:val="green"/>
          <w:u w:val="single"/>
          <w:bdr w:val="single" w:sz="8" w:space="0" w:color="auto"/>
        </w:rPr>
        <w:t>had to have a market</w:t>
      </w:r>
      <w:r w:rsidRPr="00C7134A">
        <w:rPr>
          <w:sz w:val="16"/>
        </w:rPr>
        <w:t xml:space="preserve">. The goal </w:t>
      </w:r>
      <w:r w:rsidRPr="00335A09">
        <w:rPr>
          <w:sz w:val="16"/>
        </w:rPr>
        <w:t>as</w:t>
      </w:r>
      <w:r w:rsidRPr="00C7134A">
        <w:rPr>
          <w:sz w:val="16"/>
        </w:rPr>
        <w:t xml:space="preserve"> I see it is a mixed economy that works as well as possible, and of course you have not gotten that in the West for the last several decades. The mixed economy just needs improvement and modification. </w:t>
      </w:r>
      <w:proofErr w:type="spellStart"/>
      <w:r w:rsidRPr="00C7134A">
        <w:rPr>
          <w:sz w:val="16"/>
        </w:rPr>
        <w:t>Judis</w:t>
      </w:r>
      <w:proofErr w:type="spellEnd"/>
      <w:r w:rsidRPr="00C7134A">
        <w:rPr>
          <w:sz w:val="16"/>
        </w:rPr>
        <w:t xml:space="preserve">: And what kind of improvements would that be? </w:t>
      </w:r>
      <w:proofErr w:type="gramStart"/>
      <w:r w:rsidRPr="00C7134A">
        <w:rPr>
          <w:sz w:val="16"/>
        </w:rPr>
        <w:t>Teixeira;</w:t>
      </w:r>
      <w:proofErr w:type="gramEnd"/>
      <w:r w:rsidRPr="00C7134A">
        <w:rPr>
          <w:sz w:val="16"/>
        </w:rPr>
        <w:t xml:space="preserve"> </w:t>
      </w:r>
      <w:r w:rsidRPr="00C7134A">
        <w:rPr>
          <w:u w:val="single"/>
        </w:rPr>
        <w:t>I favor</w:t>
      </w:r>
      <w:r w:rsidRPr="00C7134A">
        <w:rPr>
          <w:sz w:val="16"/>
        </w:rPr>
        <w:t xml:space="preserve"> what economists are calling a model of </w:t>
      </w:r>
      <w:r w:rsidRPr="00732E59">
        <w:rPr>
          <w:b/>
          <w:iCs/>
          <w:highlight w:val="green"/>
          <w:u w:val="single"/>
          <w:bdr w:val="single" w:sz="8" w:space="0" w:color="auto"/>
        </w:rPr>
        <w:t>equitable growth</w:t>
      </w:r>
      <w:r w:rsidRPr="00C7134A">
        <w:rPr>
          <w:u w:val="single"/>
        </w:rPr>
        <w:t xml:space="preserve">. It would mean </w:t>
      </w:r>
      <w:r w:rsidRPr="00C7134A">
        <w:rPr>
          <w:b/>
          <w:iCs/>
          <w:u w:val="single"/>
          <w:bdr w:val="single" w:sz="8" w:space="0" w:color="auto"/>
        </w:rPr>
        <w:t xml:space="preserve">substantial </w:t>
      </w:r>
      <w:r w:rsidRPr="00732E59">
        <w:rPr>
          <w:b/>
          <w:iCs/>
          <w:highlight w:val="green"/>
          <w:u w:val="single"/>
          <w:bdr w:val="single" w:sz="8" w:space="0" w:color="auto"/>
        </w:rPr>
        <w:t>government investment</w:t>
      </w:r>
      <w:r w:rsidRPr="00C7134A">
        <w:rPr>
          <w:u w:val="single"/>
        </w:rPr>
        <w:t xml:space="preserve"> in creating new opportunities for the middle and aspirational classes</w:t>
      </w:r>
      <w:r w:rsidRPr="00C7134A">
        <w:rPr>
          <w:sz w:val="16"/>
        </w:rPr>
        <w:t xml:space="preserve">. </w:t>
      </w:r>
      <w:r w:rsidRPr="00C7134A">
        <w:rPr>
          <w:u w:val="single"/>
        </w:rPr>
        <w:t xml:space="preserve">It </w:t>
      </w:r>
      <w:r w:rsidRPr="00C7134A">
        <w:rPr>
          <w:rStyle w:val="StyleUnderline"/>
        </w:rPr>
        <w:t>could include a dramatic expansion of the educational system</w:t>
      </w:r>
      <w:r w:rsidRPr="00C7134A">
        <w:rPr>
          <w:sz w:val="16"/>
        </w:rPr>
        <w:t xml:space="preserve"> and a Manhattan-style investment in bringing down the price of clean energy and building the infrastructure to match. Granted, </w:t>
      </w:r>
      <w:proofErr w:type="gramStart"/>
      <w:r w:rsidRPr="00C7134A">
        <w:rPr>
          <w:sz w:val="16"/>
        </w:rPr>
        <w:t>these kind of proposals</w:t>
      </w:r>
      <w:proofErr w:type="gramEnd"/>
      <w:r w:rsidRPr="00C7134A">
        <w:rPr>
          <w:sz w:val="16"/>
        </w:rPr>
        <w:t xml:space="preserve"> would not get through Congress now, but </w:t>
      </w:r>
      <w:r w:rsidRPr="00C7134A">
        <w:rPr>
          <w:u w:val="single"/>
        </w:rPr>
        <w:t xml:space="preserve">it is the kind of agenda that I am optimistic that the Democrats will endorse and that </w:t>
      </w:r>
      <w:r w:rsidRPr="00335A09">
        <w:rPr>
          <w:u w:val="single"/>
        </w:rPr>
        <w:t xml:space="preserve">the </w:t>
      </w:r>
      <w:r w:rsidRPr="00732E59">
        <w:rPr>
          <w:highlight w:val="green"/>
          <w:u w:val="single"/>
        </w:rPr>
        <w:t xml:space="preserve">country will </w:t>
      </w:r>
      <w:r w:rsidRPr="00732E59">
        <w:rPr>
          <w:b/>
          <w:iCs/>
          <w:highlight w:val="green"/>
          <w:u w:val="single"/>
          <w:bdr w:val="single" w:sz="8" w:space="0" w:color="auto"/>
        </w:rPr>
        <w:t>eventually embrace</w:t>
      </w:r>
      <w:r w:rsidRPr="00C7134A">
        <w:rPr>
          <w:u w:val="single"/>
        </w:rPr>
        <w:t xml:space="preserve">. </w:t>
      </w:r>
      <w:r w:rsidRPr="00C7134A">
        <w:rPr>
          <w:sz w:val="16"/>
        </w:rPr>
        <w:t xml:space="preserve">The Left Prospers in Prosperity </w:t>
      </w:r>
      <w:proofErr w:type="spellStart"/>
      <w:r w:rsidRPr="00C7134A">
        <w:rPr>
          <w:sz w:val="16"/>
        </w:rPr>
        <w:t>Judis</w:t>
      </w:r>
      <w:proofErr w:type="spellEnd"/>
      <w:r w:rsidRPr="00C7134A">
        <w:rPr>
          <w:sz w:val="16"/>
        </w:rPr>
        <w:t xml:space="preserve">: Your book is titled “The Optimistic Leftist,” but if you look at the terrain of politics today, the center-left or left of center parties are decimated. The Democrats haven’t been in such bad shape nationally and in the states since the 1920s. The Dutch Labor Party got less than 10 percent in the recent election. Jeremy Corbyn and British Labor may be routed in June. The French Socialist candidate came in fifth with 6 percent. Why is this happening? And given that this is happening, what grounds do you have for thinking that the left will suddenly find itself on top? Teixeira: The way I look at it </w:t>
      </w:r>
      <w:r w:rsidRPr="00C7134A">
        <w:rPr>
          <w:u w:val="single"/>
        </w:rPr>
        <w:t xml:space="preserve">we are going through a </w:t>
      </w:r>
      <w:r w:rsidRPr="00732E59">
        <w:rPr>
          <w:b/>
          <w:iCs/>
          <w:highlight w:val="green"/>
          <w:u w:val="single"/>
          <w:bdr w:val="single" w:sz="8" w:space="0" w:color="auto"/>
        </w:rPr>
        <w:t>long transition</w:t>
      </w:r>
      <w:r w:rsidRPr="00732E59">
        <w:rPr>
          <w:highlight w:val="green"/>
          <w:u w:val="single"/>
        </w:rPr>
        <w:t xml:space="preserve"> from</w:t>
      </w:r>
      <w:r w:rsidRPr="00C7134A">
        <w:rPr>
          <w:u w:val="single"/>
        </w:rPr>
        <w:t xml:space="preserve"> an </w:t>
      </w:r>
      <w:r w:rsidRPr="00732E59">
        <w:rPr>
          <w:highlight w:val="green"/>
          <w:u w:val="single"/>
        </w:rPr>
        <w:t>industrial capitalist</w:t>
      </w:r>
      <w:r w:rsidRPr="00C7134A">
        <w:rPr>
          <w:u w:val="single"/>
        </w:rPr>
        <w:t xml:space="preserve"> system </w:t>
      </w:r>
      <w:r w:rsidRPr="00732E59">
        <w:rPr>
          <w:highlight w:val="green"/>
          <w:u w:val="single"/>
        </w:rPr>
        <w:t>to</w:t>
      </w:r>
      <w:r w:rsidRPr="00C7134A">
        <w:rPr>
          <w:u w:val="single"/>
        </w:rPr>
        <w:t xml:space="preserve"> a </w:t>
      </w:r>
      <w:r w:rsidRPr="00732E59">
        <w:rPr>
          <w:b/>
          <w:iCs/>
          <w:highlight w:val="green"/>
          <w:u w:val="single"/>
          <w:bdr w:val="single" w:sz="8" w:space="0" w:color="auto"/>
        </w:rPr>
        <w:t>post-industrial services-based capitalist system</w:t>
      </w:r>
      <w:r w:rsidRPr="00C7134A">
        <w:rPr>
          <w:u w:val="single"/>
        </w:rPr>
        <w:t xml:space="preserve">. So </w:t>
      </w:r>
      <w:proofErr w:type="gramStart"/>
      <w:r w:rsidRPr="00C7134A">
        <w:rPr>
          <w:u w:val="single"/>
        </w:rPr>
        <w:t>far</w:t>
      </w:r>
      <w:proofErr w:type="gramEnd"/>
      <w:r w:rsidRPr="00C7134A">
        <w:rPr>
          <w:u w:val="single"/>
        </w:rPr>
        <w:t xml:space="preserve"> this transition has </w:t>
      </w:r>
      <w:r w:rsidRPr="00C7134A">
        <w:rPr>
          <w:b/>
          <w:iCs/>
          <w:u w:val="single"/>
          <w:bdr w:val="single" w:sz="8" w:space="0" w:color="auto"/>
        </w:rPr>
        <w:t>not gone well</w:t>
      </w:r>
      <w:r w:rsidRPr="00C7134A">
        <w:rPr>
          <w:u w:val="single"/>
        </w:rPr>
        <w:t>.</w:t>
      </w:r>
      <w:r w:rsidRPr="00C7134A">
        <w:rPr>
          <w:sz w:val="16"/>
        </w:rPr>
        <w:t xml:space="preserve"> It hasn’t had the outcomes that people want. </w:t>
      </w:r>
      <w:r w:rsidRPr="00C7134A">
        <w:rPr>
          <w:u w:val="single"/>
        </w:rPr>
        <w:t xml:space="preserve">We have </w:t>
      </w:r>
      <w:r w:rsidRPr="00732E59">
        <w:rPr>
          <w:b/>
          <w:iCs/>
          <w:highlight w:val="green"/>
          <w:u w:val="single"/>
          <w:bdr w:val="single" w:sz="8" w:space="0" w:color="auto"/>
        </w:rPr>
        <w:t>slow productivity growth</w:t>
      </w:r>
      <w:r w:rsidRPr="00732E59">
        <w:rPr>
          <w:highlight w:val="green"/>
          <w:u w:val="single"/>
        </w:rPr>
        <w:t xml:space="preserve"> and </w:t>
      </w:r>
      <w:r w:rsidRPr="00732E59">
        <w:rPr>
          <w:b/>
          <w:iCs/>
          <w:highlight w:val="green"/>
          <w:u w:val="single"/>
          <w:bdr w:val="single" w:sz="8" w:space="0" w:color="auto"/>
        </w:rPr>
        <w:t>rising inequality</w:t>
      </w:r>
      <w:r w:rsidRPr="00C7134A">
        <w:rPr>
          <w:sz w:val="16"/>
        </w:rPr>
        <w:t xml:space="preserve">. The central point I’d make is that </w:t>
      </w:r>
      <w:r w:rsidRPr="00C7134A">
        <w:rPr>
          <w:b/>
          <w:iCs/>
          <w:u w:val="single"/>
          <w:bdr w:val="single" w:sz="8" w:space="0" w:color="auto"/>
        </w:rPr>
        <w:t>by and large</w:t>
      </w:r>
      <w:r w:rsidRPr="00C7134A">
        <w:rPr>
          <w:u w:val="single"/>
        </w:rPr>
        <w:t xml:space="preserve">, </w:t>
      </w:r>
      <w:r w:rsidRPr="00C7134A">
        <w:rPr>
          <w:b/>
          <w:iCs/>
          <w:u w:val="single"/>
          <w:bdr w:val="single" w:sz="8" w:space="0" w:color="auto"/>
        </w:rPr>
        <w:t>poor economic times</w:t>
      </w:r>
      <w:r w:rsidRPr="00C7134A">
        <w:rPr>
          <w:u w:val="single"/>
        </w:rPr>
        <w:t xml:space="preserve"> are </w:t>
      </w:r>
      <w:r w:rsidRPr="00C7134A">
        <w:rPr>
          <w:b/>
          <w:iCs/>
          <w:u w:val="single"/>
          <w:bdr w:val="single" w:sz="8" w:space="0" w:color="auto"/>
        </w:rPr>
        <w:t>not good for the left</w:t>
      </w:r>
      <w:r w:rsidRPr="00C7134A">
        <w:rPr>
          <w:u w:val="single"/>
        </w:rPr>
        <w:t xml:space="preserve">. They </w:t>
      </w:r>
      <w:r w:rsidRPr="00C7134A">
        <w:rPr>
          <w:b/>
          <w:iCs/>
          <w:u w:val="single"/>
          <w:bdr w:val="single" w:sz="8" w:space="0" w:color="auto"/>
        </w:rPr>
        <w:t>make people reactive</w:t>
      </w:r>
      <w:r w:rsidRPr="00C7134A">
        <w:rPr>
          <w:u w:val="single"/>
        </w:rPr>
        <w:t xml:space="preserve">, </w:t>
      </w:r>
      <w:r w:rsidRPr="00C7134A">
        <w:rPr>
          <w:b/>
          <w:iCs/>
          <w:u w:val="single"/>
          <w:bdr w:val="single" w:sz="8" w:space="0" w:color="auto"/>
        </w:rPr>
        <w:t>pessimistic</w:t>
      </w:r>
      <w:r w:rsidRPr="00C7134A">
        <w:rPr>
          <w:u w:val="single"/>
        </w:rPr>
        <w:t xml:space="preserve">, </w:t>
      </w:r>
      <w:r w:rsidRPr="00C7134A">
        <w:rPr>
          <w:b/>
          <w:iCs/>
          <w:u w:val="single"/>
          <w:bdr w:val="single" w:sz="8" w:space="0" w:color="auto"/>
        </w:rPr>
        <w:t>trying to hold onto their own</w:t>
      </w:r>
      <w:r w:rsidRPr="00C7134A">
        <w:rPr>
          <w:u w:val="single"/>
        </w:rPr>
        <w:t xml:space="preserve">, and </w:t>
      </w:r>
      <w:r w:rsidRPr="00C7134A">
        <w:rPr>
          <w:b/>
          <w:iCs/>
          <w:u w:val="single"/>
          <w:bdr w:val="single" w:sz="8" w:space="0" w:color="auto"/>
        </w:rPr>
        <w:t>not supportive of collective endeavors</w:t>
      </w:r>
      <w:r w:rsidRPr="00C7134A">
        <w:rPr>
          <w:u w:val="single"/>
        </w:rPr>
        <w:t xml:space="preserve"> to help the way society functions. And we’ve seen all that in spades in the last decade</w:t>
      </w:r>
      <w:r w:rsidRPr="00C7134A">
        <w:rPr>
          <w:sz w:val="16"/>
        </w:rPr>
        <w:t xml:space="preserve">. Really </w:t>
      </w:r>
      <w:r w:rsidRPr="00C7134A">
        <w:rPr>
          <w:u w:val="single"/>
        </w:rPr>
        <w:t xml:space="preserve">that kind of situation is </w:t>
      </w:r>
      <w:r w:rsidRPr="00C7134A">
        <w:rPr>
          <w:b/>
          <w:iCs/>
          <w:u w:val="single"/>
          <w:bdr w:val="single" w:sz="8" w:space="0" w:color="auto"/>
        </w:rPr>
        <w:t>best for the right</w:t>
      </w:r>
      <w:r w:rsidRPr="00C7134A">
        <w:rPr>
          <w:sz w:val="16"/>
        </w:rPr>
        <w:t xml:space="preserve">, and the left has had a very difficult time figuring out a way forward. The Democrats have their problems, but in Europe, you see the problems crystallized. Europe’s mainstream left was based in the industrial working class and has had a terrible time adjusting to the transition to post-industrial capitalism and figuring out what a new model of capitalism and capitalist growth would look like. They have thrown in their lot with a much more right-wing approach, beginning with the Third Way in the ’90s. The idea behind it was that capitalism can </w:t>
      </w:r>
      <w:proofErr w:type="gramStart"/>
      <w:r w:rsidRPr="00C7134A">
        <w:rPr>
          <w:sz w:val="16"/>
        </w:rPr>
        <w:t>pretty well</w:t>
      </w:r>
      <w:proofErr w:type="gramEnd"/>
      <w:r w:rsidRPr="00C7134A">
        <w:rPr>
          <w:sz w:val="16"/>
        </w:rPr>
        <w:t xml:space="preserve"> function on its own and we just have to let it rip. We’re still coming out of that phase, and I think the mainstream social democrats with their collaboration with austerity in places like France and the Netherlands are reaping the whirlwind. But if you look at </w:t>
      </w:r>
      <w:r w:rsidRPr="00C7134A">
        <w:rPr>
          <w:u w:val="single"/>
        </w:rPr>
        <w:t>other parts of the left</w:t>
      </w:r>
      <w:r w:rsidRPr="00C7134A">
        <w:rPr>
          <w:sz w:val="16"/>
        </w:rPr>
        <w:t xml:space="preserve">, they </w:t>
      </w:r>
      <w:r w:rsidRPr="00C7134A">
        <w:rPr>
          <w:u w:val="single"/>
        </w:rPr>
        <w:t xml:space="preserve">are </w:t>
      </w:r>
      <w:proofErr w:type="gramStart"/>
      <w:r w:rsidRPr="00C7134A">
        <w:rPr>
          <w:u w:val="single"/>
        </w:rPr>
        <w:t>actually doing</w:t>
      </w:r>
      <w:proofErr w:type="gramEnd"/>
      <w:r w:rsidRPr="00C7134A">
        <w:rPr>
          <w:u w:val="single"/>
        </w:rPr>
        <w:t xml:space="preserve"> relatively well. If you look at the Netherlands</w:t>
      </w:r>
      <w:r w:rsidRPr="00C7134A">
        <w:rPr>
          <w:sz w:val="16"/>
        </w:rPr>
        <w:t xml:space="preserve"> election, </w:t>
      </w:r>
      <w:r w:rsidRPr="00C7134A">
        <w:rPr>
          <w:u w:val="single"/>
        </w:rPr>
        <w:t>the green left did very well</w:t>
      </w:r>
      <w:r w:rsidRPr="00C7134A">
        <w:rPr>
          <w:sz w:val="16"/>
        </w:rPr>
        <w:t xml:space="preserve">, and if you add up the votes of the Socialist Party (a left-socialist party), the greens, Democrats 66 (a left social-liberal </w:t>
      </w:r>
      <w:r w:rsidRPr="00335A09">
        <w:rPr>
          <w:sz w:val="16"/>
        </w:rPr>
        <w:t>part</w:t>
      </w:r>
      <w:r w:rsidRPr="00C7134A">
        <w:rPr>
          <w:sz w:val="16"/>
        </w:rPr>
        <w:t xml:space="preserve">y) and the social democrats, </w:t>
      </w:r>
      <w:r w:rsidRPr="00732E59">
        <w:rPr>
          <w:highlight w:val="green"/>
          <w:u w:val="single"/>
        </w:rPr>
        <w:t xml:space="preserve">the left </w:t>
      </w:r>
      <w:r w:rsidRPr="00732E59">
        <w:rPr>
          <w:b/>
          <w:iCs/>
          <w:highlight w:val="green"/>
          <w:u w:val="single"/>
          <w:bdr w:val="single" w:sz="8" w:space="0" w:color="auto"/>
        </w:rPr>
        <w:t>hasn’t been totally decimated</w:t>
      </w:r>
      <w:r w:rsidRPr="00C7134A">
        <w:rPr>
          <w:sz w:val="16"/>
        </w:rPr>
        <w:t xml:space="preserve">. What has really been decimated is the Party of Labor, as the social democrats in the Netherlands are called. </w:t>
      </w:r>
      <w:r w:rsidRPr="00C7134A">
        <w:rPr>
          <w:u w:val="single"/>
        </w:rPr>
        <w:t>We are seeing the same thing in France</w:t>
      </w:r>
      <w:r w:rsidRPr="00C7134A">
        <w:rPr>
          <w:sz w:val="16"/>
        </w:rPr>
        <w:t xml:space="preserve"> where the Socialist Party (the French social democrats) candidate did terribly, but [independent socialist Jean-Luc] </w:t>
      </w:r>
      <w:proofErr w:type="spellStart"/>
      <w:r w:rsidRPr="00C7134A">
        <w:rPr>
          <w:sz w:val="16"/>
        </w:rPr>
        <w:t>Melenchon</w:t>
      </w:r>
      <w:proofErr w:type="spellEnd"/>
      <w:r w:rsidRPr="00C7134A">
        <w:rPr>
          <w:sz w:val="16"/>
        </w:rPr>
        <w:t xml:space="preserve"> did quite well. </w:t>
      </w:r>
      <w:r w:rsidRPr="00C7134A">
        <w:rPr>
          <w:u w:val="single"/>
        </w:rPr>
        <w:t xml:space="preserve">The left </w:t>
      </w:r>
      <w:r w:rsidRPr="00C7134A">
        <w:rPr>
          <w:b/>
          <w:iCs/>
          <w:u w:val="single"/>
          <w:bdr w:val="single" w:sz="8" w:space="0" w:color="auto"/>
        </w:rPr>
        <w:t>still has strength</w:t>
      </w:r>
      <w:r w:rsidRPr="00C7134A">
        <w:rPr>
          <w:u w:val="single"/>
        </w:rPr>
        <w:t xml:space="preserve">, but it is </w:t>
      </w:r>
      <w:r w:rsidRPr="00C7134A">
        <w:rPr>
          <w:b/>
          <w:iCs/>
          <w:u w:val="single"/>
          <w:bdr w:val="single" w:sz="8" w:space="0" w:color="auto"/>
        </w:rPr>
        <w:t>divided up among different political tendencies</w:t>
      </w:r>
      <w:r w:rsidRPr="00C7134A">
        <w:rPr>
          <w:u w:val="single"/>
        </w:rPr>
        <w:t xml:space="preserve">. It is going to </w:t>
      </w:r>
      <w:r w:rsidRPr="00732E59">
        <w:rPr>
          <w:highlight w:val="green"/>
          <w:u w:val="single"/>
        </w:rPr>
        <w:t xml:space="preserve">have to </w:t>
      </w:r>
      <w:r w:rsidRPr="00732E59">
        <w:rPr>
          <w:b/>
          <w:iCs/>
          <w:highlight w:val="green"/>
          <w:u w:val="single"/>
          <w:bdr w:val="single" w:sz="8" w:space="0" w:color="auto"/>
        </w:rPr>
        <w:t>reorganize itself around an economic program</w:t>
      </w:r>
      <w:r w:rsidRPr="00C7134A">
        <w:rPr>
          <w:u w:val="single"/>
        </w:rPr>
        <w:t xml:space="preserve"> that is going to deliver what people want, which is </w:t>
      </w:r>
      <w:r w:rsidRPr="00732E59">
        <w:rPr>
          <w:b/>
          <w:iCs/>
          <w:highlight w:val="green"/>
          <w:u w:val="single"/>
          <w:bdr w:val="single" w:sz="8" w:space="0" w:color="auto"/>
        </w:rPr>
        <w:t>better growth</w:t>
      </w:r>
      <w:r w:rsidRPr="00732E59">
        <w:rPr>
          <w:highlight w:val="green"/>
          <w:u w:val="single"/>
        </w:rPr>
        <w:t xml:space="preserve"> and </w:t>
      </w:r>
      <w:r w:rsidRPr="00732E59">
        <w:rPr>
          <w:b/>
          <w:iCs/>
          <w:highlight w:val="green"/>
          <w:u w:val="single"/>
          <w:bdr w:val="single" w:sz="8" w:space="0" w:color="auto"/>
        </w:rPr>
        <w:t>better distribution</w:t>
      </w:r>
      <w:r w:rsidRPr="00C7134A">
        <w:rPr>
          <w:u w:val="single"/>
        </w:rPr>
        <w:t xml:space="preserve">. Until that happens, the left will be </w:t>
      </w:r>
      <w:r w:rsidRPr="00C7134A">
        <w:rPr>
          <w:b/>
          <w:iCs/>
          <w:u w:val="single"/>
          <w:bdr w:val="single" w:sz="8" w:space="0" w:color="auto"/>
        </w:rPr>
        <w:t>in a quagmire</w:t>
      </w:r>
      <w:r w:rsidRPr="00C7134A">
        <w:rPr>
          <w:sz w:val="16"/>
        </w:rPr>
        <w:t xml:space="preserve">. </w:t>
      </w:r>
      <w:proofErr w:type="spellStart"/>
      <w:r w:rsidRPr="00C7134A">
        <w:rPr>
          <w:sz w:val="16"/>
        </w:rPr>
        <w:t>Judis</w:t>
      </w:r>
      <w:proofErr w:type="spellEnd"/>
      <w:r w:rsidRPr="00C7134A">
        <w:rPr>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C7134A">
        <w:rPr>
          <w:sz w:val="16"/>
        </w:rPr>
        <w:t>1890s;</w:t>
      </w:r>
      <w:proofErr w:type="gramEnd"/>
      <w:r w:rsidRPr="00C7134A">
        <w:rPr>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C7134A">
        <w:rPr>
          <w:u w:val="single"/>
        </w:rPr>
        <w:t xml:space="preserve">Bad times do propel people into motion and produce protest and </w:t>
      </w:r>
      <w:proofErr w:type="gramStart"/>
      <w:r w:rsidRPr="00C7134A">
        <w:rPr>
          <w:u w:val="single"/>
        </w:rPr>
        <w:t>reaction, but</w:t>
      </w:r>
      <w:proofErr w:type="gramEnd"/>
      <w:r w:rsidRPr="00C7134A">
        <w:rPr>
          <w:u w:val="single"/>
        </w:rPr>
        <w:t xml:space="preserve"> looked at from when you can accomplish the goals of</w:t>
      </w:r>
      <w:r w:rsidRPr="00C7134A">
        <w:rPr>
          <w:sz w:val="16"/>
        </w:rPr>
        <w:t xml:space="preserve"> the left of </w:t>
      </w:r>
      <w:r w:rsidRPr="00732E59">
        <w:rPr>
          <w:b/>
          <w:iCs/>
          <w:highlight w:val="green"/>
          <w:u w:val="single"/>
          <w:bdr w:val="single" w:sz="8" w:space="0" w:color="auto"/>
        </w:rPr>
        <w:t>making society better</w:t>
      </w:r>
      <w:r w:rsidRPr="00732E59">
        <w:rPr>
          <w:highlight w:val="green"/>
          <w:u w:val="single"/>
        </w:rPr>
        <w:t xml:space="preserve"> and </w:t>
      </w:r>
      <w:r w:rsidRPr="00732E59">
        <w:rPr>
          <w:b/>
          <w:iCs/>
          <w:highlight w:val="green"/>
          <w:u w:val="single"/>
          <w:bdr w:val="single" w:sz="8" w:space="0" w:color="auto"/>
        </w:rPr>
        <w:t>implementing important reforms</w:t>
      </w:r>
      <w:r w:rsidRPr="00C7134A">
        <w:rPr>
          <w:sz w:val="16"/>
        </w:rPr>
        <w:t xml:space="preserve">, I think </w:t>
      </w:r>
      <w:r w:rsidRPr="00C7134A">
        <w:rPr>
          <w:u w:val="single"/>
        </w:rPr>
        <w:t xml:space="preserve">it is </w:t>
      </w:r>
      <w:r w:rsidRPr="00C7134A">
        <w:rPr>
          <w:b/>
          <w:iCs/>
          <w:u w:val="single"/>
          <w:bdr w:val="single" w:sz="8" w:space="0" w:color="auto"/>
        </w:rPr>
        <w:t>typically easier</w:t>
      </w:r>
      <w:r w:rsidRPr="00C7134A">
        <w:rPr>
          <w:u w:val="single"/>
        </w:rPr>
        <w:t xml:space="preserve"> when the economy is </w:t>
      </w:r>
      <w:r w:rsidRPr="00C7134A">
        <w:rPr>
          <w:b/>
          <w:iCs/>
          <w:u w:val="single"/>
          <w:bdr w:val="single" w:sz="8" w:space="0" w:color="auto"/>
        </w:rPr>
        <w:t>expanding fairly rapidly</w:t>
      </w:r>
      <w:r w:rsidRPr="00C7134A">
        <w:rPr>
          <w:u w:val="single"/>
        </w:rPr>
        <w:t xml:space="preserve"> and </w:t>
      </w:r>
      <w:r w:rsidRPr="00C7134A">
        <w:rPr>
          <w:b/>
          <w:iCs/>
          <w:u w:val="single"/>
          <w:bdr w:val="single" w:sz="8" w:space="0" w:color="auto"/>
        </w:rPr>
        <w:t>living standards are going up</w:t>
      </w:r>
      <w:r w:rsidRPr="00C7134A">
        <w:rPr>
          <w:u w:val="single"/>
        </w:rPr>
        <w:t xml:space="preserve"> than when the reverse is true. It is </w:t>
      </w:r>
      <w:r w:rsidRPr="00C7134A">
        <w:rPr>
          <w:b/>
          <w:iCs/>
          <w:u w:val="single"/>
          <w:bdr w:val="single" w:sz="8" w:space="0" w:color="auto"/>
        </w:rPr>
        <w:t>not a perfect relationship</w:t>
      </w:r>
      <w:r w:rsidRPr="00C7134A">
        <w:rPr>
          <w:u w:val="single"/>
        </w:rPr>
        <w:t xml:space="preserve">, but </w:t>
      </w:r>
      <w:r w:rsidRPr="00C7134A">
        <w:rPr>
          <w:b/>
          <w:iCs/>
          <w:u w:val="single"/>
          <w:bdr w:val="single" w:sz="8" w:space="0" w:color="auto"/>
        </w:rPr>
        <w:t>by and large</w:t>
      </w:r>
      <w:r w:rsidRPr="00C7134A">
        <w:rPr>
          <w:sz w:val="16"/>
        </w:rPr>
        <w:t xml:space="preserve"> I think </w:t>
      </w:r>
      <w:r w:rsidRPr="00C7134A">
        <w:rPr>
          <w:u w:val="single"/>
        </w:rPr>
        <w:t>it’s true. So</w:t>
      </w:r>
      <w:r w:rsidRPr="00C7134A">
        <w:rPr>
          <w:sz w:val="16"/>
        </w:rPr>
        <w:t xml:space="preserve"> yeah, </w:t>
      </w:r>
      <w:r w:rsidRPr="00C7134A">
        <w:rPr>
          <w:u w:val="single"/>
        </w:rPr>
        <w:t xml:space="preserve">Obama can get elected in a situation where he was aided by an economic downturn, but his ability to </w:t>
      </w:r>
      <w:r w:rsidRPr="00C7134A">
        <w:rPr>
          <w:b/>
          <w:iCs/>
          <w:u w:val="single"/>
          <w:bdr w:val="single" w:sz="8" w:space="0" w:color="auto"/>
        </w:rPr>
        <w:t>put together a progressive coalition</w:t>
      </w:r>
      <w:r w:rsidRPr="00C7134A">
        <w:rPr>
          <w:u w:val="single"/>
        </w:rPr>
        <w:t xml:space="preserve"> that could </w:t>
      </w:r>
      <w:r w:rsidRPr="00C7134A">
        <w:rPr>
          <w:b/>
          <w:iCs/>
          <w:u w:val="single"/>
          <w:bdr w:val="single" w:sz="8" w:space="0" w:color="auto"/>
        </w:rPr>
        <w:t>stick together for a long time</w:t>
      </w:r>
      <w:r w:rsidRPr="00C7134A">
        <w:rPr>
          <w:u w:val="single"/>
        </w:rPr>
        <w:t xml:space="preserve"> and continue to implement reforms was </w:t>
      </w:r>
      <w:r w:rsidRPr="00732E59">
        <w:rPr>
          <w:b/>
          <w:iCs/>
          <w:highlight w:val="green"/>
          <w:u w:val="single"/>
          <w:bdr w:val="single" w:sz="8" w:space="0" w:color="auto"/>
        </w:rPr>
        <w:t>very much undermined by the economic situation</w:t>
      </w:r>
      <w:r w:rsidRPr="00C7134A">
        <w:rPr>
          <w:sz w:val="16"/>
        </w:rPr>
        <w:t xml:space="preserve">. </w:t>
      </w:r>
      <w:proofErr w:type="spellStart"/>
      <w:r w:rsidRPr="00C7134A">
        <w:rPr>
          <w:sz w:val="16"/>
        </w:rPr>
        <w:t>Judis</w:t>
      </w:r>
      <w:proofErr w:type="spellEnd"/>
      <w:r w:rsidRPr="00C7134A">
        <w:rPr>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the Republicans did well in the 1920s because they were really bad times? Teixeira: There was a sense of real uncertainty, real economic paranoia. </w:t>
      </w:r>
      <w:proofErr w:type="spellStart"/>
      <w:r w:rsidRPr="00C7134A">
        <w:rPr>
          <w:sz w:val="16"/>
        </w:rPr>
        <w:t>Judis</w:t>
      </w:r>
      <w:proofErr w:type="spellEnd"/>
      <w:r w:rsidRPr="00C7134A">
        <w:rPr>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C7134A">
        <w:rPr>
          <w:u w:val="single"/>
        </w:rPr>
        <w:t xml:space="preserve">Desperate times make for desperate measure sometimes. There is </w:t>
      </w:r>
      <w:r w:rsidRPr="00C7134A">
        <w:rPr>
          <w:b/>
          <w:iCs/>
          <w:u w:val="single"/>
          <w:bdr w:val="single" w:sz="8" w:space="0" w:color="auto"/>
        </w:rPr>
        <w:t>no guarantee they will help the left rather than the right</w:t>
      </w:r>
      <w:r w:rsidRPr="00C7134A">
        <w:rPr>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C7134A">
        <w:rPr>
          <w:b/>
          <w:iCs/>
          <w:u w:val="single"/>
          <w:bdr w:val="single" w:sz="8" w:space="0" w:color="auto"/>
        </w:rPr>
        <w:t>in a general sense</w:t>
      </w:r>
      <w:r w:rsidRPr="00C7134A">
        <w:rPr>
          <w:u w:val="single"/>
        </w:rPr>
        <w:t xml:space="preserve">, </w:t>
      </w:r>
      <w:r w:rsidRPr="00732E59">
        <w:rPr>
          <w:highlight w:val="green"/>
          <w:u w:val="single"/>
        </w:rPr>
        <w:t xml:space="preserve">the left has the </w:t>
      </w:r>
      <w:r w:rsidRPr="00732E59">
        <w:rPr>
          <w:b/>
          <w:iCs/>
          <w:highlight w:val="green"/>
          <w:u w:val="single"/>
          <w:bdr w:val="single" w:sz="8" w:space="0" w:color="auto"/>
        </w:rPr>
        <w:t>easiest time making advances</w:t>
      </w:r>
      <w:r w:rsidRPr="00732E59">
        <w:rPr>
          <w:highlight w:val="green"/>
          <w:u w:val="single"/>
        </w:rPr>
        <w:t xml:space="preserve"> and </w:t>
      </w:r>
      <w:r w:rsidRPr="00732E59">
        <w:rPr>
          <w:b/>
          <w:iCs/>
          <w:highlight w:val="green"/>
          <w:u w:val="single"/>
          <w:bdr w:val="single" w:sz="8" w:space="0" w:color="auto"/>
        </w:rPr>
        <w:t>improving society</w:t>
      </w:r>
      <w:r w:rsidRPr="00732E59">
        <w:rPr>
          <w:highlight w:val="green"/>
          <w:u w:val="single"/>
        </w:rPr>
        <w:t xml:space="preserve"> </w:t>
      </w:r>
      <w:r w:rsidRPr="00D11D62">
        <w:rPr>
          <w:u w:val="single"/>
        </w:rPr>
        <w:t xml:space="preserve">when things are going well </w:t>
      </w:r>
      <w:r w:rsidRPr="00D11D62">
        <w:rPr>
          <w:b/>
          <w:iCs/>
          <w:u w:val="single"/>
          <w:bdr w:val="single" w:sz="8" w:space="0" w:color="auto"/>
        </w:rPr>
        <w:t>rather</w:t>
      </w:r>
      <w:r w:rsidRPr="00C7134A">
        <w:rPr>
          <w:b/>
          <w:iCs/>
          <w:u w:val="single"/>
          <w:bdr w:val="single" w:sz="8" w:space="0" w:color="auto"/>
        </w:rPr>
        <w:t xml:space="preserve"> than when are going poorly</w:t>
      </w:r>
      <w:r w:rsidRPr="00C7134A">
        <w:rPr>
          <w:sz w:val="16"/>
        </w:rPr>
        <w:t xml:space="preserve">. </w:t>
      </w:r>
      <w:proofErr w:type="spellStart"/>
      <w:r w:rsidRPr="00C7134A">
        <w:rPr>
          <w:sz w:val="16"/>
        </w:rPr>
        <w:t>Judis</w:t>
      </w:r>
      <w:proofErr w:type="spellEnd"/>
      <w:r w:rsidRPr="00C7134A">
        <w:rPr>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C7134A">
        <w:rPr>
          <w:sz w:val="16"/>
        </w:rPr>
        <w:t>Judis</w:t>
      </w:r>
      <w:proofErr w:type="spellEnd"/>
      <w:r w:rsidRPr="00C7134A">
        <w:rPr>
          <w:sz w:val="16"/>
        </w:rPr>
        <w:t xml:space="preserve">: You have got Holland, Denmark, Germany, and Austria. Those are all countries that are doing </w:t>
      </w:r>
      <w:proofErr w:type="gramStart"/>
      <w:r w:rsidRPr="00C7134A">
        <w:rPr>
          <w:sz w:val="16"/>
        </w:rPr>
        <w:t>pretty well</w:t>
      </w:r>
      <w:proofErr w:type="gramEnd"/>
      <w:r w:rsidRPr="00C7134A">
        <w:rPr>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C7134A">
        <w:rPr>
          <w:sz w:val="16"/>
        </w:rPr>
        <w:t>a number of</w:t>
      </w:r>
      <w:proofErr w:type="gramEnd"/>
      <w:r w:rsidRPr="00C7134A">
        <w:rPr>
          <w:sz w:val="16"/>
        </w:rPr>
        <w:t xml:space="preserve"> cuts in social services, wages haven’t been going up much, there is a lot more insecurity. </w:t>
      </w:r>
      <w:proofErr w:type="spellStart"/>
      <w:r w:rsidRPr="00C7134A">
        <w:rPr>
          <w:sz w:val="16"/>
        </w:rPr>
        <w:t>Judis</w:t>
      </w:r>
      <w:proofErr w:type="spellEnd"/>
      <w:r w:rsidRPr="00C7134A">
        <w:rPr>
          <w:sz w:val="16"/>
        </w:rPr>
        <w:t xml:space="preserve">: Isn’t Germany doing well? </w:t>
      </w:r>
      <w:proofErr w:type="gramStart"/>
      <w:r w:rsidRPr="00C7134A">
        <w:rPr>
          <w:sz w:val="16"/>
        </w:rPr>
        <w:t>Teixeira:.</w:t>
      </w:r>
      <w:proofErr w:type="gramEnd"/>
      <w:r w:rsidRPr="00C7134A">
        <w:rPr>
          <w:sz w:val="16"/>
        </w:rPr>
        <w:t xml:space="preserve"> Germany is doing relatively well, but it hasn’t been a period of expansive growth for them either. There is a lot of wage stagnation and compression there. </w:t>
      </w:r>
      <w:r w:rsidRPr="00C7134A">
        <w:rPr>
          <w:u w:val="single"/>
        </w:rPr>
        <w:t xml:space="preserve">I </w:t>
      </w:r>
      <w:r w:rsidRPr="00C7134A">
        <w:rPr>
          <w:b/>
          <w:iCs/>
          <w:u w:val="single"/>
          <w:bdr w:val="single" w:sz="8" w:space="0" w:color="auto"/>
        </w:rPr>
        <w:t>never meant to imply</w:t>
      </w:r>
      <w:r w:rsidRPr="00C7134A">
        <w:rPr>
          <w:u w:val="single"/>
        </w:rPr>
        <w:t xml:space="preserve"> that you can </w:t>
      </w:r>
      <w:r w:rsidRPr="00C7134A">
        <w:rPr>
          <w:b/>
          <w:iCs/>
          <w:u w:val="single"/>
          <w:bdr w:val="single" w:sz="8" w:space="0" w:color="auto"/>
        </w:rPr>
        <w:t>perfectly predict social reform from economic outcomes</w:t>
      </w:r>
      <w:r w:rsidRPr="00C7134A">
        <w:rPr>
          <w:u w:val="single"/>
        </w:rPr>
        <w:t>. But</w:t>
      </w:r>
      <w:r w:rsidRPr="00C7134A">
        <w:rPr>
          <w:sz w:val="16"/>
        </w:rPr>
        <w:t xml:space="preserve"> I think </w:t>
      </w:r>
      <w:r w:rsidRPr="00C7134A">
        <w:rPr>
          <w:u w:val="single"/>
        </w:rPr>
        <w:t xml:space="preserve">it </w:t>
      </w:r>
      <w:r w:rsidRPr="00C7134A">
        <w:rPr>
          <w:b/>
          <w:iCs/>
          <w:u w:val="single"/>
          <w:bdr w:val="single" w:sz="8" w:space="0" w:color="auto"/>
        </w:rPr>
        <w:t>provides an important lens</w:t>
      </w:r>
      <w:r w:rsidRPr="00C7134A">
        <w:rPr>
          <w:u w:val="single"/>
        </w:rPr>
        <w:t xml:space="preserve"> on when the left does well and when the left does poorly</w:t>
      </w:r>
      <w:r w:rsidRPr="00C7134A">
        <w:rPr>
          <w:sz w:val="16"/>
        </w:rPr>
        <w:t xml:space="preserve">. By and large </w:t>
      </w:r>
      <w:r w:rsidRPr="00C7134A">
        <w:rPr>
          <w:u w:val="single"/>
        </w:rPr>
        <w:t>when you look at Europe, you see the</w:t>
      </w:r>
      <w:r w:rsidRPr="00C7134A">
        <w:rPr>
          <w:sz w:val="16"/>
        </w:rPr>
        <w:t xml:space="preserve"> </w:t>
      </w:r>
      <w:r w:rsidRPr="00C7134A">
        <w:rPr>
          <w:strike/>
          <w:sz w:val="16"/>
        </w:rPr>
        <w:t>straitjacket</w:t>
      </w:r>
      <w:r w:rsidRPr="00C7134A">
        <w:rPr>
          <w:sz w:val="16"/>
        </w:rPr>
        <w:t xml:space="preserve"> </w:t>
      </w:r>
      <w:r w:rsidRPr="00C7134A">
        <w:rPr>
          <w:u w:val="single"/>
        </w:rPr>
        <w:t>[</w:t>
      </w:r>
      <w:r w:rsidRPr="00C7134A">
        <w:rPr>
          <w:b/>
          <w:iCs/>
          <w:u w:val="single"/>
          <w:bdr w:val="single" w:sz="8" w:space="0" w:color="auto"/>
        </w:rPr>
        <w:t>dilemma</w:t>
      </w:r>
      <w:r w:rsidRPr="00C7134A">
        <w:rPr>
          <w:u w:val="single"/>
        </w:rPr>
        <w:t xml:space="preserve">] that the Eurozone has created in the economies. People are </w:t>
      </w:r>
      <w:r w:rsidRPr="00C7134A">
        <w:rPr>
          <w:b/>
          <w:iCs/>
          <w:u w:val="single"/>
          <w:bdr w:val="single" w:sz="8" w:space="0" w:color="auto"/>
        </w:rPr>
        <w:t>fearful</w:t>
      </w:r>
      <w:r w:rsidRPr="00C7134A">
        <w:rPr>
          <w:u w:val="single"/>
        </w:rPr>
        <w:t xml:space="preserve">, they are </w:t>
      </w:r>
      <w:r w:rsidRPr="00C7134A">
        <w:rPr>
          <w:b/>
          <w:iCs/>
          <w:u w:val="single"/>
          <w:bdr w:val="single" w:sz="8" w:space="0" w:color="auto"/>
        </w:rPr>
        <w:t>pessimistic</w:t>
      </w:r>
      <w:r w:rsidRPr="00C7134A">
        <w:rPr>
          <w:u w:val="single"/>
        </w:rPr>
        <w:t xml:space="preserve">, they are </w:t>
      </w:r>
      <w:r w:rsidRPr="00C7134A">
        <w:rPr>
          <w:b/>
          <w:iCs/>
          <w:u w:val="single"/>
          <w:bdr w:val="single" w:sz="8" w:space="0" w:color="auto"/>
        </w:rPr>
        <w:t>passive</w:t>
      </w:r>
      <w:r w:rsidRPr="00C7134A">
        <w:rPr>
          <w:u w:val="single"/>
        </w:rPr>
        <w:t xml:space="preserve">. This is </w:t>
      </w:r>
      <w:r w:rsidRPr="00C7134A">
        <w:rPr>
          <w:b/>
          <w:iCs/>
          <w:u w:val="single"/>
          <w:bdr w:val="single" w:sz="8" w:space="0" w:color="auto"/>
        </w:rPr>
        <w:t>very bad for the left</w:t>
      </w:r>
      <w:r w:rsidRPr="00C7134A">
        <w:rPr>
          <w:u w:val="single"/>
        </w:rPr>
        <w:t xml:space="preserve">. Until you </w:t>
      </w:r>
      <w:r w:rsidRPr="00C7134A">
        <w:rPr>
          <w:b/>
          <w:iCs/>
          <w:u w:val="single"/>
          <w:bdr w:val="single" w:sz="8" w:space="0" w:color="auto"/>
        </w:rPr>
        <w:t>break out</w:t>
      </w:r>
      <w:r w:rsidRPr="00C7134A">
        <w:rPr>
          <w:u w:val="single"/>
        </w:rPr>
        <w:t xml:space="preserve"> of that [dilemma]</w:t>
      </w:r>
      <w:r w:rsidRPr="00C7134A">
        <w:rPr>
          <w:sz w:val="16"/>
        </w:rPr>
        <w:t xml:space="preserve"> </w:t>
      </w:r>
      <w:r w:rsidRPr="00C7134A">
        <w:rPr>
          <w:strike/>
          <w:sz w:val="16"/>
        </w:rPr>
        <w:t>straitjacket</w:t>
      </w:r>
      <w:r w:rsidRPr="00C7134A">
        <w:rPr>
          <w:sz w:val="16"/>
        </w:rPr>
        <w:t xml:space="preserve">, </w:t>
      </w:r>
      <w:r w:rsidRPr="00C7134A">
        <w:rPr>
          <w:u w:val="single"/>
        </w:rPr>
        <w:t xml:space="preserve">the left is </w:t>
      </w:r>
      <w:r w:rsidRPr="00C7134A">
        <w:rPr>
          <w:b/>
          <w:iCs/>
          <w:u w:val="single"/>
          <w:bdr w:val="single" w:sz="8" w:space="0" w:color="auto"/>
        </w:rPr>
        <w:t>not going to be able to do that well</w:t>
      </w:r>
      <w:r w:rsidRPr="00C7134A">
        <w:rPr>
          <w:u w:val="single"/>
        </w:rPr>
        <w:t xml:space="preserve">, and the right is </w:t>
      </w:r>
      <w:r w:rsidRPr="00C7134A">
        <w:rPr>
          <w:b/>
          <w:iCs/>
          <w:u w:val="single"/>
          <w:bdr w:val="single" w:sz="8" w:space="0" w:color="auto"/>
        </w:rPr>
        <w:t xml:space="preserve">going to </w:t>
      </w:r>
      <w:r w:rsidRPr="00D11D62">
        <w:rPr>
          <w:b/>
          <w:iCs/>
          <w:u w:val="single"/>
          <w:bdr w:val="single" w:sz="8" w:space="0" w:color="auto"/>
        </w:rPr>
        <w:t>continue to do relatively well</w:t>
      </w:r>
      <w:r w:rsidRPr="00D11D62">
        <w:rPr>
          <w:u w:val="single"/>
        </w:rPr>
        <w:t xml:space="preserve"> compared to them, and you’ll see the </w:t>
      </w:r>
      <w:r w:rsidRPr="00D11D62">
        <w:rPr>
          <w:b/>
          <w:iCs/>
          <w:u w:val="single"/>
          <w:bdr w:val="single" w:sz="8" w:space="0" w:color="auto"/>
        </w:rPr>
        <w:t>continued rise in populism</w:t>
      </w:r>
      <w:r w:rsidRPr="00D11D62">
        <w:rPr>
          <w:u w:val="single"/>
        </w:rPr>
        <w:t xml:space="preserve"> because people have no faith in the system</w:t>
      </w:r>
      <w:r w:rsidRPr="00D11D62">
        <w:rPr>
          <w:sz w:val="16"/>
        </w:rPr>
        <w:t xml:space="preserve">. </w:t>
      </w:r>
      <w:proofErr w:type="gramStart"/>
      <w:r w:rsidRPr="00D11D62">
        <w:rPr>
          <w:sz w:val="16"/>
        </w:rPr>
        <w:t>So</w:t>
      </w:r>
      <w:proofErr w:type="gramEnd"/>
      <w:r w:rsidRPr="00D11D62">
        <w:rPr>
          <w:sz w:val="16"/>
        </w:rPr>
        <w:t xml:space="preserve"> what </w:t>
      </w:r>
      <w:r w:rsidRPr="00D11D62">
        <w:rPr>
          <w:u w:val="single"/>
        </w:rPr>
        <w:t>I am trying</w:t>
      </w:r>
      <w:r w:rsidRPr="00D11D62">
        <w:rPr>
          <w:sz w:val="16"/>
        </w:rPr>
        <w:t xml:space="preserve"> to do is </w:t>
      </w:r>
      <w:r w:rsidRPr="00D11D62">
        <w:rPr>
          <w:u w:val="single"/>
        </w:rPr>
        <w:t xml:space="preserve">to get the left to focus on </w:t>
      </w:r>
      <w:r w:rsidRPr="00732E59">
        <w:rPr>
          <w:b/>
          <w:iCs/>
          <w:highlight w:val="green"/>
          <w:u w:val="single"/>
          <w:bdr w:val="single" w:sz="8" w:space="0" w:color="auto"/>
        </w:rPr>
        <w:t>getting to a new stage of capitalist growth</w:t>
      </w:r>
      <w:r w:rsidRPr="00C7134A">
        <w:rPr>
          <w:u w:val="single"/>
        </w:rPr>
        <w:t xml:space="preserve"> and </w:t>
      </w:r>
      <w:r w:rsidRPr="00C7134A">
        <w:rPr>
          <w:b/>
          <w:iCs/>
          <w:u w:val="single"/>
          <w:bdr w:val="single" w:sz="8" w:space="0" w:color="auto"/>
        </w:rPr>
        <w:t>being able actually to deliver rising incomes</w:t>
      </w:r>
      <w:r w:rsidRPr="00C7134A">
        <w:rPr>
          <w:sz w:val="16"/>
        </w:rPr>
        <w:t xml:space="preserve">. There is No Alternative to the Left </w:t>
      </w:r>
      <w:proofErr w:type="spellStart"/>
      <w:r w:rsidRPr="00C7134A">
        <w:rPr>
          <w:sz w:val="16"/>
        </w:rPr>
        <w:t>Judis</w:t>
      </w:r>
      <w:proofErr w:type="spellEnd"/>
      <w:r w:rsidRPr="00C7134A">
        <w:rPr>
          <w:sz w:val="16"/>
        </w:rPr>
        <w:t xml:space="preserve">: </w:t>
      </w:r>
      <w:proofErr w:type="gramStart"/>
      <w:r w:rsidRPr="00C7134A">
        <w:rPr>
          <w:sz w:val="16"/>
        </w:rPr>
        <w:t>So</w:t>
      </w:r>
      <w:proofErr w:type="gramEnd"/>
      <w:r w:rsidRPr="00C7134A">
        <w:rPr>
          <w:sz w:val="16"/>
        </w:rPr>
        <w:t xml:space="preserve"> let’s talk about how this political change will come about. What I took from your book is that we are currently suffering from secular stagnation, and that to get to a new stage of growth, we will have to implement the kind of left program that you describe. I worry that this argument contains a contradiction. On the one hand, the left can’t get its program enacted </w:t>
      </w:r>
      <w:proofErr w:type="gramStart"/>
      <w:r w:rsidRPr="00C7134A">
        <w:rPr>
          <w:sz w:val="16"/>
        </w:rPr>
        <w:t>as long as</w:t>
      </w:r>
      <w:proofErr w:type="gramEnd"/>
      <w:r w:rsidRPr="00C7134A">
        <w:rPr>
          <w:sz w:val="16"/>
        </w:rPr>
        <w:t xml:space="preserve"> times are bad. On the other hand, the only way to get out of bad times is for the left to get its program enacted. Teixeira: I see what you are asking. I think </w:t>
      </w:r>
      <w:r w:rsidRPr="00C7134A">
        <w:rPr>
          <w:u w:val="single"/>
        </w:rPr>
        <w:t xml:space="preserve">it is going to be </w:t>
      </w:r>
      <w:r w:rsidRPr="00732E59">
        <w:rPr>
          <w:b/>
          <w:iCs/>
          <w:highlight w:val="green"/>
          <w:u w:val="single"/>
          <w:bdr w:val="single" w:sz="8" w:space="0" w:color="auto"/>
        </w:rPr>
        <w:t>two steps forward</w:t>
      </w:r>
      <w:r w:rsidRPr="00732E59">
        <w:rPr>
          <w:highlight w:val="green"/>
          <w:u w:val="single"/>
        </w:rPr>
        <w:t xml:space="preserve">, </w:t>
      </w:r>
      <w:r w:rsidRPr="00732E59">
        <w:rPr>
          <w:b/>
          <w:iCs/>
          <w:highlight w:val="green"/>
          <w:u w:val="single"/>
          <w:bdr w:val="single" w:sz="8" w:space="0" w:color="auto"/>
        </w:rPr>
        <w:t>one step back</w:t>
      </w:r>
      <w:r w:rsidRPr="00C7134A">
        <w:rPr>
          <w:u w:val="single"/>
        </w:rPr>
        <w:t>. We are</w:t>
      </w:r>
      <w:r w:rsidRPr="00C7134A">
        <w:rPr>
          <w:sz w:val="16"/>
        </w:rPr>
        <w:t xml:space="preserve"> sort of </w:t>
      </w:r>
      <w:r w:rsidRPr="00C7134A">
        <w:rPr>
          <w:b/>
          <w:iCs/>
          <w:u w:val="single"/>
          <w:bdr w:val="single" w:sz="8" w:space="0" w:color="auto"/>
        </w:rPr>
        <w:t>slouching</w:t>
      </w:r>
      <w:r w:rsidRPr="00C7134A">
        <w:rPr>
          <w:u w:val="single"/>
        </w:rPr>
        <w:t xml:space="preserve"> toward the next stage of capitalism. I </w:t>
      </w:r>
      <w:r w:rsidRPr="00C7134A">
        <w:rPr>
          <w:b/>
          <w:iCs/>
          <w:u w:val="single"/>
          <w:bdr w:val="single" w:sz="8" w:space="0" w:color="auto"/>
        </w:rPr>
        <w:t>don’t think it’s going to be pretty</w:t>
      </w:r>
      <w:r w:rsidRPr="00C7134A">
        <w:rPr>
          <w:u w:val="single"/>
        </w:rPr>
        <w:t xml:space="preserve">. Political and economic factors are going to propel us in that direction. Ultimately, people want things to work better, they want their problems to be solved. And the </w:t>
      </w:r>
      <w:r w:rsidRPr="00C7134A">
        <w:rPr>
          <w:b/>
          <w:iCs/>
          <w:u w:val="single"/>
          <w:bdr w:val="single" w:sz="8" w:space="0" w:color="auto"/>
        </w:rPr>
        <w:t>only way</w:t>
      </w:r>
      <w:r w:rsidRPr="00C7134A">
        <w:rPr>
          <w:u w:val="single"/>
        </w:rPr>
        <w:t xml:space="preserve"> we are going to get there is along the road I have described</w:t>
      </w:r>
      <w:r w:rsidRPr="00C7134A">
        <w:rPr>
          <w:sz w:val="16"/>
        </w:rPr>
        <w:t xml:space="preserve">. I think </w:t>
      </w:r>
      <w:r w:rsidRPr="00C7134A">
        <w:rPr>
          <w:u w:val="single"/>
        </w:rPr>
        <w:t xml:space="preserve">this </w:t>
      </w:r>
      <w:r w:rsidRPr="00732E59">
        <w:rPr>
          <w:b/>
          <w:iCs/>
          <w:highlight w:val="green"/>
          <w:u w:val="single"/>
          <w:bdr w:val="single" w:sz="8" w:space="0" w:color="auto"/>
        </w:rPr>
        <w:t>equitable growth</w:t>
      </w:r>
      <w:r w:rsidRPr="00C7134A">
        <w:rPr>
          <w:u w:val="single"/>
        </w:rPr>
        <w:t xml:space="preserve"> approach</w:t>
      </w:r>
      <w:r w:rsidRPr="00C7134A">
        <w:rPr>
          <w:sz w:val="16"/>
        </w:rPr>
        <w:t xml:space="preserve"> that the Democrats united around </w:t>
      </w:r>
      <w:r w:rsidRPr="00C7134A">
        <w:rPr>
          <w:u w:val="single"/>
        </w:rPr>
        <w:t>is the future</w:t>
      </w:r>
      <w:r w:rsidRPr="00C7134A">
        <w:rPr>
          <w:sz w:val="16"/>
        </w:rPr>
        <w:t xml:space="preserve">. The level of growth is going to vary over time, but I think the Democrats are the ones who are going to put us there and I think they are going to be rewarded for it. </w:t>
      </w:r>
      <w:proofErr w:type="spellStart"/>
      <w:proofErr w:type="gramStart"/>
      <w:r w:rsidRPr="00C7134A">
        <w:rPr>
          <w:sz w:val="16"/>
        </w:rPr>
        <w:t>Judis</w:t>
      </w:r>
      <w:proofErr w:type="spellEnd"/>
      <w:r w:rsidRPr="00C7134A">
        <w:rPr>
          <w:sz w:val="16"/>
        </w:rPr>
        <w:t>:.</w:t>
      </w:r>
      <w:proofErr w:type="gramEnd"/>
      <w:r w:rsidRPr="00C7134A">
        <w:rPr>
          <w:sz w:val="16"/>
        </w:rPr>
        <w:t xml:space="preserve"> But how does that happen? Isn’t there a crisis scenario implicit in your account? At some time, the current Third Way or neoliberal approach results in another Great Recession and at that point people will buy into a left-wing approach, the left-wing approach will create prosperity and at that time we will have an enduring left-wing or Democratic majority. Isn’t a step like this missing from your argument? </w:t>
      </w:r>
      <w:proofErr w:type="gramStart"/>
      <w:r w:rsidRPr="00C7134A">
        <w:rPr>
          <w:sz w:val="16"/>
        </w:rPr>
        <w:t>Teixeira:.</w:t>
      </w:r>
      <w:proofErr w:type="gramEnd"/>
      <w:r w:rsidRPr="00C7134A">
        <w:rPr>
          <w:sz w:val="16"/>
        </w:rPr>
        <w:t xml:space="preserve"> That certainly could be the way it goes down, but </w:t>
      </w:r>
      <w:r w:rsidRPr="00C7134A">
        <w:rPr>
          <w:u w:val="single"/>
        </w:rPr>
        <w:t xml:space="preserve">it’s </w:t>
      </w:r>
      <w:r w:rsidRPr="00732E59">
        <w:rPr>
          <w:b/>
          <w:iCs/>
          <w:highlight w:val="green"/>
          <w:u w:val="single"/>
          <w:bdr w:val="single" w:sz="8" w:space="0" w:color="auto"/>
        </w:rPr>
        <w:t>not clear we are required to have a recession</w:t>
      </w:r>
      <w:r w:rsidRPr="00C7134A">
        <w:rPr>
          <w:sz w:val="16"/>
        </w:rPr>
        <w:t xml:space="preserve"> on the level we did in 2007 and 2008, </w:t>
      </w:r>
      <w:r w:rsidRPr="00C7134A">
        <w:rPr>
          <w:u w:val="single"/>
        </w:rPr>
        <w:t>or whether this sort of rolling crisis we have combined with other political events might do it</w:t>
      </w:r>
      <w:r w:rsidRPr="00C7134A">
        <w:rPr>
          <w:sz w:val="16"/>
        </w:rPr>
        <w:t xml:space="preserve">. I don’t know, it’s hard to predict, but I think the great economist Herbert Stein said, if something cannot go on forever, it will stop. </w:t>
      </w:r>
      <w:proofErr w:type="spellStart"/>
      <w:r w:rsidRPr="00C7134A">
        <w:rPr>
          <w:sz w:val="16"/>
        </w:rPr>
        <w:t>Judis</w:t>
      </w:r>
      <w:proofErr w:type="spellEnd"/>
      <w:r w:rsidRPr="00C7134A">
        <w:rPr>
          <w:sz w:val="16"/>
        </w:rPr>
        <w:t xml:space="preserve">: The great socialist Rosa Luxembourg said the choice was socialism or barbarism. I am not saying we are heading toward barbarism, but I think there is a determinism in your argument. I think you are saying that people will eventually choose a politics that will best help them. Reason will prevail. And I am not sure if that holds up historically. When you talk about the EU, you say eventually they will consolidate into a fiscal monetary union. I am not sure that is going to happen. It’s also possible that the Eurozone could break up and that there could be a lot of chaos. We have periods in history where things don’t happen in the best of all possible ways. Teixeira: </w:t>
      </w:r>
      <w:r w:rsidRPr="00C7134A">
        <w:rPr>
          <w:u w:val="single"/>
        </w:rPr>
        <w:t xml:space="preserve">The trajectory is </w:t>
      </w:r>
      <w:r w:rsidRPr="00C7134A">
        <w:rPr>
          <w:b/>
          <w:iCs/>
          <w:u w:val="single"/>
          <w:bdr w:val="single" w:sz="8" w:space="0" w:color="auto"/>
        </w:rPr>
        <w:t>ultimately going to take us</w:t>
      </w:r>
      <w:r w:rsidRPr="00C7134A">
        <w:rPr>
          <w:u w:val="single"/>
        </w:rPr>
        <w:t xml:space="preserve"> to a </w:t>
      </w:r>
      <w:r w:rsidRPr="00C7134A">
        <w:rPr>
          <w:b/>
          <w:iCs/>
          <w:u w:val="single"/>
          <w:bdr w:val="single" w:sz="8" w:space="0" w:color="auto"/>
        </w:rPr>
        <w:t>different</w:t>
      </w:r>
      <w:r w:rsidRPr="00C7134A">
        <w:rPr>
          <w:u w:val="single"/>
        </w:rPr>
        <w:t xml:space="preserve"> and </w:t>
      </w:r>
      <w:r w:rsidRPr="00C7134A">
        <w:rPr>
          <w:b/>
          <w:iCs/>
          <w:u w:val="single"/>
          <w:bdr w:val="single" w:sz="8" w:space="0" w:color="auto"/>
        </w:rPr>
        <w:t>better place</w:t>
      </w:r>
      <w:r w:rsidRPr="00C7134A">
        <w:rPr>
          <w:sz w:val="16"/>
        </w:rPr>
        <w:t xml:space="preserve">. I think </w:t>
      </w:r>
      <w:r w:rsidRPr="00732E59">
        <w:rPr>
          <w:b/>
          <w:iCs/>
          <w:highlight w:val="green"/>
          <w:u w:val="single"/>
          <w:bdr w:val="single" w:sz="8" w:space="0" w:color="auto"/>
        </w:rPr>
        <w:t xml:space="preserve">eventually we will </w:t>
      </w:r>
      <w:proofErr w:type="gramStart"/>
      <w:r w:rsidRPr="00732E59">
        <w:rPr>
          <w:b/>
          <w:iCs/>
          <w:highlight w:val="green"/>
          <w:u w:val="single"/>
          <w:bdr w:val="single" w:sz="8" w:space="0" w:color="auto"/>
        </w:rPr>
        <w:t>adapt</w:t>
      </w:r>
      <w:proofErr w:type="gramEnd"/>
      <w:r w:rsidRPr="00C7134A">
        <w:rPr>
          <w:u w:val="single"/>
        </w:rPr>
        <w:t xml:space="preserve"> and we will </w:t>
      </w:r>
      <w:r w:rsidRPr="00C7134A">
        <w:rPr>
          <w:b/>
          <w:iCs/>
          <w:u w:val="single"/>
          <w:bdr w:val="single" w:sz="8" w:space="0" w:color="auto"/>
        </w:rPr>
        <w:t>get something better</w:t>
      </w:r>
      <w:r w:rsidRPr="00C7134A">
        <w:rPr>
          <w:u w:val="single"/>
        </w:rPr>
        <w:t xml:space="preserve"> than we have because it is the </w:t>
      </w:r>
      <w:r w:rsidRPr="00C7134A">
        <w:rPr>
          <w:b/>
          <w:iCs/>
          <w:u w:val="single"/>
          <w:bdr w:val="single" w:sz="8" w:space="0" w:color="auto"/>
        </w:rPr>
        <w:t>only solution to the ongoing problems</w:t>
      </w:r>
      <w:r w:rsidRPr="00C7134A">
        <w:rPr>
          <w:u w:val="single"/>
        </w:rPr>
        <w:t xml:space="preserve">. </w:t>
      </w:r>
      <w:r w:rsidRPr="00C7134A">
        <w:rPr>
          <w:b/>
          <w:iCs/>
          <w:u w:val="single"/>
          <w:bdr w:val="single" w:sz="8" w:space="0" w:color="auto"/>
        </w:rPr>
        <w:t>There is no alternative</w:t>
      </w:r>
      <w:r w:rsidRPr="00C7134A">
        <w:rPr>
          <w:sz w:val="16"/>
        </w:rPr>
        <w:t xml:space="preserve">. </w:t>
      </w:r>
      <w:proofErr w:type="spellStart"/>
      <w:r w:rsidRPr="00C7134A">
        <w:rPr>
          <w:sz w:val="16"/>
        </w:rPr>
        <w:t>Judis</w:t>
      </w:r>
      <w:proofErr w:type="spellEnd"/>
      <w:r w:rsidRPr="00C7134A">
        <w:rPr>
          <w:sz w:val="16"/>
        </w:rPr>
        <w:t xml:space="preserve">: Countries are sometime structurally unable to do what is in their best interest. In the U.S., we have this strong anti-statist tradition going back to the revolution that seems to get in the way every time we want to do something like what you are proposing. It is possible that contrary to Hegel, the rational won’t turn out to be the real. Teixeira: </w:t>
      </w:r>
      <w:proofErr w:type="gramStart"/>
      <w:r w:rsidRPr="00C7134A">
        <w:rPr>
          <w:sz w:val="16"/>
        </w:rPr>
        <w:t>Of course</w:t>
      </w:r>
      <w:proofErr w:type="gramEnd"/>
      <w:r w:rsidRPr="00C7134A">
        <w:rPr>
          <w:sz w:val="16"/>
        </w:rPr>
        <w:t xml:space="preserve"> it is possible, but </w:t>
      </w:r>
      <w:r w:rsidRPr="00C7134A">
        <w:rPr>
          <w:u w:val="single"/>
        </w:rPr>
        <w:t xml:space="preserve">if you look at the history of the United States, </w:t>
      </w:r>
      <w:r w:rsidRPr="00D11D62">
        <w:rPr>
          <w:b/>
          <w:iCs/>
          <w:u w:val="single"/>
          <w:bdr w:val="single" w:sz="8" w:space="0" w:color="auto"/>
        </w:rPr>
        <w:t>despite the anti-statist bias</w:t>
      </w:r>
      <w:r w:rsidRPr="00D11D62">
        <w:rPr>
          <w:u w:val="single"/>
        </w:rPr>
        <w:t xml:space="preserve"> and </w:t>
      </w:r>
      <w:r w:rsidRPr="00D11D62">
        <w:rPr>
          <w:b/>
          <w:iCs/>
          <w:u w:val="single"/>
          <w:bdr w:val="single" w:sz="8" w:space="0" w:color="auto"/>
        </w:rPr>
        <w:t>despite all the other political problems</w:t>
      </w:r>
      <w:r w:rsidRPr="00D11D62">
        <w:rPr>
          <w:u w:val="single"/>
        </w:rPr>
        <w:t xml:space="preserve">, the way the country has evolved over time is toward a </w:t>
      </w:r>
      <w:r w:rsidRPr="00D11D62">
        <w:rPr>
          <w:b/>
          <w:iCs/>
          <w:u w:val="single"/>
          <w:bdr w:val="single" w:sz="8" w:space="0" w:color="auto"/>
        </w:rPr>
        <w:t>larger government</w:t>
      </w:r>
      <w:r w:rsidRPr="00D11D62">
        <w:rPr>
          <w:u w:val="single"/>
        </w:rPr>
        <w:t xml:space="preserve"> that </w:t>
      </w:r>
      <w:r w:rsidRPr="00D11D62">
        <w:rPr>
          <w:b/>
          <w:iCs/>
          <w:u w:val="single"/>
          <w:bdr w:val="single" w:sz="8" w:space="0" w:color="auto"/>
        </w:rPr>
        <w:t>does more</w:t>
      </w:r>
      <w:r w:rsidRPr="00D11D62">
        <w:rPr>
          <w:u w:val="single"/>
        </w:rPr>
        <w:t xml:space="preserve"> and </w:t>
      </w:r>
      <w:r w:rsidRPr="00D11D62">
        <w:rPr>
          <w:b/>
          <w:iCs/>
          <w:u w:val="single"/>
          <w:bdr w:val="single" w:sz="8" w:space="0" w:color="auto"/>
        </w:rPr>
        <w:t>provides more for people</w:t>
      </w:r>
      <w:r w:rsidRPr="00D11D62">
        <w:rPr>
          <w:u w:val="single"/>
        </w:rPr>
        <w:t xml:space="preserve">. And we </w:t>
      </w:r>
      <w:r w:rsidRPr="00D11D62">
        <w:rPr>
          <w:b/>
          <w:iCs/>
          <w:u w:val="single"/>
          <w:bdr w:val="single" w:sz="8" w:space="0" w:color="auto"/>
        </w:rPr>
        <w:t>obviously have evolved tremendously</w:t>
      </w:r>
      <w:r w:rsidRPr="00D11D62">
        <w:rPr>
          <w:u w:val="single"/>
        </w:rPr>
        <w:t xml:space="preserve"> in the social realm as well. Governments don’t do what is rational in the short term</w:t>
      </w:r>
      <w:r w:rsidRPr="00D11D62">
        <w:rPr>
          <w:sz w:val="16"/>
        </w:rPr>
        <w:t xml:space="preserve">, at least rational in the sense you are describing it, </w:t>
      </w:r>
      <w:r w:rsidRPr="00D11D62">
        <w:rPr>
          <w:u w:val="single"/>
        </w:rPr>
        <w:t xml:space="preserve">but political systems </w:t>
      </w:r>
      <w:r w:rsidRPr="00D11D62">
        <w:rPr>
          <w:b/>
          <w:iCs/>
          <w:u w:val="single"/>
          <w:bdr w:val="single" w:sz="8" w:space="0" w:color="auto"/>
        </w:rPr>
        <w:t>evolve over time</w:t>
      </w:r>
      <w:r w:rsidRPr="00D11D62">
        <w:rPr>
          <w:u w:val="single"/>
        </w:rPr>
        <w:t xml:space="preserve"> in a way that is consistent with the values and priorities of the left, and I expect that to continue over time</w:t>
      </w:r>
      <w:r w:rsidRPr="00D11D62">
        <w:rPr>
          <w:sz w:val="16"/>
        </w:rPr>
        <w:t xml:space="preserve">. The 2016 Election </w:t>
      </w:r>
      <w:proofErr w:type="spellStart"/>
      <w:r w:rsidRPr="00D11D62">
        <w:rPr>
          <w:sz w:val="16"/>
        </w:rPr>
        <w:t>Judis</w:t>
      </w:r>
      <w:proofErr w:type="spellEnd"/>
      <w:r w:rsidRPr="00D11D62">
        <w:rPr>
          <w:sz w:val="16"/>
        </w:rPr>
        <w:t xml:space="preserve">: Let’s talk about the 2016 election. Why did Clinton lose to such a weak opponent? Teixeira: The Democrats have an evolving majority that consists of groups like minorities, professionals, young people, single women and what have you, and that’s </w:t>
      </w:r>
      <w:proofErr w:type="gramStart"/>
      <w:r w:rsidRPr="00D11D62">
        <w:rPr>
          <w:sz w:val="16"/>
        </w:rPr>
        <w:t>a true fact</w:t>
      </w:r>
      <w:proofErr w:type="gramEnd"/>
      <w:r w:rsidRPr="00D11D62">
        <w:rPr>
          <w:sz w:val="16"/>
        </w:rPr>
        <w:t xml:space="preserve">. It’s growing over </w:t>
      </w:r>
      <w:proofErr w:type="gramStart"/>
      <w:r w:rsidRPr="00D11D62">
        <w:rPr>
          <w:sz w:val="16"/>
        </w:rPr>
        <w:t>time</w:t>
      </w:r>
      <w:proofErr w:type="gramEnd"/>
      <w:r w:rsidRPr="00D11D62">
        <w:rPr>
          <w:sz w:val="16"/>
        </w:rPr>
        <w:t xml:space="preserve"> and it will continue to grow, but it was always mathematically true that if you take the declining group, the white non-college voters, and they move sufficiently in the direction of the other party, that will be enough to undermine your coalition. You won’t win. That’s exactly what happened in 2016. These voters moved rapidly away from the Democrats both in local and state races and in the presidential election. </w:t>
      </w:r>
      <w:proofErr w:type="spellStart"/>
      <w:r w:rsidRPr="00D11D62">
        <w:rPr>
          <w:sz w:val="16"/>
        </w:rPr>
        <w:t>Judis</w:t>
      </w:r>
      <w:proofErr w:type="spellEnd"/>
      <w:r w:rsidRPr="00D11D62">
        <w:rPr>
          <w:sz w:val="16"/>
        </w:rPr>
        <w:t xml:space="preserve">: Why did they move? Teixeira: They do not have any faith that the Democrats share their values and are going to deliver a better life for them and their kids, and I think Hillary Clinton was a very efficient bearer of that meme. Whether she wanted to or not, the message she sent to these voters is that you are </w:t>
      </w:r>
      <w:proofErr w:type="gramStart"/>
      <w:r w:rsidRPr="00D11D62">
        <w:rPr>
          <w:sz w:val="16"/>
        </w:rPr>
        <w:t>really not</w:t>
      </w:r>
      <w:proofErr w:type="gramEnd"/>
      <w:r w:rsidRPr="00D11D62">
        <w:rPr>
          <w:sz w:val="16"/>
        </w:rPr>
        <w:t xml:space="preserve"> that important and I don’t take your problems seriously, and frankly I don’t have much to offer you. And that’s </w:t>
      </w:r>
      <w:proofErr w:type="gramStart"/>
      <w:r w:rsidRPr="00D11D62">
        <w:rPr>
          <w:sz w:val="16"/>
        </w:rPr>
        <w:t>despite the fact that</w:t>
      </w:r>
      <w:proofErr w:type="gramEnd"/>
      <w:r w:rsidRPr="00D11D62">
        <w:rPr>
          <w:sz w:val="16"/>
        </w:rPr>
        <w:t xml:space="preserve"> her economic program and policies would have actually been very good for these people. There was a study of campaign advertising in 2016 that showed Hillary outspent Trump significantly and that almost none of her advertising was about what she would </w:t>
      </w:r>
      <w:proofErr w:type="gramStart"/>
      <w:r w:rsidRPr="00D11D62">
        <w:rPr>
          <w:sz w:val="16"/>
        </w:rPr>
        <w:t>actually do</w:t>
      </w:r>
      <w:proofErr w:type="gramEnd"/>
      <w:r w:rsidRPr="00D11D62">
        <w:rPr>
          <w:sz w:val="16"/>
        </w:rPr>
        <w:t xml:space="preserve">. Almost all of it was about how he was a bad dude. </w:t>
      </w:r>
      <w:r w:rsidRPr="00D11D62">
        <w:rPr>
          <w:u w:val="single"/>
        </w:rPr>
        <w:t xml:space="preserve">Voters were </w:t>
      </w:r>
      <w:r w:rsidRPr="00D11D62">
        <w:rPr>
          <w:b/>
          <w:iCs/>
          <w:u w:val="single"/>
          <w:bdr w:val="single" w:sz="8" w:space="0" w:color="auto"/>
        </w:rPr>
        <w:t>fed up with stagnation</w:t>
      </w:r>
      <w:r w:rsidRPr="00D11D62">
        <w:rPr>
          <w:u w:val="single"/>
        </w:rPr>
        <w:t xml:space="preserve"> and with the Democrats and they </w:t>
      </w:r>
      <w:r w:rsidRPr="00D11D62">
        <w:rPr>
          <w:b/>
          <w:iCs/>
          <w:u w:val="single"/>
          <w:bdr w:val="single" w:sz="8" w:space="0" w:color="auto"/>
        </w:rPr>
        <w:t>turned to someone who thought could blow up the system</w:t>
      </w:r>
      <w:r w:rsidRPr="00D11D62">
        <w:rPr>
          <w:u w:val="single"/>
        </w:rPr>
        <w:t xml:space="preserve">. The way the Democrats and the left could </w:t>
      </w:r>
      <w:r w:rsidRPr="00D11D62">
        <w:rPr>
          <w:b/>
          <w:iCs/>
          <w:u w:val="single"/>
          <w:bdr w:val="single" w:sz="8" w:space="0" w:color="auto"/>
        </w:rPr>
        <w:t>mitigate that problem</w:t>
      </w:r>
      <w:r w:rsidRPr="00D11D62">
        <w:rPr>
          <w:u w:val="single"/>
        </w:rPr>
        <w:t xml:space="preserve"> is to show these voters that they </w:t>
      </w:r>
      <w:r w:rsidRPr="00D11D62">
        <w:rPr>
          <w:b/>
          <w:iCs/>
          <w:u w:val="single"/>
          <w:bdr w:val="single" w:sz="8" w:space="0" w:color="auto"/>
        </w:rPr>
        <w:t>take their problems seriously</w:t>
      </w:r>
      <w:r w:rsidRPr="00D11D62">
        <w:rPr>
          <w:sz w:val="16"/>
        </w:rPr>
        <w:t xml:space="preserve"> and have their interests in </w:t>
      </w:r>
      <w:proofErr w:type="gramStart"/>
      <w:r w:rsidRPr="00D11D62">
        <w:rPr>
          <w:sz w:val="16"/>
        </w:rPr>
        <w:t>mind, and</w:t>
      </w:r>
      <w:proofErr w:type="gramEnd"/>
      <w:r w:rsidRPr="00D11D62">
        <w:rPr>
          <w:sz w:val="16"/>
        </w:rPr>
        <w:t xml:space="preserve"> could improve their lives. </w:t>
      </w:r>
      <w:r w:rsidRPr="00D11D62">
        <w:rPr>
          <w:u w:val="single"/>
        </w:rPr>
        <w:t xml:space="preserve">I </w:t>
      </w:r>
      <w:r w:rsidRPr="00D11D62">
        <w:rPr>
          <w:b/>
          <w:iCs/>
          <w:u w:val="single"/>
          <w:bdr w:val="single" w:sz="8" w:space="0" w:color="auto"/>
        </w:rPr>
        <w:t>don’t think there is any way of doing that</w:t>
      </w:r>
      <w:r w:rsidRPr="00D11D62">
        <w:rPr>
          <w:u w:val="single"/>
        </w:rPr>
        <w:t xml:space="preserve"> without a </w:t>
      </w:r>
      <w:r w:rsidRPr="00D11D62">
        <w:rPr>
          <w:b/>
          <w:iCs/>
          <w:u w:val="single"/>
          <w:bdr w:val="single" w:sz="8" w:space="0" w:color="auto"/>
        </w:rPr>
        <w:t>new model of economic growth</w:t>
      </w:r>
      <w:r w:rsidRPr="00D11D62">
        <w:rPr>
          <w:sz w:val="16"/>
        </w:rPr>
        <w:t>.</w:t>
      </w:r>
    </w:p>
    <w:p w14:paraId="417EA394" w14:textId="325644E6" w:rsidR="00472F8B" w:rsidRDefault="00472F8B" w:rsidP="00AB5CAB">
      <w:pPr>
        <w:rPr>
          <w:sz w:val="16"/>
        </w:rPr>
      </w:pPr>
    </w:p>
    <w:p w14:paraId="329E071E" w14:textId="7383E263" w:rsidR="00472F8B" w:rsidRDefault="00472F8B" w:rsidP="00AB5CAB">
      <w:pPr>
        <w:rPr>
          <w:sz w:val="16"/>
        </w:rPr>
      </w:pPr>
    </w:p>
    <w:p w14:paraId="2590DDA9" w14:textId="48EA1B27" w:rsidR="00472F8B" w:rsidRDefault="00472F8B" w:rsidP="00472F8B">
      <w:pPr>
        <w:pStyle w:val="Heading4"/>
      </w:pPr>
      <w:r>
        <w:t>All b</w:t>
      </w:r>
    </w:p>
    <w:p w14:paraId="793C3D31" w14:textId="77777777" w:rsidR="00AB5CAB" w:rsidRPr="007F733E" w:rsidRDefault="00AB5CAB" w:rsidP="00AB5CAB"/>
    <w:sectPr w:rsidR="00AB5CAB" w:rsidRPr="007F73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C021E0"/>
    <w:multiLevelType w:val="hybridMultilevel"/>
    <w:tmpl w:val="0C322E6A"/>
    <w:lvl w:ilvl="0" w:tplc="3F38B3B8">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C720D"/>
    <w:multiLevelType w:val="hybridMultilevel"/>
    <w:tmpl w:val="6DC240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35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8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88F"/>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33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535"/>
    <w:rsid w:val="00A96E24"/>
    <w:rsid w:val="00AA6F6E"/>
    <w:rsid w:val="00AB122B"/>
    <w:rsid w:val="00AB21B0"/>
    <w:rsid w:val="00AB48D3"/>
    <w:rsid w:val="00AB5CAB"/>
    <w:rsid w:val="00AC72A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835B1"/>
  <w14:defaultImageDpi w14:val="300"/>
  <w15:docId w15:val="{E0FE6AF3-3BDD-114F-A07D-5C34A162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35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35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35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35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A935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35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535"/>
  </w:style>
  <w:style w:type="character" w:customStyle="1" w:styleId="Heading1Char">
    <w:name w:val="Heading 1 Char"/>
    <w:aliases w:val="Pocket Char"/>
    <w:basedOn w:val="DefaultParagraphFont"/>
    <w:link w:val="Heading1"/>
    <w:uiPriority w:val="9"/>
    <w:rsid w:val="00A935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35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353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935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9353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9353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9353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353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93535"/>
    <w:rPr>
      <w:color w:val="auto"/>
      <w:u w:val="none"/>
    </w:rPr>
  </w:style>
  <w:style w:type="paragraph" w:styleId="DocumentMap">
    <w:name w:val="Document Map"/>
    <w:basedOn w:val="Normal"/>
    <w:link w:val="DocumentMapChar"/>
    <w:uiPriority w:val="99"/>
    <w:semiHidden/>
    <w:unhideWhenUsed/>
    <w:rsid w:val="00A935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3535"/>
    <w:rPr>
      <w:rFonts w:ascii="Lucida Grande" w:hAnsi="Lucida Grande" w:cs="Lucida Grande"/>
    </w:rPr>
  </w:style>
  <w:style w:type="paragraph" w:customStyle="1" w:styleId="textbold">
    <w:name w:val="text bold"/>
    <w:basedOn w:val="Normal"/>
    <w:link w:val="Emphasis"/>
    <w:uiPriority w:val="20"/>
    <w:qFormat/>
    <w:rsid w:val="00A9353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A935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B5CAB"/>
    <w:pPr>
      <w:ind w:left="720"/>
      <w:contextualSpacing/>
    </w:pPr>
  </w:style>
  <w:style w:type="paragraph" w:customStyle="1" w:styleId="Emphasis1">
    <w:name w:val="Emphasis1"/>
    <w:basedOn w:val="Normal"/>
    <w:autoRedefine/>
    <w:uiPriority w:val="20"/>
    <w:qFormat/>
    <w:rsid w:val="00AB5CA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bloomberg.com/opinion/articles/2020-10-14/capitalism-caused-climate-change-it-must-also-be-the-solu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en.wikipedia.org/wiki/Space-based_solar_powe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talkingpointsmemo.com/cafe/why-left-will-eventually-win-ruy-teixeir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10008</Words>
  <Characters>57048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5</cp:revision>
  <dcterms:created xsi:type="dcterms:W3CDTF">2022-03-18T18:36:00Z</dcterms:created>
  <dcterms:modified xsi:type="dcterms:W3CDTF">2022-03-18T20:01:00Z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