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554B9" w14:textId="0C721613" w:rsidR="00921621" w:rsidRDefault="00921621" w:rsidP="00921621">
      <w:pPr>
        <w:pStyle w:val="Heading2"/>
      </w:pPr>
      <w:r>
        <w:t>PRO Act CP</w:t>
      </w:r>
    </w:p>
    <w:p w14:paraId="30C03F95" w14:textId="77777777" w:rsidR="00921621" w:rsidRPr="00A84BFF" w:rsidRDefault="00921621" w:rsidP="00921621">
      <w:pPr>
        <w:pStyle w:val="Heading4"/>
      </w:pPr>
      <w:r>
        <w:t>CP text: the US ought to pass the PRO act.</w:t>
      </w:r>
    </w:p>
    <w:p w14:paraId="5A541311" w14:textId="77777777" w:rsidR="00921621" w:rsidRDefault="00921621" w:rsidP="00921621">
      <w:pPr>
        <w:pStyle w:val="Heading4"/>
      </w:pPr>
      <w:r>
        <w:t>The problem with worker organization isn’t the right to strike- it’s companies taking deliberate anti-union action. Means the aff can never solve.</w:t>
      </w:r>
    </w:p>
    <w:p w14:paraId="666C4824" w14:textId="77777777" w:rsidR="00921621" w:rsidRDefault="00921621" w:rsidP="00921621">
      <w:r w:rsidRPr="000F21B8">
        <w:rPr>
          <w:szCs w:val="22"/>
        </w:rPr>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63188C88" w14:textId="77777777" w:rsidR="00921621" w:rsidRPr="00730326" w:rsidRDefault="00921621" w:rsidP="00921621">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are able to join together, form a union and collectively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3FD4161F" w14:textId="77777777" w:rsidR="00921621" w:rsidRDefault="00921621" w:rsidP="00921621">
      <w:pPr>
        <w:pStyle w:val="Heading4"/>
        <w:rPr>
          <w:shd w:val="clear" w:color="auto" w:fill="FFFFFF"/>
        </w:rPr>
      </w:pPr>
      <w:r>
        <w:rPr>
          <w:shd w:val="clear" w:color="auto" w:fill="FFFFFF"/>
        </w:rPr>
        <w:t>The PRO act solves way better than the aff by making it easier for workers to unionize.</w:t>
      </w:r>
    </w:p>
    <w:p w14:paraId="46617F80" w14:textId="77777777" w:rsidR="00921621" w:rsidRPr="00F64730" w:rsidRDefault="00921621" w:rsidP="00921621">
      <w:pPr>
        <w:spacing w:after="0" w:line="240" w:lineRule="auto"/>
        <w:rPr>
          <w:rFonts w:ascii="Times New Roman" w:hAnsi="Times New Roman"/>
          <w:sz w:val="24"/>
        </w:rPr>
      </w:pPr>
      <w:r w:rsidRPr="00F64730">
        <w:rPr>
          <w:rFonts w:cs="Calibri"/>
          <w:color w:val="000000" w:themeColor="text1"/>
          <w:szCs w:val="22"/>
          <w:shd w:val="clear" w:color="auto" w:fill="FFFFFF"/>
        </w:rPr>
        <w:t> </w:t>
      </w:r>
      <w:r w:rsidRPr="00F1555A">
        <w:rPr>
          <w:rFonts w:cs="Calibri"/>
          <w:color w:val="000000" w:themeColor="text1"/>
          <w:szCs w:val="22"/>
          <w:shd w:val="clear" w:color="auto" w:fill="FFFFFF"/>
        </w:rPr>
        <w:t xml:space="preserve">Celine </w:t>
      </w:r>
      <w:r w:rsidRPr="00F1555A">
        <w:rPr>
          <w:rFonts w:cs="Calibri"/>
          <w:b/>
          <w:bCs/>
          <w:color w:val="000000" w:themeColor="text1"/>
          <w:sz w:val="26"/>
          <w:szCs w:val="26"/>
          <w:shd w:val="clear" w:color="auto" w:fill="FFFFFF"/>
        </w:rPr>
        <w:t>McNicholas</w:t>
      </w:r>
      <w:r w:rsidRPr="00F64730">
        <w:rPr>
          <w:rFonts w:cs="Calibri"/>
          <w:b/>
          <w:bCs/>
          <w:color w:val="000000" w:themeColor="text1"/>
          <w:sz w:val="26"/>
          <w:szCs w:val="26"/>
          <w:shd w:val="clear" w:color="auto" w:fill="FFFFFF"/>
        </w:rPr>
        <w:t> and </w:t>
      </w:r>
      <w:r w:rsidRPr="00F1555A">
        <w:rPr>
          <w:rFonts w:cs="Calibri"/>
          <w:color w:val="000000" w:themeColor="text1"/>
          <w:szCs w:val="22"/>
          <w:shd w:val="clear" w:color="auto" w:fill="FFFFFF"/>
        </w:rPr>
        <w:t xml:space="preserve">Lynn </w:t>
      </w:r>
      <w:r w:rsidRPr="00F1555A">
        <w:rPr>
          <w:rFonts w:cs="Calibri"/>
          <w:b/>
          <w:bCs/>
          <w:color w:val="000000" w:themeColor="text1"/>
          <w:sz w:val="26"/>
          <w:szCs w:val="26"/>
          <w:shd w:val="clear" w:color="auto" w:fill="FFFFFF"/>
        </w:rPr>
        <w:t>Rhinehart</w:t>
      </w:r>
      <w:r w:rsidRPr="00F64730">
        <w:rPr>
          <w:rFonts w:cs="Calibri"/>
          <w:b/>
          <w:bCs/>
          <w:color w:val="000000" w:themeColor="text1"/>
          <w:sz w:val="26"/>
          <w:szCs w:val="26"/>
        </w:rPr>
        <w:t>, 19</w:t>
      </w:r>
      <w:r w:rsidRPr="00F64730">
        <w:rPr>
          <w:color w:val="000000" w:themeColor="text1"/>
        </w:rPr>
        <w:t xml:space="preserve"> </w:t>
      </w:r>
      <w:r>
        <w:t>- ("The PRO Act: Giving workers more bargaining power on the job," Economic Policy Institute, 5-2-2019, 11-4-2021https://www.epi.org/blog/the-pro-act-giving-workers-more-bargaining-power-on-the-job/)//AW</w:t>
      </w:r>
    </w:p>
    <w:p w14:paraId="2462EA6D" w14:textId="0FC59565" w:rsidR="00E42E4C" w:rsidRDefault="00921621" w:rsidP="00921621">
      <w:pPr>
        <w:rPr>
          <w:sz w:val="12"/>
        </w:rPr>
      </w:pPr>
      <w:r w:rsidRPr="00F1555A">
        <w:rPr>
          <w:sz w:val="12"/>
        </w:rPr>
        <w:t xml:space="preserve">Our economy is out of balance. </w:t>
      </w:r>
      <w:r w:rsidRPr="0093154C">
        <w:rPr>
          <w:u w:val="single"/>
        </w:rPr>
        <w:t>Corporations and CEOs hold too much power</w:t>
      </w:r>
      <w:r w:rsidRPr="00F1555A">
        <w:rPr>
          <w:sz w:val="12"/>
        </w:rPr>
        <w:t xml:space="preserve"> and wealth, and working people know it. </w:t>
      </w:r>
      <w:r w:rsidRPr="0093154C">
        <w:rPr>
          <w:u w:val="single"/>
        </w:rPr>
        <w:t>Workers are mobilizing</w:t>
      </w:r>
      <w:r w:rsidRPr="00F1555A">
        <w:rPr>
          <w:sz w:val="12"/>
        </w:rPr>
        <w:t xml:space="preserve">, organizing, protesting, and striking at a level not seen in decades, </w:t>
      </w:r>
      <w:r w:rsidRPr="0093154C">
        <w:rPr>
          <w:u w:val="single"/>
        </w:rPr>
        <w:t>and</w:t>
      </w:r>
      <w:r w:rsidRPr="00F1555A">
        <w:rPr>
          <w:sz w:val="12"/>
        </w:rPr>
        <w:t xml:space="preserve"> they are </w:t>
      </w:r>
      <w:r w:rsidRPr="0093154C">
        <w:rPr>
          <w:u w:val="single"/>
        </w:rPr>
        <w:t>winning</w:t>
      </w:r>
      <w:r w:rsidRPr="00F1555A">
        <w:rPr>
          <w:sz w:val="12"/>
        </w:rPr>
        <w:t xml:space="preserve"> pay raises and other real change by using their collective voices. </w:t>
      </w:r>
      <w:r w:rsidRPr="0093154C">
        <w:rPr>
          <w:u w:val="single"/>
        </w:rPr>
        <w:t>But</w:t>
      </w:r>
      <w:r w:rsidRPr="00F1555A">
        <w:rPr>
          <w:sz w:val="12"/>
        </w:rPr>
        <w:t xml:space="preserve">, the fact is, </w:t>
      </w:r>
      <w:r w:rsidRPr="00F1555A">
        <w:rPr>
          <w:highlight w:val="yellow"/>
          <w:u w:val="single"/>
        </w:rPr>
        <w:t>it is</w:t>
      </w:r>
      <w:r w:rsidRPr="00F1555A">
        <w:rPr>
          <w:sz w:val="12"/>
        </w:rPr>
        <w:t xml:space="preserve"> still </w:t>
      </w:r>
      <w:r w:rsidRPr="0093154C">
        <w:rPr>
          <w:u w:val="single"/>
        </w:rPr>
        <w:t xml:space="preserve">too </w:t>
      </w:r>
      <w:r w:rsidRPr="00F1555A">
        <w:rPr>
          <w:highlight w:val="yellow"/>
          <w:u w:val="single"/>
        </w:rPr>
        <w:t>difficult</w:t>
      </w:r>
      <w:r w:rsidRPr="0093154C">
        <w:rPr>
          <w:u w:val="single"/>
        </w:rPr>
        <w:t xml:space="preserve"> for working people </w:t>
      </w:r>
      <w:r w:rsidRPr="00F1555A">
        <w:rPr>
          <w:highlight w:val="yellow"/>
          <w:u w:val="single"/>
        </w:rPr>
        <w:t>to form a union</w:t>
      </w:r>
      <w:r w:rsidRPr="00F1555A">
        <w:rPr>
          <w:sz w:val="12"/>
        </w:rPr>
        <w:t xml:space="preserve"> at their workplace when they want to. The law gives employers too much power and puts too many roadblocks in the way of workers trying to organize with their co-workers. That’s why </w:t>
      </w:r>
      <w:r w:rsidRPr="0093154C">
        <w:rPr>
          <w:u w:val="single"/>
        </w:rPr>
        <w:t xml:space="preserve">the Protecting </w:t>
      </w:r>
      <w:r w:rsidRPr="00F1555A">
        <w:rPr>
          <w:highlight w:val="yellow"/>
          <w:u w:val="single"/>
        </w:rPr>
        <w:t>the Right to Organize</w:t>
      </w:r>
      <w:r w:rsidRPr="0093154C">
        <w:rPr>
          <w:u w:val="single"/>
        </w:rPr>
        <w:t xml:space="preserve"> (PRO</w:t>
      </w:r>
      <w:r w:rsidRPr="00F1555A">
        <w:rPr>
          <w:highlight w:val="yellow"/>
          <w:u w:val="single"/>
        </w:rPr>
        <w:t>) Act</w:t>
      </w:r>
      <w:r w:rsidRPr="00F1555A">
        <w:rPr>
          <w:sz w:val="12"/>
        </w:rPr>
        <w:t xml:space="preserve">—introduced today by Senator Murray and Representative Scott—is such an important piece of legislation. The PRO Act </w:t>
      </w:r>
      <w:r w:rsidRPr="0093154C">
        <w:rPr>
          <w:u w:val="single"/>
        </w:rPr>
        <w:t>addresses</w:t>
      </w:r>
      <w:r w:rsidRPr="00F1555A">
        <w:rPr>
          <w:sz w:val="12"/>
        </w:rPr>
        <w:t xml:space="preserve"> several </w:t>
      </w:r>
      <w:r w:rsidRPr="0093154C">
        <w:rPr>
          <w:u w:val="single"/>
        </w:rPr>
        <w:t>major problems with the current</w:t>
      </w:r>
      <w:r w:rsidRPr="00F1555A">
        <w:rPr>
          <w:sz w:val="12"/>
        </w:rPr>
        <w:t xml:space="preserve"> law </w:t>
      </w:r>
      <w:r w:rsidRPr="0093154C">
        <w:rPr>
          <w:u w:val="single"/>
        </w:rPr>
        <w:t xml:space="preserve">and </w:t>
      </w:r>
      <w:r w:rsidRPr="00F1555A">
        <w:rPr>
          <w:sz w:val="12"/>
        </w:rPr>
        <w:t xml:space="preserve">tries to </w:t>
      </w:r>
      <w:r w:rsidRPr="00F1555A">
        <w:rPr>
          <w:highlight w:val="yellow"/>
          <w:u w:val="single"/>
        </w:rPr>
        <w:t>give working people a fair shot</w:t>
      </w:r>
      <w:r w:rsidRPr="0093154C">
        <w:rPr>
          <w:u w:val="single"/>
        </w:rPr>
        <w:t xml:space="preserve"> when they try to</w:t>
      </w:r>
      <w:r w:rsidRPr="00F1555A">
        <w:rPr>
          <w:sz w:val="12"/>
        </w:rPr>
        <w:t xml:space="preserve"> join together with their coworkers to </w:t>
      </w:r>
      <w:r w:rsidRPr="0093154C">
        <w:rPr>
          <w:u w:val="single"/>
        </w:rPr>
        <w:t>form a union</w:t>
      </w:r>
      <w:r w:rsidRPr="00F1555A">
        <w:rPr>
          <w:sz w:val="12"/>
        </w:rPr>
        <w:t xml:space="preserve">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workers’ </w:t>
      </w:r>
      <w:r w:rsidRPr="00F1555A">
        <w:rPr>
          <w:highlight w:val="yellow"/>
          <w:u w:val="single"/>
        </w:rPr>
        <w:t>rights</w:t>
      </w:r>
      <w:r w:rsidRPr="00F1555A">
        <w:rPr>
          <w:sz w:val="12"/>
        </w:rPr>
        <w:t xml:space="preserve">. </w:t>
      </w:r>
      <w:r w:rsidRPr="00F1555A">
        <w:rPr>
          <w:highlight w:val="yellow"/>
          <w:u w:val="single"/>
        </w:rPr>
        <w:t>Under current law, there are no penalties</w:t>
      </w:r>
      <w:r w:rsidRPr="0060407B">
        <w:rPr>
          <w:u w:val="single"/>
        </w:rPr>
        <w:t xml:space="preserve"> on employers</w:t>
      </w:r>
      <w:r w:rsidRPr="00F1555A">
        <w:rPr>
          <w:sz w:val="12"/>
        </w:rPr>
        <w:t xml:space="preserve">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illegally </w:t>
      </w:r>
      <w:r w:rsidRPr="00F1555A">
        <w:rPr>
          <w:highlight w:val="yellow"/>
          <w:u w:val="single"/>
        </w:rPr>
        <w:t>fire or retaliate against workers</w:t>
      </w:r>
      <w:r w:rsidRPr="0060407B">
        <w:rPr>
          <w:u w:val="single"/>
        </w:rPr>
        <w:t xml:space="preserve"> who are </w:t>
      </w:r>
      <w:r w:rsidRPr="00F1555A">
        <w:rPr>
          <w:highlight w:val="yellow"/>
          <w:u w:val="single"/>
        </w:rPr>
        <w:t>trying to form a union</w:t>
      </w:r>
      <w:r w:rsidRPr="0060407B">
        <w:rPr>
          <w:u w:val="single"/>
        </w:rPr>
        <w:t>.</w:t>
      </w:r>
      <w:r w:rsidRPr="00F1555A">
        <w:rPr>
          <w:sz w:val="12"/>
        </w:rPr>
        <w:t xml:space="preserve"> As a result, </w:t>
      </w:r>
      <w:r w:rsidRPr="00F1555A">
        <w:rPr>
          <w:highlight w:val="yellow"/>
          <w:u w:val="single"/>
        </w:rPr>
        <w:t>employers routinely fire pro-union workers</w:t>
      </w:r>
      <w:r w:rsidRPr="00F1555A">
        <w:rPr>
          <w:sz w:val="12"/>
          <w:highlight w:val="yellow"/>
        </w:rPr>
        <w:t>,</w:t>
      </w:r>
      <w:r w:rsidRPr="00F1555A">
        <w:rPr>
          <w:sz w:val="12"/>
        </w:rPr>
        <w:t xml:space="preserve"> because they know it will undermine the organizing campaign and they will face no real consequences. </w:t>
      </w:r>
      <w:r w:rsidRPr="00F1555A">
        <w:rPr>
          <w:highlight w:val="yellow"/>
          <w:u w:val="single"/>
        </w:rPr>
        <w:t>The PRO Act</w:t>
      </w:r>
      <w:r w:rsidRPr="00F1555A">
        <w:rPr>
          <w:sz w:val="12"/>
        </w:rPr>
        <w:t xml:space="preserve"> addresses this issue, </w:t>
      </w:r>
      <w:r w:rsidRPr="00F1555A">
        <w:rPr>
          <w:highlight w:val="yellow"/>
          <w:u w:val="single"/>
        </w:rPr>
        <w:t>institut</w:t>
      </w:r>
      <w:r w:rsidRPr="0060407B">
        <w:rPr>
          <w:u w:val="single"/>
        </w:rPr>
        <w:t xml:space="preserve">ing civil </w:t>
      </w:r>
      <w:r w:rsidRPr="00F1555A">
        <w:rPr>
          <w:highlight w:val="yellow"/>
          <w:u w:val="single"/>
        </w:rPr>
        <w:t>penalties for violations</w:t>
      </w:r>
      <w:r w:rsidRPr="0060407B">
        <w:rPr>
          <w:u w:val="single"/>
        </w:rPr>
        <w:t xml:space="preserve"> of the</w:t>
      </w:r>
      <w:r w:rsidRPr="00F1555A">
        <w:rPr>
          <w:sz w:val="12"/>
        </w:rPr>
        <w:t xml:space="preserve"> National Labor Relations Act (</w:t>
      </w:r>
      <w:r w:rsidRPr="0060407B">
        <w:rPr>
          <w:u w:val="single"/>
        </w:rPr>
        <w:t>NLRA</w:t>
      </w:r>
      <w:r w:rsidRPr="00F1555A">
        <w:rPr>
          <w:sz w:val="12"/>
        </w:rPr>
        <w:t xml:space="preserve">). Specifically, the legislation establishes compensatory damages for workers and penalties against employers (including penalties on officers and directors) when employers break the law and illegally fire or retaliate against workers. Importantly, </w:t>
      </w:r>
      <w:r w:rsidRPr="0060407B">
        <w:rPr>
          <w:u w:val="single"/>
        </w:rPr>
        <w:t>these back pay and damages remedies apply to workers regardless of their immigration status</w:t>
      </w:r>
      <w:r w:rsidRPr="00F1555A">
        <w:rPr>
          <w:sz w:val="12"/>
        </w:rPr>
        <w:t xml:space="preserve">.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and a paycheck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F1555A">
        <w:rPr>
          <w:sz w:val="12"/>
        </w:rPr>
        <w:t xml:space="preserve">. Finally, the PRO Act adds a right for workers to go to court to seek relief, bringing labor law in line with other workplace laws that already contain this right. And, the legislation prohibits employers from forcing workers to waive their right to class or collective litigation. </w:t>
      </w:r>
      <w:r w:rsidRPr="0060407B">
        <w:rPr>
          <w:u w:val="single"/>
        </w:rPr>
        <w:t xml:space="preserve">More </w:t>
      </w:r>
      <w:r w:rsidRPr="00F1555A">
        <w:rPr>
          <w:highlight w:val="yellow"/>
          <w:u w:val="single"/>
        </w:rPr>
        <w:t>freedom to organize without employer interference</w:t>
      </w:r>
      <w:r w:rsidRPr="00F1555A">
        <w:rPr>
          <w:sz w:val="12"/>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so workers can petition to form a union</w:t>
      </w:r>
      <w:r w:rsidRPr="00F1555A">
        <w:rPr>
          <w:sz w:val="12"/>
        </w:rPr>
        <w:t xml:space="preserve">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F1555A">
        <w:rPr>
          <w:u w:val="single"/>
        </w:rPr>
        <w:t xml:space="preserve">continued </w:t>
      </w:r>
      <w:r w:rsidRPr="00F1555A">
        <w:rPr>
          <w:highlight w:val="yellow"/>
          <w:u w:val="single"/>
        </w:rPr>
        <w:t>employment</w:t>
      </w:r>
      <w:r w:rsidRPr="0060407B">
        <w:rPr>
          <w:u w:val="single"/>
        </w:rPr>
        <w:t>.</w:t>
      </w:r>
      <w:r w:rsidRPr="00F1555A">
        <w:rPr>
          <w:sz w:val="12"/>
        </w:rPr>
        <w:t xml:space="preserve"> If the employer breaks the law or interferes with a fair election, the PRO Act empowers the NLRB to require the employer to bargain with the union if it had the support of a majority of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w:t>
      </w:r>
      <w:r w:rsidRPr="0060407B">
        <w:rPr>
          <w:u w:val="single"/>
        </w:rPr>
        <w:t>employers often drag out the bargaining process to avoid reaching an agreement.</w:t>
      </w:r>
      <w:r w:rsidRPr="00F1555A">
        <w:rPr>
          <w:sz w:val="12"/>
        </w:rPr>
        <w:t xml:space="preserve"> More than half of all workers who vote to form a union don’t have a collective bargaining agreement a year later. This creates a discouraging situation for workers and allows employers to foster a sense of futility in the process. </w:t>
      </w:r>
      <w:r w:rsidRPr="00F1555A">
        <w:rPr>
          <w:highlight w:val="yellow"/>
          <w:u w:val="single"/>
        </w:rPr>
        <w:t>The</w:t>
      </w:r>
      <w:r w:rsidRPr="0060407B">
        <w:rPr>
          <w:u w:val="single"/>
        </w:rPr>
        <w:t xml:space="preserve"> PRO </w:t>
      </w:r>
      <w:r w:rsidRPr="00F1555A">
        <w:rPr>
          <w:highlight w:val="yellow"/>
          <w:u w:val="single"/>
        </w:rPr>
        <w:t>Act establishes a process for reaching a first agreement</w:t>
      </w:r>
      <w:r w:rsidRPr="00F1555A">
        <w:rPr>
          <w:sz w:val="12"/>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have dramatically </w:t>
      </w:r>
      <w:r w:rsidRPr="00F1555A">
        <w:rPr>
          <w:highlight w:val="yellow"/>
          <w:u w:val="single"/>
        </w:rPr>
        <w:t>undermined</w:t>
      </w:r>
      <w:r w:rsidRPr="00F1555A">
        <w:rPr>
          <w:u w:val="single"/>
        </w:rPr>
        <w:t xml:space="preserve"> this </w:t>
      </w:r>
      <w:r w:rsidRPr="00F1555A">
        <w:rPr>
          <w:highlight w:val="yellow"/>
          <w:u w:val="single"/>
        </w:rPr>
        <w:t>right by allowing employers to “permanently replace” strikers</w:t>
      </w:r>
      <w:r w:rsidRPr="00F1555A">
        <w:rPr>
          <w:sz w:val="12"/>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under the NLRA</w:t>
      </w:r>
      <w:r w:rsidRPr="00F1555A">
        <w:rPr>
          <w:sz w:val="12"/>
        </w:rPr>
        <w:t xml:space="preserve">. Similarly, </w:t>
      </w:r>
      <w:r w:rsidRPr="00F1555A">
        <w:rPr>
          <w:u w:val="single"/>
        </w:rPr>
        <w:t xml:space="preserve">employers will </w:t>
      </w:r>
      <w:r w:rsidRPr="00F1555A">
        <w:rPr>
          <w:highlight w:val="yellow"/>
          <w:u w:val="single"/>
        </w:rPr>
        <w:t>misclassify workers as supervisors to deprive them of their NLRA rights</w:t>
      </w:r>
      <w:r w:rsidRPr="00F1555A">
        <w:rPr>
          <w:sz w:val="12"/>
        </w:rPr>
        <w:t xml:space="preserve">. </w:t>
      </w:r>
      <w:r w:rsidRPr="00F1555A">
        <w:rPr>
          <w:u w:val="single"/>
        </w:rPr>
        <w:t xml:space="preserve">The </w:t>
      </w:r>
      <w:r w:rsidRPr="00F1555A">
        <w:rPr>
          <w:highlight w:val="yellow"/>
          <w:u w:val="single"/>
        </w:rPr>
        <w:t>PRO</w:t>
      </w:r>
      <w:r w:rsidRPr="00F1555A">
        <w:rPr>
          <w:u w:val="single"/>
        </w:rPr>
        <w:t xml:space="preserve"> Act </w:t>
      </w:r>
      <w:r w:rsidRPr="00F1555A">
        <w:rPr>
          <w:highlight w:val="yellow"/>
          <w:u w:val="single"/>
        </w:rPr>
        <w:t>tightens</w:t>
      </w:r>
      <w:r w:rsidRPr="00F1555A">
        <w:rPr>
          <w:u w:val="single"/>
        </w:rPr>
        <w:t xml:space="preserve"> the </w:t>
      </w:r>
      <w:r w:rsidRPr="00F1555A">
        <w:rPr>
          <w:highlight w:val="yellow"/>
          <w:u w:val="single"/>
        </w:rPr>
        <w:t>definitions</w:t>
      </w:r>
      <w:r w:rsidRPr="00F1555A">
        <w:rPr>
          <w:u w:val="single"/>
        </w:rPr>
        <w:t xml:space="preserve"> of independent contractor and supervisor to crack down on misclassification</w:t>
      </w:r>
      <w:r w:rsidRPr="00F1555A">
        <w:rPr>
          <w:sz w:val="12"/>
        </w:rPr>
        <w:t xml:space="preserve"> and extend NLRA protections to more workers. And, the </w:t>
      </w:r>
      <w:r w:rsidRPr="00F1555A">
        <w:rPr>
          <w:u w:val="single"/>
        </w:rPr>
        <w:t xml:space="preserve">PRO Act </w:t>
      </w:r>
      <w:r w:rsidRPr="00F1555A">
        <w:rPr>
          <w:highlight w:val="yellow"/>
          <w:u w:val="single"/>
        </w:rPr>
        <w:t>makes clear that workers can have more than one employer</w:t>
      </w:r>
      <w:r w:rsidRPr="00F1555A">
        <w:rPr>
          <w:sz w:val="12"/>
        </w:rPr>
        <w:t>, and that both employers need to engage in collective bargaining over the terms and conditions of employment that they control or influence. This provision is particularly important given the prevalence of contracting out and temporary work arrangements—</w:t>
      </w:r>
      <w:r w:rsidRPr="00F1555A">
        <w:rPr>
          <w:u w:val="single"/>
        </w:rPr>
        <w:t>workers need the ability to sit at the bargaining table with all the entities that control or influence their work lives.</w:t>
      </w:r>
      <w:r>
        <w:rPr>
          <w:u w:val="single"/>
        </w:rPr>
        <w:t xml:space="preserve"> </w:t>
      </w:r>
      <w:r w:rsidRPr="0060407B">
        <w:rPr>
          <w:u w:val="single"/>
        </w:rPr>
        <w:t>The PRO Act</w:t>
      </w:r>
      <w:r w:rsidRPr="00F1555A">
        <w:rPr>
          <w:sz w:val="12"/>
        </w:rPr>
        <w:t xml:space="preserve"> does not fix all the problems with our labor law, but it </w:t>
      </w:r>
      <w:r w:rsidRPr="0060407B">
        <w:rPr>
          <w:u w:val="single"/>
        </w:rPr>
        <w:t xml:space="preserve">would </w:t>
      </w:r>
      <w:r w:rsidRPr="00157656">
        <w:rPr>
          <w:highlight w:val="yellow"/>
          <w:u w:val="single"/>
        </w:rPr>
        <w:t>address</w:t>
      </w:r>
      <w:r w:rsidRPr="0060407B">
        <w:rPr>
          <w:u w:val="single"/>
        </w:rPr>
        <w:t xml:space="preserve"> some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and help </w:t>
      </w:r>
      <w:r w:rsidRPr="00157656">
        <w:rPr>
          <w:highlight w:val="yellow"/>
          <w:u w:val="single"/>
        </w:rPr>
        <w:t>make it</w:t>
      </w:r>
      <w:r w:rsidRPr="0060407B">
        <w:rPr>
          <w:u w:val="single"/>
        </w:rPr>
        <w:t xml:space="preserve"> more </w:t>
      </w:r>
      <w:r w:rsidRPr="00157656">
        <w:rPr>
          <w:highlight w:val="yellow"/>
          <w:u w:val="single"/>
        </w:rPr>
        <w:t>possible for workers to act on their federally-protected right to join together</w:t>
      </w:r>
      <w:r w:rsidRPr="0060407B">
        <w:rPr>
          <w:u w:val="single"/>
        </w:rPr>
        <w:t xml:space="preserve"> </w:t>
      </w:r>
      <w:r w:rsidRPr="00F1555A">
        <w:rPr>
          <w:sz w:val="12"/>
        </w:rPr>
        <w:t>with their coworkers to bargain with their employer for improvements at their workplace. Research shows that workers want unions. There is a huge gap between the share of workers with union representation (11.9 percent) and the share of workers that would like to have a union and a voice on the job (48 percent). The PRO Act would take a major step forward in closing that gap.</w:t>
      </w:r>
    </w:p>
    <w:p w14:paraId="2A0109E7" w14:textId="04E59DF7" w:rsidR="009B4BEF" w:rsidRDefault="009B4BEF" w:rsidP="00921621">
      <w:pPr>
        <w:rPr>
          <w:sz w:val="12"/>
        </w:rPr>
      </w:pPr>
    </w:p>
    <w:p w14:paraId="5E42FA21" w14:textId="77777777" w:rsidR="009B4BEF" w:rsidRDefault="009B4BEF" w:rsidP="009B4BEF">
      <w:pPr>
        <w:pStyle w:val="Heading4"/>
      </w:pPr>
      <w:r>
        <w:t>The standard is consistency with utilitarianism</w:t>
      </w:r>
    </w:p>
    <w:p w14:paraId="4A82B834" w14:textId="77777777" w:rsidR="009B4BEF" w:rsidRPr="006D0245" w:rsidRDefault="009B4BEF" w:rsidP="009B4BEF">
      <w:pPr>
        <w:pStyle w:val="Heading4"/>
      </w:pPr>
      <w:r>
        <w:t xml:space="preserve">1] </w:t>
      </w:r>
      <w:r w:rsidRPr="006D0245">
        <w:t xml:space="preserve">Preventing extinction is the most ethical outcome </w:t>
      </w:r>
    </w:p>
    <w:p w14:paraId="13E1722B" w14:textId="77777777" w:rsidR="009B4BEF" w:rsidRPr="008300CD" w:rsidRDefault="009B4BEF" w:rsidP="009B4BEF">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4AE595D7" w14:textId="77777777" w:rsidR="009B4BEF" w:rsidRPr="006D0245" w:rsidRDefault="009B4BEF" w:rsidP="009B4BEF">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64B2381D" w14:textId="77777777" w:rsidR="009B4BEF" w:rsidRDefault="009B4BEF" w:rsidP="009B4BEF">
      <w:pPr>
        <w:keepNext/>
        <w:keepLines/>
        <w:spacing w:before="40" w:after="0"/>
        <w:outlineLvl w:val="3"/>
        <w:rPr>
          <w:rFonts w:asciiTheme="minorHAnsi" w:eastAsia="MS Gothic" w:hAnsiTheme="minorHAnsi" w:cstheme="minorHAnsi"/>
          <w:b/>
          <w:iCs/>
          <w:sz w:val="26"/>
        </w:rPr>
      </w:pPr>
    </w:p>
    <w:p w14:paraId="241F96AA" w14:textId="77777777" w:rsidR="009B4BEF" w:rsidRDefault="009B4BEF" w:rsidP="009B4BEF">
      <w:pPr>
        <w:keepNext/>
        <w:keepLines/>
        <w:spacing w:before="40" w:after="0"/>
        <w:outlineLvl w:val="3"/>
        <w:rPr>
          <w:rFonts w:asciiTheme="minorHAnsi" w:eastAsia="MS Gothic" w:hAnsiTheme="minorHAnsi" w:cstheme="minorHAnsi"/>
          <w:b/>
          <w:iCs/>
          <w:sz w:val="26"/>
        </w:rPr>
      </w:pPr>
    </w:p>
    <w:p w14:paraId="6AE3C156" w14:textId="77777777" w:rsidR="009B4BEF" w:rsidRDefault="009B4BEF" w:rsidP="009B4BEF">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The economy is steadily recovering now, but is fragile.</w:t>
      </w:r>
    </w:p>
    <w:p w14:paraId="3E7CE851" w14:textId="77777777" w:rsidR="009B4BEF" w:rsidRPr="00C4526E" w:rsidRDefault="009B4BEF" w:rsidP="009B4BEF">
      <w:r>
        <w:rPr>
          <w:rStyle w:val="Style13ptBold"/>
        </w:rPr>
        <w:t xml:space="preserve">Rugaber 11/8 - </w:t>
      </w:r>
      <w:r>
        <w:t>Christopher Rugaber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9" w:history="1">
        <w:r w:rsidRPr="00006E99">
          <w:rPr>
            <w:rStyle w:val="Hyperlink"/>
          </w:rPr>
          <w:t>https://www.csmonitor.com/Business/2021/1108/A-struggle-and-a-journey-Report-shows-US-economy-recovering</w:t>
        </w:r>
      </w:hyperlink>
      <w:r>
        <w:t>&gt; AT</w:t>
      </w:r>
    </w:p>
    <w:p w14:paraId="58E950CD" w14:textId="77777777" w:rsidR="009B4BEF" w:rsidRPr="00C4526E" w:rsidRDefault="009B4BEF" w:rsidP="009B4BEF">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is overcoming a virus-induced slowdown.</w:t>
      </w:r>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inflation.¶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09CDBF76" w14:textId="77777777" w:rsidR="009B4BEF" w:rsidRPr="00B0499D" w:rsidRDefault="009B4BEF" w:rsidP="009B4BEF">
      <w:pPr>
        <w:pStyle w:val="Heading4"/>
        <w:rPr>
          <w:rFonts w:eastAsia="MS Gothic"/>
        </w:rPr>
      </w:pPr>
      <w:r w:rsidRPr="00B0499D">
        <w:rPr>
          <w:rFonts w:eastAsia="MS Gothic"/>
        </w:rPr>
        <w:t>Strikes cause widespread economic harm</w:t>
      </w:r>
      <w:r>
        <w:rPr>
          <w:rFonts w:eastAsia="MS Gothic"/>
        </w:rPr>
        <w:t xml:space="preserve"> - GM strikes prove.</w:t>
      </w:r>
    </w:p>
    <w:p w14:paraId="3536D66D" w14:textId="77777777" w:rsidR="009B4BEF" w:rsidRPr="00B0499D" w:rsidRDefault="009B4BEF" w:rsidP="009B4BEF">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20</w:t>
      </w:r>
      <w:r w:rsidRPr="00B0499D">
        <w:rPr>
          <w:rStyle w:val="Style13ptBold"/>
        </w:rPr>
        <w:t>19</w:t>
      </w:r>
      <w:r w:rsidRPr="00B0499D">
        <w:rPr>
          <w:rFonts w:asciiTheme="minorHAnsi" w:eastAsia="Cambria" w:hAnsiTheme="minorHAnsi" w:cstheme="minorHAnsi"/>
          <w:sz w:val="16"/>
        </w:rPr>
        <w:t>,  Strikes Hurt Everybody.Wards Auto Industry News, October 25, https://www.wardsauto.com/ideaxchange/strikes-hurt-everybody</w:t>
      </w:r>
    </w:p>
    <w:p w14:paraId="13CCF528" w14:textId="77777777" w:rsidR="009B4BEF" w:rsidRPr="00220376" w:rsidRDefault="009B4BEF" w:rsidP="009B4BEF">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communities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38E5C60A" w14:textId="77777777" w:rsidR="009B4BEF" w:rsidRPr="00B0499D" w:rsidRDefault="009B4BEF" w:rsidP="009B4BEF">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14:paraId="61EB448C" w14:textId="77777777" w:rsidR="009B4BEF" w:rsidRPr="00B0499D" w:rsidRDefault="009B4BEF" w:rsidP="009B4BEF">
      <w:pPr>
        <w:rPr>
          <w:rFonts w:asciiTheme="minorHAnsi" w:eastAsia="Cambria" w:hAnsiTheme="minorHAnsi" w:cstheme="minorHAnsi"/>
        </w:rPr>
      </w:pPr>
      <w:r w:rsidRPr="00B0499D">
        <w:rPr>
          <w:rFonts w:asciiTheme="minorHAnsi" w:eastAsia="Cambria" w:hAnsiTheme="minorHAnsi" w:cstheme="minorHAnsi"/>
        </w:rPr>
        <w:t xml:space="preserve">Shannon </w:t>
      </w:r>
      <w:r w:rsidRPr="00B0499D">
        <w:rPr>
          <w:rStyle w:val="Style13ptBold"/>
        </w:rPr>
        <w:t>Pettypiece, 10-24</w:t>
      </w:r>
      <w:r w:rsidRPr="00B0499D">
        <w:rPr>
          <w:rFonts w:asciiTheme="minorHAnsi" w:eastAsia="Cambria" w:hAnsiTheme="minorHAnsi" w:cstheme="minorHAnsi"/>
        </w:rPr>
        <w:t>, 21, Biden on the sidelines of 'Striketober,' with economy in the balance, NBC News, https://www.nbcnews.com/politics/white-house/biden-sidelines-striketober-economy-balance-n1282094</w:t>
      </w:r>
    </w:p>
    <w:p w14:paraId="19B1A3AD" w14:textId="77777777" w:rsidR="009B4BEF" w:rsidRPr="00220376" w:rsidRDefault="009B4BEF" w:rsidP="009B4BEF">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Biden, because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4EE0DE24" w14:textId="77777777" w:rsidR="009B4BEF" w:rsidRDefault="009B4BEF" w:rsidP="009B4BEF">
      <w:pPr>
        <w:pStyle w:val="Heading4"/>
      </w:pPr>
      <w:r>
        <w:t>Economic downturns devastate people’s lives.</w:t>
      </w:r>
    </w:p>
    <w:p w14:paraId="23B6F10F" w14:textId="77777777" w:rsidR="009B4BEF" w:rsidRPr="00BD48B9" w:rsidRDefault="009B4BEF" w:rsidP="009B4BEF">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77E9C54C" w14:textId="3C4A8818" w:rsidR="009B4BEF" w:rsidRPr="00F601E6" w:rsidRDefault="009B4BEF" w:rsidP="009B4BEF">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recession can lead to “scarring”</w:t>
      </w:r>
      <w:r w:rsidRPr="00D35C06">
        <w:rPr>
          <w:sz w:val="12"/>
        </w:rPr>
        <w:t>—that is</w:t>
      </w:r>
      <w:r w:rsidRPr="00BD48B9">
        <w:rPr>
          <w:rStyle w:val="StyleUnderline"/>
          <w:highlight w:val="yellow"/>
        </w:rPr>
        <w:t>, long-lasting damage to individuals’ economic situations and the economy more broadly.</w:t>
      </w:r>
      <w:r w:rsidRPr="00D35C06">
        <w:rPr>
          <w:sz w:val="12"/>
        </w:rPr>
        <w:t xml:space="preserve"> This report examines some of the evidence demonstrating the long-run consequences of recessions. Findings include:¶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have lasting consequences for kids, and</w:t>
      </w:r>
      <w:r w:rsidRPr="00D35C06">
        <w:rPr>
          <w:sz w:val="12"/>
        </w:rPr>
        <w:t xml:space="preserve"> will </w:t>
      </w:r>
      <w:r w:rsidRPr="00D35C06">
        <w:rPr>
          <w:rStyle w:val="StyleUnderline"/>
          <w:highlight w:val="yellow"/>
        </w:rPr>
        <w:t>impose</w:t>
      </w:r>
      <w:r w:rsidRPr="00D35C06">
        <w:rPr>
          <w:sz w:val="12"/>
        </w:rPr>
        <w:t xml:space="preserve"> long-</w:t>
      </w:r>
      <w:r w:rsidRPr="00D35C06">
        <w:rPr>
          <w:rStyle w:val="StyleUnderline"/>
          <w:highlight w:val="yellow"/>
        </w:rPr>
        <w:t>lasting costs on the economy.</w:t>
      </w:r>
      <w:r w:rsidRPr="00D35C06">
        <w:rPr>
          <w:sz w:val="12"/>
        </w:rPr>
        <w:t xml:space="preserve">¶ Private investment: Total non-residential investment is down by 20% from peak levels through the second quarter of 2009. The </w:t>
      </w:r>
      <w:r w:rsidRPr="00D35C06">
        <w:rPr>
          <w:rStyle w:val="StyleUnderline"/>
          <w:highlight w:val="yellow"/>
        </w:rPr>
        <w:t>reduction in investment will lead to reduced production capacity for years</w:t>
      </w:r>
      <w:r w:rsidRPr="00D35C06">
        <w:rPr>
          <w:sz w:val="12"/>
        </w:rPr>
        <w:t xml:space="preserve"> to come. Furthermore, since technology is often embedded in new capital equipment, </w:t>
      </w:r>
      <w:r w:rsidRPr="00D35C06">
        <w:rPr>
          <w:rStyle w:val="StyleUnderline"/>
          <w:highlight w:val="yellow"/>
        </w:rPr>
        <w:t>the investment slowdown can</w:t>
      </w:r>
      <w:r w:rsidRPr="00D35C06">
        <w:rPr>
          <w:sz w:val="12"/>
        </w:rPr>
        <w:t xml:space="preserve"> also be expected to </w:t>
      </w:r>
      <w:r w:rsidRPr="00D35C06">
        <w:rPr>
          <w:rStyle w:val="StyleUnderline"/>
          <w:highlight w:val="yellow"/>
        </w:rPr>
        <w:t>reduce the adoption of new innovations.</w:t>
      </w:r>
      <w:r w:rsidRPr="00D35C06">
        <w:rPr>
          <w:sz w:val="12"/>
        </w:rPr>
        <w:t xml:space="preserve">¶ Entrepreneurial activity and business formation: </w:t>
      </w:r>
      <w:r w:rsidRPr="00D35C06">
        <w:rPr>
          <w:rStyle w:val="StyleUnderline"/>
          <w:highlight w:val="yellow"/>
        </w:rPr>
        <w:t>New and small businesses are often at the forefront of technological advancement. With the credit crunch and the reduction in consumer demand, small businesses are seeing a double squeeze.</w:t>
      </w:r>
      <w:r w:rsidRPr="00D35C06">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D35C06">
        <w:rPr>
          <w:rStyle w:val="StyleUnderline"/>
          <w:highlight w:val="yellow"/>
        </w:rPr>
        <w:t>economic outcomes are passed across generations.</w:t>
      </w:r>
      <w:r w:rsidRPr="00D35C06">
        <w:rPr>
          <w:sz w:val="12"/>
        </w:rPr>
        <w:t xml:space="preserve"> As such, </w:t>
      </w:r>
      <w:r w:rsidRPr="00D35C06">
        <w:rPr>
          <w:rStyle w:val="StyleUnderline"/>
          <w:highlight w:val="yellow"/>
        </w:rPr>
        <w:t>economic hardships for parents will mean more economic hurdles for</w:t>
      </w:r>
      <w:r w:rsidRPr="00D35C06">
        <w:rPr>
          <w:sz w:val="12"/>
        </w:rPr>
        <w:t xml:space="preserve"> their </w:t>
      </w:r>
      <w:r w:rsidRPr="00D35C06">
        <w:rPr>
          <w:rStyle w:val="StyleUnderline"/>
          <w:highlight w:val="yellow"/>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w:t>
      </w:r>
    </w:p>
    <w:sectPr w:rsidR="009B4BE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16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62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BE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3FA7F"/>
  <w14:defaultImageDpi w14:val="300"/>
  <w15:docId w15:val="{F77B8EF8-D857-2342-8419-0CD68B1E9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216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16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16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16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216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16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621"/>
  </w:style>
  <w:style w:type="character" w:customStyle="1" w:styleId="Heading1Char">
    <w:name w:val="Heading 1 Char"/>
    <w:aliases w:val="Pocket Char"/>
    <w:basedOn w:val="DefaultParagraphFont"/>
    <w:link w:val="Heading1"/>
    <w:uiPriority w:val="9"/>
    <w:rsid w:val="009216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16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162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216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2162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92162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216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1621"/>
    <w:rPr>
      <w:color w:val="auto"/>
      <w:u w:val="none"/>
    </w:rPr>
  </w:style>
  <w:style w:type="character" w:styleId="Hyperlink">
    <w:name w:val="Hyperlink"/>
    <w:basedOn w:val="DefaultParagraphFont"/>
    <w:uiPriority w:val="99"/>
    <w:unhideWhenUsed/>
    <w:rsid w:val="00921621"/>
    <w:rPr>
      <w:color w:val="auto"/>
      <w:u w:val="none"/>
    </w:rPr>
  </w:style>
  <w:style w:type="paragraph" w:styleId="DocumentMap">
    <w:name w:val="Document Map"/>
    <w:basedOn w:val="Normal"/>
    <w:link w:val="DocumentMapChar"/>
    <w:uiPriority w:val="99"/>
    <w:semiHidden/>
    <w:unhideWhenUsed/>
    <w:rsid w:val="009216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1621"/>
    <w:rPr>
      <w:rFonts w:ascii="Lucida Grande" w:hAnsi="Lucida Grande" w:cs="Lucida Grande"/>
    </w:rPr>
  </w:style>
  <w:style w:type="paragraph" w:customStyle="1" w:styleId="textbold">
    <w:name w:val="text bold"/>
    <w:basedOn w:val="Normal"/>
    <w:link w:val="Emphasis"/>
    <w:autoRedefine/>
    <w:uiPriority w:val="20"/>
    <w:qFormat/>
    <w:rsid w:val="009B4BE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smonitor.com/Business/2021/1108/A-struggle-and-a-journey-Report-shows-US-economy-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4818</Words>
  <Characters>26837</Characters>
  <Application>Microsoft Office Word</Application>
  <DocSecurity>0</DocSecurity>
  <Lines>312</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2</cp:revision>
  <dcterms:created xsi:type="dcterms:W3CDTF">2021-11-13T19:55:00Z</dcterms:created>
  <dcterms:modified xsi:type="dcterms:W3CDTF">2021-11-13T19:56:00Z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