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F6705" w14:textId="77777777" w:rsidR="001A0103" w:rsidRPr="003714CF" w:rsidRDefault="001A0103" w:rsidP="001A0103">
      <w:pPr>
        <w:pStyle w:val="Heading1"/>
        <w:rPr>
          <w:rFonts w:cs="Calibri"/>
        </w:rPr>
      </w:pPr>
      <w:r w:rsidRPr="003714CF">
        <w:rPr>
          <w:rFonts w:cs="Calibri"/>
        </w:rPr>
        <w:t>AC</w:t>
      </w:r>
    </w:p>
    <w:p w14:paraId="437FD3E1" w14:textId="77777777" w:rsidR="001A0103" w:rsidRPr="00541074" w:rsidRDefault="001A0103" w:rsidP="001A0103">
      <w:pPr>
        <w:rPr>
          <w:b/>
          <w:bCs/>
          <w:sz w:val="26"/>
        </w:rPr>
      </w:pPr>
      <w:r w:rsidRPr="00541074">
        <w:rPr>
          <w:rStyle w:val="Style13ptBold"/>
        </w:rPr>
        <w:t xml:space="preserve">Ambiguities in the OST that allow private appropriation </w:t>
      </w:r>
      <w:proofErr w:type="gramStart"/>
      <w:r w:rsidRPr="00541074">
        <w:rPr>
          <w:rStyle w:val="Style13ptBold"/>
        </w:rPr>
        <w:t>have</w:t>
      </w:r>
      <w:proofErr w:type="gramEnd"/>
      <w:r w:rsidRPr="00541074">
        <w:rPr>
          <w:rStyle w:val="Style13ptBold"/>
        </w:rPr>
        <w:t xml:space="preser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19F03266" w14:textId="77777777" w:rsidR="001A0103" w:rsidRPr="00CA1BD9" w:rsidRDefault="001A0103" w:rsidP="001A0103">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2ECA3225" w14:textId="77777777" w:rsidR="001A0103" w:rsidRPr="008B349A" w:rsidRDefault="001A0103" w:rsidP="001A0103">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w:t>
      </w:r>
      <w:proofErr w:type="spellStart"/>
      <w:r w:rsidRPr="008B349A">
        <w:rPr>
          <w:sz w:val="16"/>
        </w:rPr>
        <w:t>realise</w:t>
      </w:r>
      <w:proofErr w:type="spellEnd"/>
      <w:r w:rsidRPr="008B349A">
        <w:rPr>
          <w:sz w:val="16"/>
        </w:rPr>
        <w:t xml:space="preserve"> it because we can’t see it the way we can see fish kills, algal blooms or acid rain,” Michael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xml:space="preserve">, not the ‘common heritage of mankind’, not </w:t>
      </w:r>
      <w:proofErr w:type="gramStart"/>
      <w:r w:rsidRPr="00522B3C">
        <w:rPr>
          <w:rStyle w:val="StyleUnderline"/>
        </w:rPr>
        <w:t>‘ res</w:t>
      </w:r>
      <w:proofErr w:type="gramEnd"/>
      <w:r w:rsidRPr="00522B3C">
        <w:rPr>
          <w:rStyle w:val="StyleUnderline"/>
        </w:rPr>
        <w:t xml:space="preserve">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w:t>
      </w:r>
      <w:proofErr w:type="spellStart"/>
      <w:r w:rsidRPr="00CA1BD9">
        <w:rPr>
          <w:rStyle w:val="Emphasis"/>
        </w:rPr>
        <w:t>democratising</w:t>
      </w:r>
      <w:proofErr w:type="spellEnd"/>
      <w:r w:rsidRPr="00CA1BD9">
        <w:rPr>
          <w:rStyle w:val="Emphasis"/>
        </w:rPr>
        <w:t>”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w:t>
      </w:r>
      <w:proofErr w:type="spellStart"/>
      <w:r w:rsidRPr="00CA1BD9">
        <w:rPr>
          <w:sz w:val="16"/>
        </w:rPr>
        <w:t>subsidised</w:t>
      </w:r>
      <w:proofErr w:type="spellEnd"/>
      <w:r w:rsidRPr="00CA1BD9">
        <w:rPr>
          <w:sz w:val="16"/>
        </w:rPr>
        <w:t xml:space="preserve">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proofErr w:type="spellStart"/>
      <w:r w:rsidRPr="00CA1BD9">
        <w:rPr>
          <w:rStyle w:val="Emphasis"/>
        </w:rPr>
        <w:t>democratised</w:t>
      </w:r>
      <w:proofErr w:type="spellEnd"/>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 xml:space="preserve">They’ve merely been </w:t>
      </w:r>
      <w:proofErr w:type="spellStart"/>
      <w:r w:rsidRPr="00CA1BD9">
        <w:rPr>
          <w:rStyle w:val="Emphasis"/>
        </w:rPr>
        <w:t>privatised</w:t>
      </w:r>
      <w:proofErr w:type="spellEnd"/>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1DF28D09" w14:textId="77777777" w:rsidR="001A0103" w:rsidRDefault="001A0103" w:rsidP="001A0103"/>
    <w:p w14:paraId="7D1952B4" w14:textId="77777777" w:rsidR="001A0103" w:rsidRPr="003714CF" w:rsidRDefault="001A0103" w:rsidP="001A0103">
      <w:pPr>
        <w:pStyle w:val="Heading3"/>
        <w:rPr>
          <w:rFonts w:cs="Calibri"/>
        </w:rPr>
      </w:pPr>
      <w:r w:rsidRPr="003714CF">
        <w:rPr>
          <w:rFonts w:cs="Calibri"/>
        </w:rPr>
        <w:lastRenderedPageBreak/>
        <w:t>Advantage 1: Space Debris</w:t>
      </w:r>
    </w:p>
    <w:p w14:paraId="4F86CBAF" w14:textId="77777777" w:rsidR="001A0103" w:rsidRPr="003714CF" w:rsidRDefault="001A0103" w:rsidP="001A0103">
      <w:pPr>
        <w:pStyle w:val="Heading4"/>
        <w:rPr>
          <w:rFonts w:cs="Calibri"/>
        </w:rPr>
      </w:pPr>
      <w:r w:rsidRPr="003714CF">
        <w:rPr>
          <w:rFonts w:cs="Calibri"/>
        </w:rPr>
        <w:t xml:space="preserve">Increasing space debris levels inevitably set off a chain of collisions. </w:t>
      </w:r>
    </w:p>
    <w:p w14:paraId="0140E201" w14:textId="77777777" w:rsidR="001A0103" w:rsidRPr="003714CF" w:rsidRDefault="001A0103" w:rsidP="001A0103">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12AE348" w14:textId="77777777" w:rsidR="001A0103" w:rsidRPr="003714CF" w:rsidRDefault="001A0103" w:rsidP="001A0103">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w:t>
      </w:r>
      <w:proofErr w:type="spellStart"/>
      <w:r w:rsidRPr="003714CF">
        <w:rPr>
          <w:sz w:val="10"/>
        </w:rPr>
        <w:t>expensive</w:t>
      </w:r>
      <w:proofErr w:type="spellEnd"/>
      <w:r w:rsidRPr="003714CF">
        <w:rPr>
          <w:sz w:val="10"/>
        </w:rPr>
        <w:t xml:space="preser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555E0D5C" w14:textId="77777777" w:rsidR="001A0103" w:rsidRPr="003714CF" w:rsidRDefault="001A0103" w:rsidP="001A0103">
      <w:pPr>
        <w:pStyle w:val="Heading4"/>
        <w:rPr>
          <w:rFonts w:cs="Calibri"/>
        </w:rPr>
      </w:pPr>
      <w:r w:rsidRPr="003714CF">
        <w:rPr>
          <w:rFonts w:cs="Calibri"/>
        </w:rPr>
        <w:t>Collisions make orbit unusable, causing nuclear war, mass starvation, and economic destruction. Jonson 13</w:t>
      </w:r>
    </w:p>
    <w:p w14:paraId="14335D5A" w14:textId="77777777" w:rsidR="001A0103" w:rsidRPr="003714CF" w:rsidRDefault="001A0103" w:rsidP="001A0103">
      <w:pPr>
        <w:rPr>
          <w:szCs w:val="22"/>
        </w:rPr>
      </w:pPr>
      <w:r w:rsidRPr="003714CF">
        <w:rPr>
          <w:szCs w:val="22"/>
        </w:rPr>
        <w:t xml:space="preserve">Les Johnson 13, Deputy Manager for NASA's Advanced Concepts Office at the Marshall Space Flight Center, Co-Investigator for the JAXA T-Rex Space Tether Experiment and PI of NASA's </w:t>
      </w:r>
      <w:proofErr w:type="spellStart"/>
      <w:r w:rsidRPr="003714CF">
        <w:rPr>
          <w:szCs w:val="22"/>
        </w:rPr>
        <w:t>ProSEDS</w:t>
      </w:r>
      <w:proofErr w:type="spellEnd"/>
      <w:r w:rsidRPr="003714CF">
        <w:rPr>
          <w:szCs w:val="22"/>
        </w:rPr>
        <w:t xml:space="preserve"> Experiment, Master's Degree in Physics from Vanderbilt University, Popular Science Writer, and NASA Technologist, Frequent Contributor to the Journal of the British Interplanetary </w:t>
      </w:r>
      <w:proofErr w:type="spellStart"/>
      <w:r w:rsidRPr="003714CF">
        <w:rPr>
          <w:szCs w:val="22"/>
        </w:rPr>
        <w:t>Sodety</w:t>
      </w:r>
      <w:proofErr w:type="spellEnd"/>
      <w:r w:rsidRPr="003714CF">
        <w:rPr>
          <w:szCs w:val="22"/>
        </w:rPr>
        <w:t xml:space="preserve"> and Member of the American Institute of Aeronautics and Astronautics, National Space Society, the World Future Society, and MENSA, Sky Alert!: When Satellites Fail, p. 9-12</w:t>
      </w:r>
    </w:p>
    <w:p w14:paraId="1190F61A" w14:textId="77777777" w:rsidR="001A0103" w:rsidRPr="003714CF" w:rsidRDefault="001A0103" w:rsidP="001A0103">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w:t>
      </w:r>
      <w:proofErr w:type="gramStart"/>
      <w:r w:rsidRPr="003714CF">
        <w:rPr>
          <w:rStyle w:val="StyleUnderline"/>
        </w:rPr>
        <w:t>crossed</w:t>
      </w:r>
      <w:proofErr w:type="gramEnd"/>
      <w:r w:rsidRPr="003714CF">
        <w:rPr>
          <w:rStyle w:val="StyleUnderline"/>
        </w:rPr>
        <w:t xml:space="preserve">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 xml:space="preserve">loses </w:t>
      </w:r>
      <w:proofErr w:type="gramStart"/>
      <w:r w:rsidRPr="003714CF">
        <w:rPr>
          <w:rStyle w:val="Emphasis"/>
        </w:rPr>
        <w:t>all of</w:t>
      </w:r>
      <w:proofErr w:type="gramEnd"/>
      <w:r w:rsidRPr="003714CF">
        <w:rPr>
          <w:rStyle w:val="Emphasis"/>
        </w:rPr>
        <w:t xml:space="preserve">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w:t>
      </w:r>
      <w:proofErr w:type="gramStart"/>
      <w:r w:rsidRPr="003714CF">
        <w:rPr>
          <w:sz w:val="12"/>
        </w:rPr>
        <w:t>located at all times</w:t>
      </w:r>
      <w:proofErr w:type="gramEnd"/>
      <w:r w:rsidRPr="003714CF">
        <w:rPr>
          <w:sz w:val="12"/>
        </w:rPr>
        <w:t xml:space="preserve">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3714CF">
        <w:rPr>
          <w:sz w:val="12"/>
        </w:rPr>
        <w:t>these spacecraft</w:t>
      </w:r>
      <w:proofErr w:type="gramEnd"/>
      <w:r w:rsidRPr="003714CF">
        <w:rPr>
          <w:sz w:val="12"/>
        </w:rPr>
        <w:t xml:space="preserve">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proofErr w:type="spellStart"/>
      <w:r w:rsidRPr="003714CF">
        <w:rPr>
          <w:sz w:val="12"/>
        </w:rPr>
        <w:t>Telestar</w:t>
      </w:r>
      <w:proofErr w:type="spellEnd"/>
      <w:r w:rsidRPr="003714CF">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14CF">
        <w:rPr>
          <w:sz w:val="12"/>
        </w:rPr>
        <w:t>ali</w:t>
      </w:r>
      <w:proofErr w:type="spellEnd"/>
      <w:r w:rsidRPr="003714CF">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3714CF">
        <w:rPr>
          <w:sz w:val="12"/>
        </w:rPr>
        <w:t>a large number of</w:t>
      </w:r>
      <w:proofErr w:type="gramEnd"/>
      <w:r w:rsidRPr="003714CF">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3714CF">
        <w:rPr>
          <w:sz w:val="12"/>
        </w:rPr>
        <w:t>days</w:t>
      </w:r>
      <w:proofErr w:type="gramEnd"/>
      <w:r w:rsidRPr="003714CF">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3714CF">
        <w:rPr>
          <w:sz w:val="12"/>
        </w:rPr>
        <w:t>Figure !</w:t>
      </w:r>
      <w:proofErr w:type="gramEnd"/>
      <w:r w:rsidRPr="003714CF">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013E03F6" w14:textId="77777777" w:rsidR="001A0103" w:rsidRPr="003714CF" w:rsidRDefault="001A0103" w:rsidP="001A0103">
      <w:pPr>
        <w:rPr>
          <w:sz w:val="12"/>
        </w:rPr>
      </w:pPr>
    </w:p>
    <w:p w14:paraId="432AB6E7" w14:textId="77777777" w:rsidR="001A0103" w:rsidRDefault="001A0103" w:rsidP="001A0103">
      <w:pPr>
        <w:pStyle w:val="Heading3"/>
        <w:rPr>
          <w:rFonts w:cs="Calibri"/>
        </w:rPr>
      </w:pPr>
      <w:r w:rsidRPr="003714CF">
        <w:rPr>
          <w:rFonts w:cs="Calibri"/>
        </w:rPr>
        <w:lastRenderedPageBreak/>
        <w:t>Advantage 2: Corporate Colonialism</w:t>
      </w:r>
    </w:p>
    <w:p w14:paraId="58B7A125" w14:textId="77777777" w:rsidR="001A0103" w:rsidRPr="002401A3" w:rsidRDefault="001A0103" w:rsidP="001A0103">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17ADFCF5" w14:textId="77777777" w:rsidR="001A0103" w:rsidRPr="002401A3" w:rsidRDefault="001A0103" w:rsidP="001A0103">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08CE07CB" w14:textId="77777777" w:rsidR="001A0103" w:rsidRPr="004F3D18" w:rsidRDefault="001A0103" w:rsidP="001A0103">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630DA07B" w14:textId="77777777" w:rsidR="001A0103" w:rsidRPr="003714CF" w:rsidRDefault="001A0103" w:rsidP="001A0103">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1CD26F32" w14:textId="77777777" w:rsidR="001A0103" w:rsidRPr="003714CF" w:rsidRDefault="001A0103" w:rsidP="001A0103">
      <w:r w:rsidRPr="003714CF">
        <w:t xml:space="preserve">Spencer, Keith A. [senior editor at </w:t>
      </w:r>
      <w:proofErr w:type="gramStart"/>
      <w:r w:rsidRPr="003714CF">
        <w:t>Salon]“</w:t>
      </w:r>
      <w:proofErr w:type="gramEnd"/>
      <w:r w:rsidRPr="003714CF">
        <w:t>Against Mars-a-Lago: Why SpaceX's Mars Colonization Plan Should Terrify You.” Salon, Salon.com, Oct. 8</w:t>
      </w:r>
      <w:proofErr w:type="gramStart"/>
      <w:r w:rsidRPr="003714CF">
        <w:t xml:space="preserve"> 2017</w:t>
      </w:r>
      <w:proofErr w:type="gramEnd"/>
      <w:r w:rsidRPr="003714CF">
        <w:t xml:space="preserve">, https://www.salon.com/2017/10/08/against-mars-a-lago-why-spacexs-mars-colonization-plan-should-terrify-you/. </w:t>
      </w:r>
    </w:p>
    <w:p w14:paraId="500082D7" w14:textId="77777777" w:rsidR="001A0103" w:rsidRPr="003714CF" w:rsidRDefault="001A0103" w:rsidP="001A0103">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w:t>
      </w:r>
      <w:proofErr w:type="gramStart"/>
      <w:r w:rsidRPr="003714CF">
        <w:rPr>
          <w:rStyle w:val="Emphasis"/>
        </w:rPr>
        <w:t>be</w:t>
      </w:r>
      <w:proofErr w:type="gramEnd"/>
      <w:r w:rsidRPr="003714CF">
        <w:rPr>
          <w:rStyle w:val="Emphasis"/>
        </w:rPr>
        <w:t xml:space="preserv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proofErr w:type="gramStart"/>
      <w:r w:rsidRPr="00867C6E">
        <w:rPr>
          <w:rStyle w:val="StyleUnderline"/>
          <w:highlight w:val="yellow"/>
        </w:rPr>
        <w:t>private</w:t>
      </w:r>
      <w:r w:rsidRPr="003714CF">
        <w:rPr>
          <w:rStyle w:val="StyleUnderline"/>
        </w:rPr>
        <w:t>ly</w:t>
      </w:r>
      <w:r w:rsidRPr="003714CF">
        <w:rPr>
          <w:sz w:val="12"/>
        </w:rPr>
        <w:t>?</w:t>
      </w:r>
      <w:proofErr w:type="gramEnd"/>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3714CF">
        <w:rPr>
          <w:sz w:val="12"/>
        </w:rPr>
        <w:t>care;</w:t>
      </w:r>
      <w:proofErr w:type="gramEnd"/>
      <w:r w:rsidRPr="003714CF">
        <w:rPr>
          <w:sz w:val="12"/>
        </w:rPr>
        <w:t xml:space="preserve"> for Musk, the devil's in the technological and financial details. The social and political are </w:t>
      </w:r>
      <w:proofErr w:type="gramStart"/>
      <w:r w:rsidRPr="003714CF">
        <w:rPr>
          <w:sz w:val="12"/>
        </w:rPr>
        <w:t>pretty uninteresting</w:t>
      </w:r>
      <w:proofErr w:type="gramEnd"/>
      <w:r w:rsidRPr="003714CF">
        <w:rPr>
          <w:sz w:val="12"/>
        </w:rPr>
        <w:t xml:space="preserve">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3714CF">
        <w:rPr>
          <w:sz w:val="12"/>
        </w:rPr>
        <w:t>democratically, or</w:t>
      </w:r>
      <w:proofErr w:type="gramEnd"/>
      <w:r w:rsidRPr="003714CF">
        <w:rPr>
          <w:sz w:val="12"/>
        </w:rPr>
        <w:t xml:space="preserve"> keep it in the sky.”</w:t>
      </w:r>
    </w:p>
    <w:p w14:paraId="3EA85C5B" w14:textId="77777777" w:rsidR="001A0103" w:rsidRPr="003714CF" w:rsidRDefault="001A0103" w:rsidP="001A0103">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5BEBD843" w14:textId="77777777" w:rsidR="001A0103" w:rsidRPr="003714CF" w:rsidRDefault="001A0103" w:rsidP="001A0103">
      <w:pPr>
        <w:rPr>
          <w:rFonts w:eastAsia="Cambria"/>
        </w:rPr>
      </w:pPr>
      <w:proofErr w:type="spellStart"/>
      <w:r w:rsidRPr="003714CF">
        <w:rPr>
          <w:rFonts w:eastAsia="Cambria"/>
          <w:b/>
          <w:bCs/>
          <w:sz w:val="26"/>
        </w:rPr>
        <w:t>Werlhof</w:t>
      </w:r>
      <w:proofErr w:type="spellEnd"/>
      <w:r w:rsidRPr="003714CF">
        <w:rPr>
          <w:rFonts w:eastAsia="Cambria"/>
          <w:b/>
          <w:bCs/>
          <w:sz w:val="26"/>
        </w:rPr>
        <w:t xml:space="preserve">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01D46DF1" w14:textId="77777777" w:rsidR="001A0103" w:rsidRPr="003714CF" w:rsidRDefault="001A0103" w:rsidP="001A0103">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 xml:space="preserve">and </w:t>
      </w:r>
      <w:proofErr w:type="spellStart"/>
      <w:r w:rsidRPr="003714CF">
        <w:rPr>
          <w:sz w:val="12"/>
        </w:rPr>
        <w:t>everyone</w:t>
      </w:r>
      <w:proofErr w:type="spellEnd"/>
      <w:r w:rsidRPr="003714CF">
        <w:rPr>
          <w:sz w:val="12"/>
        </w:rPr>
        <w:t>:</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3714CF">
        <w:rPr>
          <w:rFonts w:eastAsia="Cambria"/>
          <w:sz w:val="12"/>
          <w:szCs w:val="16"/>
        </w:rPr>
        <w:t>i.e.</w:t>
      </w:r>
      <w:proofErr w:type="gramEnd"/>
      <w:r w:rsidRPr="003714CF">
        <w:rPr>
          <w:rFonts w:eastAsia="Cambria"/>
          <w:sz w:val="12"/>
          <w:szCs w:val="16"/>
        </w:rPr>
        <w:t xml:space="preserv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 xml:space="preserve">big </w:t>
      </w:r>
      <w:proofErr w:type="gramStart"/>
      <w:r w:rsidRPr="003714CF">
        <w:rPr>
          <w:sz w:val="12"/>
        </w:rPr>
        <w:t>corporations</w:t>
      </w:r>
      <w:proofErr w:type="gramEnd"/>
      <w:r w:rsidRPr="003714CF">
        <w:rPr>
          <w:sz w:val="12"/>
        </w:rPr>
        <w:t xml:space="preserve">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w:t>
      </w:r>
      <w:proofErr w:type="spellStart"/>
      <w:r w:rsidRPr="003714CF">
        <w:rPr>
          <w:rFonts w:eastAsia="Cambria"/>
          <w:sz w:val="12"/>
        </w:rPr>
        <w:t>spookulation</w:t>
      </w:r>
      <w:proofErr w:type="spellEnd"/>
      <w:r w:rsidRPr="003714CF">
        <w:rPr>
          <w:rFonts w:eastAsia="Cambria"/>
          <w:sz w:val="12"/>
        </w:rPr>
        <w:t xml:space="preserve">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w:t>
      </w:r>
      <w:proofErr w:type="gramStart"/>
      <w:r w:rsidRPr="003714CF">
        <w:rPr>
          <w:rFonts w:eastAsia="Cambria"/>
          <w:sz w:val="12"/>
        </w:rPr>
        <w:t>e.g.</w:t>
      </w:r>
      <w:proofErr w:type="gramEnd"/>
      <w:r w:rsidRPr="003714CF">
        <w:rPr>
          <w:rFonts w:eastAsia="Cambria"/>
          <w:sz w:val="12"/>
        </w:rPr>
        <w:t xml:space="preserve">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In this sense, they are a continuation of the history of so-called original accumulation which has expanded globally, in accordance with to the motto: “Growth through expropriation</w:t>
      </w:r>
      <w:proofErr w:type="gramStart"/>
      <w:r w:rsidRPr="003714CF">
        <w:rPr>
          <w:rFonts w:eastAsia="Cambria"/>
          <w:sz w:val="12"/>
        </w:rPr>
        <w:t>!”[</w:t>
      </w:r>
      <w:proofErr w:type="gramEnd"/>
      <w:r w:rsidRPr="003714CF">
        <w:rPr>
          <w:rFonts w:eastAsia="Cambria"/>
          <w:sz w:val="12"/>
        </w:rPr>
        <w:t xml:space="preserve">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 xml:space="preserve">The destruction of the welfare state also destroys the notion that individuals can rely on the community to provide for them in times of need. Our existence relies exclusively on private, </w:t>
      </w:r>
      <w:proofErr w:type="gramStart"/>
      <w:r w:rsidRPr="003714CF">
        <w:rPr>
          <w:sz w:val="12"/>
        </w:rPr>
        <w:t>i.e.</w:t>
      </w:r>
      <w:proofErr w:type="gramEnd"/>
      <w:r w:rsidRPr="003714CF">
        <w:rPr>
          <w:sz w:val="12"/>
        </w:rPr>
        <w:t xml:space="preserv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3714CF">
        <w:rPr>
          <w:rFonts w:eastAsia="Cambria"/>
          <w:sz w:val="12"/>
          <w:szCs w:val="16"/>
        </w:rPr>
        <w:t>housewifized</w:t>
      </w:r>
      <w:proofErr w:type="spellEnd"/>
      <w:r w:rsidRPr="003714CF">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proofErr w:type="gramStart"/>
      <w:r w:rsidRPr="003714CF">
        <w:rPr>
          <w:rFonts w:eastAsia="Cambria"/>
          <w:u w:val="single"/>
        </w:rPr>
        <w:t>.”</w:t>
      </w:r>
      <w:r w:rsidRPr="003714CF">
        <w:rPr>
          <w:rFonts w:eastAsia="Cambria"/>
          <w:sz w:val="12"/>
        </w:rPr>
        <w:t>[</w:t>
      </w:r>
      <w:proofErr w:type="gramEnd"/>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 xml:space="preserve">colonization of the </w:t>
      </w:r>
      <w:proofErr w:type="gramStart"/>
      <w:r w:rsidRPr="003714CF">
        <w:rPr>
          <w:rFonts w:eastAsia="Cambria"/>
          <w:u w:val="single"/>
        </w:rPr>
        <w:t>world</w:t>
      </w:r>
      <w:r w:rsidRPr="003714CF">
        <w:rPr>
          <w:rFonts w:eastAsia="Cambria"/>
          <w:sz w:val="12"/>
        </w:rPr>
        <w:t>”[</w:t>
      </w:r>
      <w:proofErr w:type="gramEnd"/>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w:t>
      </w:r>
      <w:proofErr w:type="spellStart"/>
      <w:r w:rsidRPr="00867C6E">
        <w:rPr>
          <w:rFonts w:eastAsia="Cambria"/>
          <w:highlight w:val="yellow"/>
          <w:u w:val="single"/>
        </w:rPr>
        <w:t>consequence</w:t>
      </w:r>
      <w:r w:rsidRPr="003714CF">
        <w:rPr>
          <w:rFonts w:eastAsia="Cambria"/>
          <w:sz w:val="12"/>
        </w:rPr>
        <w:t>.If</w:t>
      </w:r>
      <w:proofErr w:type="spellEnd"/>
      <w:r w:rsidRPr="003714CF">
        <w:rPr>
          <w:rFonts w:eastAsia="Cambria"/>
          <w:sz w:val="12"/>
        </w:rPr>
        <w:t xml:space="preserve">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3714CF">
        <w:rPr>
          <w:rFonts w:eastAsia="Cambria"/>
          <w:sz w:val="12"/>
          <w:szCs w:val="16"/>
        </w:rPr>
        <w:t>in order for</w:t>
      </w:r>
      <w:proofErr w:type="gramEnd"/>
      <w:r w:rsidRPr="003714CF">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w:t>
      </w:r>
      <w:proofErr w:type="gramStart"/>
      <w:r w:rsidRPr="003714CF">
        <w:rPr>
          <w:rFonts w:eastAsia="Cambria"/>
          <w:sz w:val="12"/>
        </w:rPr>
        <w:t>i.e.</w:t>
      </w:r>
      <w:proofErr w:type="gramEnd"/>
      <w:r w:rsidRPr="003714CF">
        <w:rPr>
          <w:rFonts w:eastAsia="Cambria"/>
          <w:sz w:val="12"/>
        </w:rPr>
        <w:t xml:space="preserv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3714CF">
        <w:rPr>
          <w:rFonts w:eastAsia="Cambria"/>
          <w:sz w:val="12"/>
        </w:rPr>
        <w:t>wageless</w:t>
      </w:r>
      <w:proofErr w:type="spellEnd"/>
      <w:r w:rsidRPr="003714CF">
        <w:rPr>
          <w:rFonts w:eastAsia="Cambria"/>
          <w:sz w:val="12"/>
        </w:rPr>
        <w:t xml:space="preserve">”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 xml:space="preserve">Total global maximized accumulation of money/capital as abstract wealth becomes the sole purpose of economic activity. A “free” world market for everything </w:t>
      </w:r>
      <w:proofErr w:type="gramStart"/>
      <w:r w:rsidRPr="003714CF">
        <w:rPr>
          <w:sz w:val="12"/>
        </w:rPr>
        <w:t>has to</w:t>
      </w:r>
      <w:proofErr w:type="gramEnd"/>
      <w:r w:rsidRPr="003714CF">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3714CF">
        <w:rPr>
          <w:sz w:val="12"/>
        </w:rPr>
        <w:t>e.g.</w:t>
      </w:r>
      <w:proofErr w:type="gramEnd"/>
      <w:r w:rsidRPr="003714CF">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3714CF">
        <w:rPr>
          <w:rFonts w:eastAsia="Cambria"/>
          <w:sz w:val="12"/>
        </w:rPr>
        <w:t>privata</w:t>
      </w:r>
      <w:proofErr w:type="spellEnd"/>
      <w:r w:rsidRPr="003714CF">
        <w:rPr>
          <w:rFonts w:eastAsia="Cambria"/>
          <w:sz w:val="12"/>
        </w:rPr>
        <w:t xml:space="preserve">, or – as we could say today – a res </w:t>
      </w:r>
      <w:proofErr w:type="spellStart"/>
      <w:r w:rsidRPr="003714CF">
        <w:rPr>
          <w:rFonts w:eastAsia="Cambria"/>
          <w:sz w:val="12"/>
        </w:rPr>
        <w:t>privata</w:t>
      </w:r>
      <w:proofErr w:type="spellEnd"/>
      <w:r w:rsidRPr="003714CF">
        <w:rPr>
          <w:rFonts w:eastAsia="Cambria"/>
          <w:sz w:val="12"/>
        </w:rPr>
        <w:t xml:space="preserve"> </w:t>
      </w:r>
      <w:proofErr w:type="spellStart"/>
      <w:r w:rsidRPr="003714CF">
        <w:rPr>
          <w:rFonts w:eastAsia="Cambria"/>
          <w:sz w:val="12"/>
        </w:rPr>
        <w:t>transnationale</w:t>
      </w:r>
      <w:proofErr w:type="spellEnd"/>
      <w:r w:rsidRPr="003714CF">
        <w:rPr>
          <w:rFonts w:eastAsia="Cambria"/>
          <w:sz w:val="12"/>
        </w:rPr>
        <w:t xml:space="preserve"> (in its original Latin meaning, </w:t>
      </w:r>
      <w:proofErr w:type="spellStart"/>
      <w:r w:rsidRPr="003714CF">
        <w:rPr>
          <w:rFonts w:eastAsia="Cambria"/>
          <w:sz w:val="12"/>
        </w:rPr>
        <w:t>privare</w:t>
      </w:r>
      <w:proofErr w:type="spellEnd"/>
      <w:r w:rsidRPr="003714CF">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To paraphrase Richard Sennett: “Everything to the Corporations</w:t>
      </w:r>
      <w:proofErr w:type="gramStart"/>
      <w:r w:rsidRPr="003714CF">
        <w:rPr>
          <w:rFonts w:eastAsia="Cambria"/>
          <w:sz w:val="12"/>
        </w:rPr>
        <w:t>!”[</w:t>
      </w:r>
      <w:proofErr w:type="gramEnd"/>
      <w:r w:rsidRPr="003714CF">
        <w:rPr>
          <w:rFonts w:eastAsia="Cambria"/>
          <w:sz w:val="12"/>
        </w:rPr>
        <w:t xml:space="preserve">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 xml:space="preserve">take possession of the assets that </w:t>
      </w:r>
      <w:proofErr w:type="gramStart"/>
      <w:r w:rsidRPr="003714CF">
        <w:rPr>
          <w:rFonts w:eastAsia="Cambria"/>
          <w:u w:val="single"/>
        </w:rPr>
        <w:t>still remain</w:t>
      </w:r>
      <w:proofErr w:type="gramEnd"/>
      <w:r w:rsidRPr="003714CF">
        <w:rPr>
          <w:rFonts w:eastAsia="Cambria"/>
          <w:u w:val="single"/>
        </w:rPr>
        <w:t>,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4D8A63BB" w14:textId="77777777" w:rsidR="001A0103" w:rsidRPr="002401A3" w:rsidRDefault="001A0103" w:rsidP="001A0103">
      <w:pPr>
        <w:pStyle w:val="Heading3"/>
        <w:rPr>
          <w:rFonts w:cs="Calibri"/>
        </w:rPr>
      </w:pPr>
      <w:r w:rsidRPr="002401A3">
        <w:rPr>
          <w:rFonts w:cs="Calibri"/>
        </w:rPr>
        <w:lastRenderedPageBreak/>
        <w:t>Plan</w:t>
      </w:r>
      <w:r>
        <w:rPr>
          <w:rFonts w:cs="Calibri"/>
        </w:rPr>
        <w:t>/Solvency</w:t>
      </w:r>
    </w:p>
    <w:p w14:paraId="5120EB14" w14:textId="77777777" w:rsidR="001A0103" w:rsidRPr="00E14A91" w:rsidRDefault="001A0103" w:rsidP="001A0103">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w:t>
      </w:r>
      <w:proofErr w:type="gramStart"/>
      <w:r w:rsidRPr="00E14A91">
        <w:rPr>
          <w:rStyle w:val="Style13ptBold"/>
        </w:rPr>
        <w:t>global commons</w:t>
      </w:r>
      <w:proofErr w:type="gramEnd"/>
      <w:r w:rsidRPr="00E14A91">
        <w:rPr>
          <w:rStyle w:val="Style13ptBold"/>
        </w:rPr>
        <w:t>,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76E74F8E" w14:textId="77777777" w:rsidR="001A0103" w:rsidRPr="001A6991" w:rsidRDefault="001A0103" w:rsidP="001A0103">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w:t>
      </w:r>
      <w:proofErr w:type="gramStart"/>
      <w:r w:rsidRPr="00E14A91">
        <w:rPr>
          <w:rStyle w:val="Style13ptBold"/>
        </w:rPr>
        <w:t>global commons</w:t>
      </w:r>
      <w:proofErr w:type="gramEnd"/>
      <w:r>
        <w:rPr>
          <w:rStyle w:val="Style13ptBold"/>
        </w:rPr>
        <w:t xml:space="preserve"> subject to regulatory delimiting and global liability.</w:t>
      </w:r>
    </w:p>
    <w:p w14:paraId="22E3ED01" w14:textId="77777777" w:rsidR="001A0103" w:rsidRDefault="001A0103" w:rsidP="001A0103">
      <w:pPr>
        <w:pStyle w:val="Heading4"/>
      </w:pPr>
      <w:r>
        <w:t xml:space="preserve">The </w:t>
      </w:r>
      <w:proofErr w:type="spellStart"/>
      <w:r>
        <w:t>aff</w:t>
      </w:r>
      <w:proofErr w:type="spellEnd"/>
      <w:r>
        <w:t>:</w:t>
      </w:r>
    </w:p>
    <w:p w14:paraId="1D0800EE" w14:textId="77777777" w:rsidR="001A0103" w:rsidRPr="003955A7" w:rsidRDefault="001A0103" w:rsidP="001A0103">
      <w:pPr>
        <w:pStyle w:val="Heading4"/>
        <w:numPr>
          <w:ilvl w:val="0"/>
          <w:numId w:val="12"/>
        </w:numPr>
        <w:tabs>
          <w:tab w:val="num" w:pos="360"/>
        </w:tabs>
        <w:ind w:left="0" w:firstLine="0"/>
      </w:pPr>
      <w:r>
        <w:t>solves debris and space colonialism by ensuring the sustainable and equitable use of outer space resources.</w:t>
      </w:r>
    </w:p>
    <w:p w14:paraId="57185B77" w14:textId="77777777" w:rsidR="001A0103" w:rsidRDefault="001A0103" w:rsidP="001A0103">
      <w:pPr>
        <w:pStyle w:val="ListParagraph"/>
        <w:numPr>
          <w:ilvl w:val="0"/>
          <w:numId w:val="12"/>
        </w:numPr>
        <w:rPr>
          <w:rStyle w:val="Style13ptBold"/>
        </w:rPr>
      </w:pPr>
      <w:r>
        <w:rPr>
          <w:rStyle w:val="Style13ptBold"/>
        </w:rPr>
        <w:t>prevents circumvention by aligning the interests of state parties</w:t>
      </w:r>
    </w:p>
    <w:p w14:paraId="5C79B620" w14:textId="77777777" w:rsidR="001A0103" w:rsidRPr="005D41A1" w:rsidRDefault="001A0103" w:rsidP="001A0103">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444CD7EB" w14:textId="77777777" w:rsidR="001A0103" w:rsidRDefault="001A0103" w:rsidP="001A0103">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53043A98" w14:textId="77777777" w:rsidR="001A0103" w:rsidRPr="009C185C" w:rsidRDefault="001A0103" w:rsidP="001A0103">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w:t>
      </w:r>
      <w:proofErr w:type="spellStart"/>
      <w:r w:rsidRPr="00867C6E">
        <w:rPr>
          <w:rStyle w:val="Emphasis"/>
        </w:rPr>
        <w:t>geospace</w:t>
      </w:r>
      <w:proofErr w:type="spellEnd"/>
      <w:r w:rsidRPr="00867C6E">
        <w:rPr>
          <w:rStyle w:val="Emphasis"/>
        </w:rPr>
        <w:t xml:space="preserv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w:t>
      </w:r>
      <w:proofErr w:type="spellStart"/>
      <w:r w:rsidRPr="00867C6E">
        <w:rPr>
          <w:rStyle w:val="Emphasis"/>
          <w:highlight w:val="yellow"/>
        </w:rPr>
        <w:t>geospace</w:t>
      </w:r>
      <w:proofErr w:type="spellEnd"/>
      <w:r w:rsidRPr="00867C6E">
        <w:rPr>
          <w:rStyle w:val="Emphasis"/>
          <w:highlight w:val="yellow"/>
        </w:rPr>
        <w:t xml:space="preserve"> will cease </w:t>
      </w:r>
      <w:r w:rsidRPr="001640BB">
        <w:rPr>
          <w:rStyle w:val="StyleUnderline"/>
        </w:rPr>
        <w:t xml:space="preserve">to exist. Imagining our existence without these advances is a potent method to stress the criticality of unabated pollution in </w:t>
      </w:r>
      <w:proofErr w:type="spellStart"/>
      <w:proofErr w:type="gramStart"/>
      <w:r w:rsidRPr="001640BB">
        <w:rPr>
          <w:rStyle w:val="StyleUnderline"/>
        </w:rPr>
        <w:t>geospace</w:t>
      </w:r>
      <w:proofErr w:type="spellEnd"/>
      <w:r w:rsidRPr="000B3A06">
        <w:rPr>
          <w:sz w:val="16"/>
        </w:rPr>
        <w:t>.</w:t>
      </w:r>
      <w:r>
        <w:rPr>
          <w:sz w:val="16"/>
        </w:rPr>
        <w:t>¶</w:t>
      </w:r>
      <w:proofErr w:type="gramEnd"/>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w:t>
      </w:r>
      <w:proofErr w:type="spellStart"/>
      <w:r w:rsidRPr="00623D7E">
        <w:rPr>
          <w:rStyle w:val="Emphasis"/>
        </w:rPr>
        <w:t>geospace</w:t>
      </w:r>
      <w:proofErr w:type="spellEnd"/>
      <w:r w:rsidRPr="00623D7E">
        <w:rPr>
          <w:rStyle w:val="Emphasis"/>
        </w:rPr>
        <w:t xml:space="preserv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w:t>
      </w:r>
      <w:proofErr w:type="gramStart"/>
      <w:r w:rsidRPr="00623D7E">
        <w:rPr>
          <w:rStyle w:val="StyleUnderline"/>
        </w:rPr>
        <w:t>free-riding</w:t>
      </w:r>
      <w:proofErr w:type="gramEnd"/>
      <w:r w:rsidRPr="00623D7E">
        <w:rPr>
          <w:rStyle w:val="StyleUnderline"/>
        </w:rPr>
        <w:t xml:space="preserve">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proofErr w:type="spellStart"/>
      <w:r w:rsidRPr="004C46FA">
        <w:rPr>
          <w:rStyle w:val="StyleUnderline"/>
        </w:rPr>
        <w:t>geospace</w:t>
      </w:r>
      <w:proofErr w:type="spellEnd"/>
      <w:r w:rsidRPr="004C46FA">
        <w:rPr>
          <w:rStyle w:val="Emphasis"/>
        </w:rPr>
        <w:t xml:space="preserve"> </w:t>
      </w:r>
      <w:r w:rsidRPr="00867C6E">
        <w:rPr>
          <w:rStyle w:val="Emphasis"/>
          <w:highlight w:val="yellow"/>
        </w:rPr>
        <w:t>delimitation and global liability</w:t>
      </w:r>
      <w:r>
        <w:rPr>
          <w:rStyle w:val="Emphasis"/>
        </w:rPr>
        <w:t xml:space="preserve"> ¶ </w:t>
      </w:r>
      <w:r>
        <w:t xml:space="preserve">1. </w:t>
      </w:r>
      <w:proofErr w:type="spellStart"/>
      <w:r>
        <w:t>Geospace</w:t>
      </w:r>
      <w:proofErr w:type="spellEnd"/>
      <w:r>
        <w:t xml:space="preserv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proofErr w:type="gramStart"/>
      <w:r w:rsidRPr="00867C6E">
        <w:rPr>
          <w:rStyle w:val="Emphasis"/>
          <w:highlight w:val="yellow"/>
        </w:rPr>
        <w:t>loop-holes</w:t>
      </w:r>
      <w:proofErr w:type="gramEnd"/>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w:t>
      </w:r>
      <w:proofErr w:type="gramStart"/>
      <w:r w:rsidRPr="00D3609A">
        <w:rPr>
          <w:sz w:val="16"/>
        </w:rPr>
        <w:t>actually be</w:t>
      </w:r>
      <w:proofErr w:type="gramEnd"/>
      <w:r w:rsidRPr="00D3609A">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proofErr w:type="spellStart"/>
      <w:r w:rsidRPr="00D43E58">
        <w:rPr>
          <w:sz w:val="16"/>
        </w:rPr>
        <w:t>geospace</w:t>
      </w:r>
      <w:proofErr w:type="spellEnd"/>
      <w:r w:rsidRPr="00D43E58">
        <w:rPr>
          <w:sz w:val="16"/>
        </w:rPr>
        <w:t xml:space="preserve"> from littering the commons and destroying the utility of reserved slots.163 Holistically, none of the delimitations in the Corpus Juris </w:t>
      </w:r>
      <w:proofErr w:type="spellStart"/>
      <w:r w:rsidRPr="00D43E58">
        <w:rPr>
          <w:sz w:val="16"/>
        </w:rPr>
        <w:t>Spatialis</w:t>
      </w:r>
      <w:proofErr w:type="spellEnd"/>
      <w:r w:rsidRPr="00D43E58">
        <w:rPr>
          <w:sz w:val="16"/>
        </w:rPr>
        <w:t xml:space="preserve"> negate the cause of the growing belt of debris in </w:t>
      </w:r>
      <w:proofErr w:type="spellStart"/>
      <w:proofErr w:type="gramStart"/>
      <w:r w:rsidRPr="00D43E58">
        <w:rPr>
          <w:sz w:val="16"/>
        </w:rPr>
        <w:t>geospace</w:t>
      </w:r>
      <w:proofErr w:type="spellEnd"/>
      <w:r w:rsidRPr="00D43E58">
        <w:rPr>
          <w:sz w:val="16"/>
        </w:rPr>
        <w:t>.¶</w:t>
      </w:r>
      <w:proofErr w:type="gramEnd"/>
      <w:r w:rsidRPr="00D43E58">
        <w:rPr>
          <w:sz w:val="16"/>
        </w:rPr>
        <w:t xml:space="preserv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w:t>
      </w:r>
      <w:proofErr w:type="spellStart"/>
      <w:r w:rsidRPr="00D43E58">
        <w:rPr>
          <w:rStyle w:val="Emphasis"/>
        </w:rPr>
        <w:t>geospace</w:t>
      </w:r>
      <w:proofErr w:type="spellEnd"/>
      <w:r w:rsidRPr="00D43E58">
        <w:rPr>
          <w:rStyle w:val="StyleUnderline"/>
        </w:rPr>
        <w:t xml:space="preserve">. When an entity launches a rocket into space, the accompanying payload causes either (1) temporary reduction of the aggregate utility of </w:t>
      </w:r>
      <w:proofErr w:type="spellStart"/>
      <w:r w:rsidRPr="00D43E58">
        <w:rPr>
          <w:rStyle w:val="StyleUnderline"/>
        </w:rPr>
        <w:t>geospace</w:t>
      </w:r>
      <w:proofErr w:type="spellEnd"/>
      <w:r w:rsidRPr="00D43E58">
        <w:rPr>
          <w:rStyle w:val="StyleUnderline"/>
        </w:rPr>
        <w:t xml:space="preserv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 xml:space="preserve">within </w:t>
      </w:r>
      <w:proofErr w:type="spellStart"/>
      <w:r w:rsidRPr="004C46FA">
        <w:rPr>
          <w:rStyle w:val="StyleUnderline"/>
        </w:rPr>
        <w:t>geospace</w:t>
      </w:r>
      <w:proofErr w:type="spellEnd"/>
      <w:r w:rsidRPr="004C46FA">
        <w:rPr>
          <w:rStyle w:val="StyleUnderline"/>
        </w:rPr>
        <w:t>.</w:t>
      </w:r>
      <w:r w:rsidRPr="00B76F47">
        <w:rPr>
          <w:rStyle w:val="StyleUnderline"/>
        </w:rPr>
        <w:t xml:space="preserve"> Therefore, </w:t>
      </w:r>
      <w:r w:rsidRPr="00867C6E">
        <w:rPr>
          <w:rStyle w:val="Emphasis"/>
          <w:highlight w:val="yellow"/>
        </w:rPr>
        <w:t xml:space="preserve">demarcating the upper limit of </w:t>
      </w:r>
      <w:proofErr w:type="spellStart"/>
      <w:r w:rsidRPr="00867C6E">
        <w:rPr>
          <w:rStyle w:val="Emphasis"/>
          <w:highlight w:val="yellow"/>
        </w:rPr>
        <w:t>geospace</w:t>
      </w:r>
      <w:proofErr w:type="spellEnd"/>
      <w:r w:rsidRPr="00867C6E">
        <w:rPr>
          <w:rStyle w:val="Emphasis"/>
          <w:highlight w:val="yellow"/>
        </w:rPr>
        <w:t xml:space="preserv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proofErr w:type="spellStart"/>
      <w:r w:rsidRPr="00867C6E">
        <w:rPr>
          <w:rStyle w:val="Emphasis"/>
          <w:highlight w:val="yellow"/>
        </w:rPr>
        <w:t>geospace</w:t>
      </w:r>
      <w:proofErr w:type="spellEnd"/>
      <w:r w:rsidRPr="00867C6E">
        <w:rPr>
          <w:rStyle w:val="Emphasis"/>
          <w:highlight w:val="yellow"/>
        </w:rPr>
        <w:t xml:space="preserv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 xml:space="preserve">coerce more sustainable usage of </w:t>
      </w:r>
      <w:proofErr w:type="spellStart"/>
      <w:r w:rsidRPr="004B2AF5">
        <w:rPr>
          <w:rStyle w:val="Emphasis"/>
        </w:rPr>
        <w:t>geospace</w:t>
      </w:r>
      <w:proofErr w:type="spellEnd"/>
      <w:r w:rsidRPr="004B2AF5">
        <w:rPr>
          <w:rStyle w:val="Emphasis"/>
        </w:rPr>
        <w:t xml:space="preserv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proofErr w:type="spellStart"/>
      <w:r w:rsidRPr="00867C6E">
        <w:rPr>
          <w:rStyle w:val="Emphasis"/>
          <w:highlight w:val="yellow"/>
        </w:rPr>
        <w:t>geospace</w:t>
      </w:r>
      <w:proofErr w:type="spellEnd"/>
      <w:r w:rsidRPr="00867C6E">
        <w:rPr>
          <w:rStyle w:val="Emphasis"/>
          <w:highlight w:val="yellow"/>
        </w:rPr>
        <w:t xml:space="preserv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w:t>
      </w:r>
      <w:proofErr w:type="spellStart"/>
      <w:r w:rsidRPr="002514FC">
        <w:rPr>
          <w:sz w:val="16"/>
        </w:rPr>
        <w:t>geospace</w:t>
      </w:r>
      <w:proofErr w:type="spellEnd"/>
      <w:r w:rsidRPr="002514FC">
        <w:rPr>
          <w:sz w:val="16"/>
        </w:rPr>
        <w:t xml:space="preserv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w:t>
      </w:r>
      <w:proofErr w:type="spellStart"/>
      <w:r w:rsidRPr="002514FC">
        <w:rPr>
          <w:rStyle w:val="StyleUnderline"/>
        </w:rPr>
        <w:t>geospace</w:t>
      </w:r>
      <w:proofErr w:type="spellEnd"/>
      <w:r w:rsidRPr="002514FC">
        <w:rPr>
          <w:rStyle w:val="StyleUnderline"/>
        </w:rPr>
        <w:t xml:space="preserv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w:t>
      </w:r>
      <w:proofErr w:type="spellStart"/>
      <w:r w:rsidRPr="002514FC">
        <w:rPr>
          <w:sz w:val="16"/>
        </w:rPr>
        <w:t>geospace</w:t>
      </w:r>
      <w:proofErr w:type="spellEnd"/>
      <w:r w:rsidRPr="002514FC">
        <w:rPr>
          <w:sz w:val="16"/>
        </w:rPr>
        <w:t xml:space="preserv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w:t>
      </w:r>
      <w:proofErr w:type="spellStart"/>
      <w:r w:rsidRPr="00D05584">
        <w:rPr>
          <w:rStyle w:val="StyleUnderline"/>
        </w:rPr>
        <w:t>geospace</w:t>
      </w:r>
      <w:proofErr w:type="spellEnd"/>
      <w:r w:rsidRPr="00D05584">
        <w:rPr>
          <w:rStyle w:val="StyleUnderline"/>
        </w:rPr>
        <w:t xml:space="preserv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w:t>
      </w:r>
      <w:proofErr w:type="gramStart"/>
      <w:r w:rsidRPr="00FE1C0C">
        <w:rPr>
          <w:rStyle w:val="StyleUnderline"/>
        </w:rPr>
        <w:t>exist.</w:t>
      </w:r>
      <w:r>
        <w:rPr>
          <w:rStyle w:val="StyleUnderline"/>
        </w:rPr>
        <w:t>¶</w:t>
      </w:r>
      <w:proofErr w:type="gramEnd"/>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w:t>
      </w:r>
      <w:proofErr w:type="spellStart"/>
      <w:r w:rsidRPr="00867C6E">
        <w:rPr>
          <w:rStyle w:val="Emphasis"/>
          <w:highlight w:val="yellow"/>
        </w:rPr>
        <w:t>geospace</w:t>
      </w:r>
      <w:proofErr w:type="spellEnd"/>
      <w:r w:rsidRPr="00867C6E">
        <w:rPr>
          <w:rStyle w:val="Emphasis"/>
          <w:highlight w:val="yellow"/>
        </w:rPr>
        <w:t xml:space="preserv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6448CC75" w14:textId="77777777" w:rsidR="001A0103" w:rsidRPr="003714CF" w:rsidRDefault="001A0103" w:rsidP="001A0103">
      <w:pPr>
        <w:pStyle w:val="Heading4"/>
        <w:rPr>
          <w:rFonts w:cs="Calibri"/>
        </w:rPr>
      </w:pPr>
      <w:r w:rsidRPr="003714CF">
        <w:rPr>
          <w:rFonts w:cs="Calibri"/>
        </w:rPr>
        <w:t xml:space="preserve">Treating space as a </w:t>
      </w:r>
      <w:proofErr w:type="gramStart"/>
      <w:r w:rsidRPr="003714CF">
        <w:rPr>
          <w:rFonts w:cs="Calibri"/>
        </w:rPr>
        <w:t>commons</w:t>
      </w:r>
      <w:proofErr w:type="gramEnd"/>
      <w:r w:rsidRPr="003714CF">
        <w:rPr>
          <w:rFonts w:cs="Calibri"/>
        </w:rPr>
        <w:t xml:space="preserve"> solves orbital debris. States already agree to a limited regime of this type.</w:t>
      </w:r>
    </w:p>
    <w:p w14:paraId="57D88C47" w14:textId="77777777" w:rsidR="001A0103" w:rsidRPr="003714CF" w:rsidRDefault="001A0103" w:rsidP="001A0103">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298A6F96" w14:textId="77777777" w:rsidR="001A0103" w:rsidRPr="003714CF" w:rsidRDefault="001A0103" w:rsidP="001A0103">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 xml:space="preserve">orbits as a </w:t>
      </w:r>
      <w:proofErr w:type="gramStart"/>
      <w:r w:rsidRPr="003714CF">
        <w:rPr>
          <w:rStyle w:val="StyleUnderline"/>
        </w:rPr>
        <w:t>commons</w:t>
      </w:r>
      <w:proofErr w:type="gramEnd"/>
      <w:r w:rsidRPr="003714CF">
        <w:rPr>
          <w:rStyle w:val="StyleUnderline"/>
        </w:rPr>
        <w:t xml:space="preserve">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w:t>
      </w:r>
      <w:proofErr w:type="gramStart"/>
      <w:r w:rsidRPr="003714CF">
        <w:rPr>
          <w:sz w:val="12"/>
        </w:rPr>
        <w:t>solution.¶</w:t>
      </w:r>
      <w:proofErr w:type="gramEnd"/>
      <w:r w:rsidRPr="003714CF">
        <w:rPr>
          <w:sz w:val="12"/>
        </w:rPr>
        <w:t xml:space="preserve">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w:t>
      </w:r>
      <w:proofErr w:type="gramStart"/>
      <w:r w:rsidRPr="003714CF">
        <w:rPr>
          <w:sz w:val="12"/>
        </w:rPr>
        <w:t>great commons</w:t>
      </w:r>
      <w:proofErr w:type="gramEnd"/>
      <w:r w:rsidRPr="003714CF">
        <w:rPr>
          <w:sz w:val="12"/>
        </w:rPr>
        <w:t xml:space="preserve">.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w:t>
      </w:r>
      <w:proofErr w:type="gramStart"/>
      <w:r w:rsidRPr="003714CF">
        <w:rPr>
          <w:sz w:val="12"/>
        </w:rPr>
        <w:t xml:space="preserve">great </w:t>
      </w:r>
      <w:r w:rsidRPr="00867C6E">
        <w:rPr>
          <w:rStyle w:val="StyleUnderline"/>
          <w:highlight w:val="yellow"/>
        </w:rPr>
        <w:t>commons</w:t>
      </w:r>
      <w:proofErr w:type="gramEnd"/>
      <w:r w:rsidRPr="00867C6E">
        <w:rPr>
          <w:rStyle w:val="StyleUnderline"/>
          <w:highlight w:val="yellow"/>
        </w:rPr>
        <w:t xml:space="preserve">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3714CF">
        <w:rPr>
          <w:sz w:val="12"/>
        </w:rPr>
        <w:t>commons.¶</w:t>
      </w:r>
      <w:proofErr w:type="gramEnd"/>
      <w:r w:rsidRPr="003714CF">
        <w:rPr>
          <w:sz w:val="12"/>
        </w:rPr>
        <w:t xml:space="preserve">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3714CF">
        <w:rPr>
          <w:sz w:val="12"/>
          <w:szCs w:val="12"/>
        </w:rPr>
        <w:t>impacts.¶</w:t>
      </w:r>
      <w:proofErr w:type="gramEnd"/>
      <w:r w:rsidRPr="003714CF">
        <w:rPr>
          <w:sz w:val="12"/>
          <w:szCs w:val="12"/>
        </w:rPr>
        <w:t xml:space="preserve"> Collisions with fragments of orbital litter as small as a few millimeters across can ruin satellites and </w:t>
      </w:r>
      <w:r w:rsidRPr="003714CF">
        <w:rPr>
          <w:sz w:val="12"/>
          <w:szCs w:val="12"/>
        </w:rPr>
        <w:lastRenderedPageBreak/>
        <w:t xml:space="preserve">end missions. Current technologies cannot track </w:t>
      </w:r>
      <w:proofErr w:type="gramStart"/>
      <w:r w:rsidRPr="003714CF">
        <w:rPr>
          <w:sz w:val="12"/>
          <w:szCs w:val="12"/>
        </w:rPr>
        <w:t>all of</w:t>
      </w:r>
      <w:proofErr w:type="gramEnd"/>
      <w:r w:rsidRPr="003714CF">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3714CF">
        <w:rPr>
          <w:sz w:val="12"/>
          <w:szCs w:val="12"/>
        </w:rPr>
        <w:t>orbit.¶</w:t>
      </w:r>
      <w:proofErr w:type="gramEnd"/>
      <w:r w:rsidRPr="003714CF">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3714CF">
        <w:rPr>
          <w:sz w:val="12"/>
          <w:szCs w:val="12"/>
        </w:rPr>
        <w:t>risks.¶</w:t>
      </w:r>
      <w:proofErr w:type="gramEnd"/>
      <w:r w:rsidRPr="003714CF">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3714CF">
        <w:rPr>
          <w:sz w:val="12"/>
          <w:szCs w:val="12"/>
        </w:rPr>
        <w:t>risks.¶</w:t>
      </w:r>
      <w:proofErr w:type="gramEnd"/>
      <w:r w:rsidRPr="003714CF">
        <w:rPr>
          <w:sz w:val="12"/>
          <w:szCs w:val="12"/>
        </w:rPr>
        <w:t xml:space="preserve">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xml:space="preserve">, including emerging states and commercial </w:t>
      </w:r>
      <w:proofErr w:type="gramStart"/>
      <w:r w:rsidRPr="008D7D08">
        <w:rPr>
          <w:rStyle w:val="StyleUnderline"/>
        </w:rPr>
        <w:t>entities</w:t>
      </w:r>
      <w:r w:rsidRPr="00867C6E">
        <w:rPr>
          <w:rStyle w:val="StyleUnderline"/>
          <w:highlight w:val="yellow"/>
        </w:rPr>
        <w:t>.</w:t>
      </w:r>
      <w:r w:rsidRPr="003714CF">
        <w:rPr>
          <w:sz w:val="12"/>
        </w:rPr>
        <w:t>¶</w:t>
      </w:r>
      <w:proofErr w:type="gramEnd"/>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t>
      </w:r>
      <w:proofErr w:type="gramStart"/>
      <w:r w:rsidRPr="003714CF">
        <w:rPr>
          <w:sz w:val="12"/>
        </w:rPr>
        <w:t>way.¶</w:t>
      </w:r>
      <w:proofErr w:type="gramEnd"/>
      <w:r w:rsidRPr="003714CF">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3714CF">
        <w:rPr>
          <w:sz w:val="12"/>
        </w:rPr>
        <w:t>a great commons</w:t>
      </w:r>
      <w:proofErr w:type="gramEnd"/>
      <w:r w:rsidRPr="003714CF">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3714CF">
        <w:rPr>
          <w:sz w:val="12"/>
        </w:rPr>
        <w:t>scope.¶</w:t>
      </w:r>
      <w:proofErr w:type="gramEnd"/>
      <w:r w:rsidRPr="003714CF">
        <w:rPr>
          <w:sz w:val="12"/>
        </w:rPr>
        <w:t xml:space="preserv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576A7B91" w14:textId="77777777" w:rsidR="001A0103" w:rsidRDefault="001A0103" w:rsidP="001A0103">
      <w:pPr>
        <w:rPr>
          <w:rStyle w:val="Style13ptBold"/>
        </w:rPr>
      </w:pPr>
    </w:p>
    <w:p w14:paraId="2B135666" w14:textId="77777777" w:rsidR="001A0103" w:rsidRPr="00C67EF1" w:rsidRDefault="001A0103" w:rsidP="001A0103">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1FE6500A" w14:textId="77777777" w:rsidR="001A0103" w:rsidRPr="009B1840" w:rsidRDefault="001A0103" w:rsidP="001A0103">
      <w:r w:rsidRPr="002934A9">
        <w:rPr>
          <w:rStyle w:val="Style13ptBold"/>
        </w:rPr>
        <w:t xml:space="preserve">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61993FF6" w14:textId="77777777" w:rsidR="001A0103" w:rsidRPr="00895F70" w:rsidRDefault="001A0103" w:rsidP="001A0103">
      <w:pPr>
        <w:ind w:left="720"/>
        <w:rPr>
          <w:rStyle w:val="StyleUnderline"/>
        </w:rPr>
      </w:pPr>
      <w:r w:rsidRPr="00D47573">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D47573">
        <w:rPr>
          <w:sz w:val="16"/>
          <w:szCs w:val="16"/>
        </w:rPr>
        <w:t>spatialis</w:t>
      </w:r>
      <w:proofErr w:type="spellEnd"/>
      <w:r w:rsidRPr="00D47573">
        <w:rPr>
          <w:sz w:val="16"/>
          <w:szCs w:val="16"/>
        </w:rPr>
        <w:t>.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 xml:space="preserve">Of particular concern is the matter of exploitation </w:t>
      </w:r>
      <w:proofErr w:type="spellStart"/>
      <w:r w:rsidRPr="00895F70">
        <w:rPr>
          <w:rStyle w:val="StyleUnderline"/>
        </w:rPr>
        <w:lastRenderedPageBreak/>
        <w:t>licences</w:t>
      </w:r>
      <w:proofErr w:type="spellEnd"/>
      <w:r w:rsidRPr="00895F70">
        <w:rPr>
          <w:rStyle w:val="StyleUnderline"/>
        </w:rPr>
        <w:t xml:space="preserve">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w:t>
      </w:r>
      <w:proofErr w:type="spellStart"/>
      <w:r w:rsidRPr="00D07F41">
        <w:rPr>
          <w:rStyle w:val="StyleUnderline"/>
        </w:rPr>
        <w:t>nationalentities</w:t>
      </w:r>
      <w:proofErr w:type="spellEnd"/>
      <w:r w:rsidRPr="00D07F41">
        <w:rPr>
          <w:rStyle w:val="StyleUnderline"/>
        </w:rPr>
        <w:t xml:space="preserve">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 xml:space="preserve">How such eventual exploitation occurs, and under what precise national and international regulatory and licensing regimes, is thus still a matter for the future to </w:t>
      </w:r>
      <w:proofErr w:type="gramStart"/>
      <w:r w:rsidRPr="00895F70">
        <w:rPr>
          <w:rStyle w:val="StyleUnderline"/>
        </w:rPr>
        <w:t>decide.</w:t>
      </w:r>
      <w:r>
        <w:rPr>
          <w:rStyle w:val="StyleUnderline"/>
        </w:rPr>
        <w:t>¶</w:t>
      </w:r>
      <w:proofErr w:type="gramEnd"/>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 xml:space="preserve">abandonment of the </w:t>
      </w:r>
      <w:proofErr w:type="spellStart"/>
      <w:r w:rsidRPr="00867C6E">
        <w:rPr>
          <w:rStyle w:val="Emphasis"/>
          <w:highlight w:val="yellow"/>
        </w:rPr>
        <w:t>nonappropriation</w:t>
      </w:r>
      <w:proofErr w:type="spellEnd"/>
      <w:r w:rsidRPr="00867C6E">
        <w:rPr>
          <w:rStyle w:val="Emphasis"/>
          <w:highlight w:val="yellow"/>
        </w:rPr>
        <w:t xml:space="preserve">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w:t>
      </w:r>
      <w:r w:rsidRPr="005627CD">
        <w:rPr>
          <w:rStyle w:val="Emphasis"/>
        </w:rPr>
        <w:lastRenderedPageBreak/>
        <w:t>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 xml:space="preserve">for humanity and global sustainable </w:t>
      </w:r>
      <w:proofErr w:type="gramStart"/>
      <w:r w:rsidRPr="00CB1A1D">
        <w:rPr>
          <w:rStyle w:val="StyleUnderline"/>
        </w:rPr>
        <w:t>development.</w:t>
      </w:r>
      <w:r>
        <w:rPr>
          <w:rStyle w:val="StyleUnderline"/>
        </w:rPr>
        <w:t>¶</w:t>
      </w:r>
      <w:proofErr w:type="gramEnd"/>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w:t>
      </w:r>
      <w:proofErr w:type="spellStart"/>
      <w:r w:rsidRPr="00875717">
        <w:rPr>
          <w:rStyle w:val="StyleUnderline"/>
        </w:rPr>
        <w:t>spatialis</w:t>
      </w:r>
      <w:proofErr w:type="spellEnd"/>
      <w:r w:rsidRPr="00875717">
        <w:rPr>
          <w:rStyle w:val="StyleUnderline"/>
        </w:rPr>
        <w:t xml:space="preserve">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4F37A046" w14:textId="77777777" w:rsidR="001A0103" w:rsidRPr="004E07C1" w:rsidRDefault="001A0103" w:rsidP="001A0103">
      <w:pPr>
        <w:tabs>
          <w:tab w:val="left" w:pos="10280"/>
        </w:tabs>
      </w:pPr>
    </w:p>
    <w:p w14:paraId="7FFC9773" w14:textId="77777777" w:rsidR="000320EC" w:rsidRPr="00744C0D" w:rsidRDefault="000320EC" w:rsidP="000320EC">
      <w:pPr>
        <w:pStyle w:val="Heading4"/>
        <w:rPr>
          <w:rFonts w:cs="Calibri"/>
        </w:rPr>
      </w:pPr>
      <w:r w:rsidRPr="00744C0D">
        <w:rPr>
          <w:rFonts w:cs="Calibri"/>
        </w:rPr>
        <w:t xml:space="preserve">Since the national appropriation is banned by the OST, banning private appropriation would ipso facto result in space being a </w:t>
      </w:r>
      <w:proofErr w:type="gramStart"/>
      <w:r w:rsidRPr="00744C0D">
        <w:rPr>
          <w:rFonts w:cs="Calibri"/>
          <w:u w:val="single"/>
        </w:rPr>
        <w:t>global commons</w:t>
      </w:r>
      <w:proofErr w:type="gramEnd"/>
      <w:r w:rsidRPr="00744C0D">
        <w:rPr>
          <w:rFonts w:cs="Calibri"/>
        </w:rPr>
        <w:t xml:space="preserve">, so the plan is </w:t>
      </w:r>
      <w:r w:rsidRPr="00744C0D">
        <w:rPr>
          <w:rFonts w:cs="Calibri"/>
          <w:u w:val="single"/>
        </w:rPr>
        <w:t>not extra T</w:t>
      </w:r>
      <w:r w:rsidRPr="00744C0D">
        <w:rPr>
          <w:rFonts w:cs="Calibri"/>
        </w:rPr>
        <w:t xml:space="preserve"> and is </w:t>
      </w:r>
      <w:r w:rsidRPr="00744C0D">
        <w:rPr>
          <w:rFonts w:cs="Calibri"/>
          <w:u w:val="single"/>
        </w:rPr>
        <w:t>normal means.</w:t>
      </w:r>
    </w:p>
    <w:p w14:paraId="184B030D" w14:textId="77777777" w:rsidR="000320EC" w:rsidRPr="00744C0D" w:rsidRDefault="000320EC" w:rsidP="000320EC"/>
    <w:p w14:paraId="10C0CF56" w14:textId="77777777" w:rsidR="000320EC" w:rsidRPr="00744C0D" w:rsidRDefault="000320EC" w:rsidP="000320EC">
      <w:r w:rsidRPr="00744C0D">
        <w:rPr>
          <w:rStyle w:val="Style13ptBold"/>
        </w:rPr>
        <w:t>Neto 21</w:t>
      </w:r>
      <w:r w:rsidRPr="00744C0D">
        <w:t xml:space="preserve"> [</w:t>
      </w:r>
      <w:proofErr w:type="spellStart"/>
      <w:r w:rsidRPr="00744C0D">
        <w:t>Bittencourt</w:t>
      </w:r>
      <w:proofErr w:type="spellEnd"/>
      <w:r w:rsidRPr="00744C0D">
        <w:t xml:space="preserve"> Neto, </w:t>
      </w:r>
      <w:proofErr w:type="spellStart"/>
      <w:r w:rsidRPr="00744C0D">
        <w:t>Olava</w:t>
      </w:r>
      <w:proofErr w:type="spellEnd"/>
      <w:r w:rsidRPr="00744C0D">
        <w:t xml:space="preserve"> de O. “Chapter 1: Outer Space as a Global Commons and the Role of Space Law,” A Research Agenda for Space Policy, Edward Elgar Publishing, Cheltenham, UK, 2021. https://www.elgaronline.com/view/edcoll/9781800374737/9781800374737.00009.xml] CT</w:t>
      </w:r>
    </w:p>
    <w:p w14:paraId="4FDEBFE7" w14:textId="77777777" w:rsidR="000320EC" w:rsidRPr="00744C0D" w:rsidRDefault="000320EC" w:rsidP="000320EC"/>
    <w:p w14:paraId="2F74DA75" w14:textId="77777777" w:rsidR="000320EC" w:rsidRPr="00744C0D" w:rsidRDefault="000320EC" w:rsidP="000320EC">
      <w:pPr>
        <w:ind w:left="720"/>
        <w:rPr>
          <w:sz w:val="16"/>
        </w:rPr>
      </w:pPr>
      <w:r w:rsidRPr="00744C0D">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applications and services, while outer space and orbital slots have become more congested with an increasing space debris population. </w:t>
      </w:r>
      <w:r w:rsidRPr="00744C0D">
        <w:rPr>
          <w:rStyle w:val="StyleUnderline"/>
        </w:rPr>
        <w:t xml:space="preserve">The </w:t>
      </w:r>
      <w:r w:rsidRPr="00744C0D">
        <w:rPr>
          <w:rStyle w:val="Emphasis"/>
          <w:highlight w:val="yellow"/>
        </w:rPr>
        <w:t>commercialization</w:t>
      </w:r>
      <w:r w:rsidRPr="00744C0D">
        <w:rPr>
          <w:rStyle w:val="StyleUnderline"/>
        </w:rPr>
        <w:t xml:space="preserve"> of space activities </w:t>
      </w:r>
      <w:r w:rsidRPr="00744C0D">
        <w:rPr>
          <w:rStyle w:val="Emphasis"/>
          <w:highlight w:val="yellow"/>
        </w:rPr>
        <w:t>has denounced a growing interest in private</w:t>
      </w:r>
      <w:r w:rsidRPr="00744C0D">
        <w:rPr>
          <w:rStyle w:val="StyleUnderline"/>
        </w:rPr>
        <w:t xml:space="preserve">, non-governmental </w:t>
      </w:r>
      <w:r w:rsidRPr="00744C0D">
        <w:rPr>
          <w:rStyle w:val="Emphasis"/>
          <w:highlight w:val="yellow"/>
        </w:rPr>
        <w:t>uses of</w:t>
      </w:r>
      <w:r w:rsidRPr="00744C0D">
        <w:rPr>
          <w:rStyle w:val="StyleUnderline"/>
        </w:rPr>
        <w:t xml:space="preserve"> outer </w:t>
      </w:r>
      <w:r w:rsidRPr="00744C0D">
        <w:rPr>
          <w:rStyle w:val="Emphasis"/>
          <w:highlight w:val="yellow"/>
        </w:rPr>
        <w:t>space</w:t>
      </w:r>
      <w:r w:rsidRPr="00744C0D">
        <w:rPr>
          <w:rStyle w:val="StyleUnderline"/>
        </w:rPr>
        <w:t>, including space resources.</w:t>
      </w:r>
      <w:r w:rsidRPr="00744C0D">
        <w:rPr>
          <w:sz w:val="16"/>
        </w:rPr>
        <w:t xml:space="preserve"> As such, outer space continues to prove itself as a strategic domain from scientific, economic, and security standpoints. </w:t>
      </w:r>
      <w:r w:rsidRPr="00744C0D">
        <w:rPr>
          <w:rStyle w:val="StyleUnderline"/>
        </w:rPr>
        <w:t xml:space="preserve">As far as international law is concerned, novel </w:t>
      </w:r>
      <w:r w:rsidRPr="00744C0D">
        <w:rPr>
          <w:rStyle w:val="Emphasis"/>
          <w:highlight w:val="yellow"/>
        </w:rPr>
        <w:t>debates have emerged about the ontological nature of</w:t>
      </w:r>
      <w:r w:rsidRPr="00744C0D">
        <w:rPr>
          <w:rStyle w:val="Emphasis"/>
        </w:rPr>
        <w:t xml:space="preserve"> </w:t>
      </w:r>
      <w:r w:rsidRPr="00744C0D">
        <w:rPr>
          <w:rStyle w:val="StyleUnderline"/>
        </w:rPr>
        <w:t xml:space="preserve">outer </w:t>
      </w:r>
      <w:r w:rsidRPr="00744C0D">
        <w:rPr>
          <w:rStyle w:val="Emphasis"/>
          <w:highlight w:val="yellow"/>
        </w:rPr>
        <w:t>space</w:t>
      </w:r>
      <w:r w:rsidRPr="00744C0D">
        <w:rPr>
          <w:rStyle w:val="StyleUnderline"/>
        </w:rPr>
        <w:t xml:space="preserve">. Incredibly vast, magnificent, and complex by nature, it constitutes a unique domain, unlike anywhere else on Earth. </w:t>
      </w:r>
      <w:r w:rsidRPr="00744C0D">
        <w:rPr>
          <w:sz w:val="16"/>
        </w:rPr>
        <w:t xml:space="preserve">Throughout the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 declares that the exploration and </w:t>
      </w:r>
      <w:r w:rsidRPr="00744C0D">
        <w:rPr>
          <w:sz w:val="16"/>
        </w:rPr>
        <w:lastRenderedPageBreak/>
        <w:t>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w:t>
      </w:r>
      <w:proofErr w:type="spellStart"/>
      <w:r w:rsidRPr="00744C0D">
        <w:rPr>
          <w:sz w:val="16"/>
        </w:rPr>
        <w:t>Bittencourt</w:t>
      </w:r>
      <w:proofErr w:type="spellEnd"/>
      <w:r w:rsidRPr="00744C0D">
        <w:rPr>
          <w:sz w:val="16"/>
        </w:rPr>
        <w:t xml:space="preserve">, 2015). Given the evolving nature of space activities and economy, the legal status of outer space has led to intensive debates in various fora. </w:t>
      </w:r>
      <w:r w:rsidRPr="00744C0D">
        <w:rPr>
          <w:rStyle w:val="StyleUnderline"/>
        </w:rPr>
        <w:t xml:space="preserve">By constituting </w:t>
      </w:r>
      <w:r w:rsidRPr="00744C0D">
        <w:rPr>
          <w:rStyle w:val="Emphasis"/>
          <w:highlight w:val="yellow"/>
        </w:rPr>
        <w:t>a resource domain to which all nations have access, but to which none</w:t>
      </w:r>
      <w:r w:rsidRPr="00744C0D">
        <w:rPr>
          <w:rStyle w:val="StyleUnderline"/>
        </w:rPr>
        <w:t xml:space="preserve"> has the right to </w:t>
      </w:r>
      <w:r w:rsidRPr="00744C0D">
        <w:rPr>
          <w:rStyle w:val="Emphasis"/>
          <w:highlight w:val="yellow"/>
        </w:rPr>
        <w:t>claim sovereignty,</w:t>
      </w:r>
      <w:r w:rsidRPr="00744C0D">
        <w:rPr>
          <w:rStyle w:val="StyleUnderline"/>
        </w:rPr>
        <w:t xml:space="preserve"> outer </w:t>
      </w:r>
      <w:r w:rsidRPr="00744C0D">
        <w:rPr>
          <w:rStyle w:val="Emphasis"/>
          <w:highlight w:val="yellow"/>
        </w:rPr>
        <w:t>space may be understood as</w:t>
      </w:r>
      <w:r w:rsidRPr="00744C0D">
        <w:rPr>
          <w:rStyle w:val="StyleUnderline"/>
        </w:rPr>
        <w:t xml:space="preserve"> an example of </w:t>
      </w:r>
      <w:r w:rsidRPr="00744C0D">
        <w:rPr>
          <w:rStyle w:val="Emphasis"/>
          <w:highlight w:val="yellow"/>
        </w:rPr>
        <w:t xml:space="preserve">global commons </w:t>
      </w:r>
      <w:r w:rsidRPr="00744C0D">
        <w:rPr>
          <w:rStyle w:val="StyleUnderline"/>
        </w:rPr>
        <w:t xml:space="preserve">– similarly to the high seas, deep seabed, and Antarctica </w:t>
      </w:r>
      <w:r w:rsidRPr="00744C0D">
        <w:rPr>
          <w:sz w:val="16"/>
        </w:rPr>
        <w:t xml:space="preserve">(Buck, 1998, p. 6). Therefore, outer space and its natural resources, including those located at the Moon and other celestial bodies, are not subject to national appropriation by any means. </w:t>
      </w:r>
      <w:r w:rsidRPr="00744C0D">
        <w:rPr>
          <w:rStyle w:val="StyleUnderline"/>
        </w:rPr>
        <w:t xml:space="preserve">The legal status of outer space as a </w:t>
      </w:r>
      <w:proofErr w:type="gramStart"/>
      <w:r w:rsidRPr="00744C0D">
        <w:rPr>
          <w:rStyle w:val="StyleUnderline"/>
        </w:rPr>
        <w:t>global commons</w:t>
      </w:r>
      <w:proofErr w:type="gramEnd"/>
      <w:r w:rsidRPr="00744C0D">
        <w:rPr>
          <w:rStyle w:val="StyleUnderline"/>
        </w:rPr>
        <w:t xml:space="preserve"> is of extraordinary importance and relevance for space law and space policy.</w:t>
      </w:r>
      <w:r w:rsidRPr="00744C0D">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p>
    <w:p w14:paraId="30ED96AB" w14:textId="77777777" w:rsidR="000320EC" w:rsidRPr="00744C0D" w:rsidRDefault="000320EC" w:rsidP="000320EC">
      <w:pPr>
        <w:ind w:left="720"/>
        <w:rPr>
          <w:sz w:val="16"/>
          <w:szCs w:val="16"/>
        </w:rPr>
      </w:pPr>
      <w:r w:rsidRPr="00744C0D">
        <w:rPr>
          <w:sz w:val="16"/>
          <w:szCs w:val="16"/>
        </w:rPr>
        <w:t>2. Key problems and conflicts</w:t>
      </w:r>
    </w:p>
    <w:p w14:paraId="25B9E1A2" w14:textId="77777777" w:rsidR="000320EC" w:rsidRPr="00744C0D" w:rsidRDefault="000320EC" w:rsidP="000320EC">
      <w:pPr>
        <w:ind w:left="720"/>
        <w:rPr>
          <w:sz w:val="16"/>
        </w:rPr>
      </w:pPr>
      <w:r w:rsidRPr="00744C0D">
        <w:rPr>
          <w:rStyle w:val="Emphasis"/>
          <w:highlight w:val="yellow"/>
        </w:rPr>
        <w:t>In space law</w:t>
      </w:r>
      <w:r w:rsidRPr="00744C0D">
        <w:rPr>
          <w:rStyle w:val="StyleUnderline"/>
        </w:rPr>
        <w:t xml:space="preserve"> as in space policy, </w:t>
      </w:r>
      <w:r w:rsidRPr="00744C0D">
        <w:rPr>
          <w:rStyle w:val="Emphasis"/>
          <w:highlight w:val="yellow"/>
        </w:rPr>
        <w:t xml:space="preserve">words matter. By legally classifying outer space as a </w:t>
      </w:r>
      <w:proofErr w:type="gramStart"/>
      <w:r w:rsidRPr="00744C0D">
        <w:rPr>
          <w:rStyle w:val="Emphasis"/>
          <w:highlight w:val="yellow"/>
        </w:rPr>
        <w:t>global commons</w:t>
      </w:r>
      <w:proofErr w:type="gramEnd"/>
      <w:r w:rsidRPr="00744C0D">
        <w:rPr>
          <w:rStyle w:val="Emphasis"/>
          <w:highlight w:val="yellow"/>
        </w:rPr>
        <w:t>,</w:t>
      </w:r>
      <w:r w:rsidRPr="00744C0D">
        <w:rPr>
          <w:rStyle w:val="StyleUnderline"/>
        </w:rPr>
        <w:t xml:space="preserve"> relevant political </w:t>
      </w:r>
      <w:r w:rsidRPr="00744C0D">
        <w:rPr>
          <w:rStyle w:val="Emphasis"/>
          <w:highlight w:val="yellow"/>
        </w:rPr>
        <w:t>consequences, both national and international, naturally ensue</w:t>
      </w:r>
      <w:r w:rsidRPr="00744C0D">
        <w:rPr>
          <w:rStyle w:val="StyleUnderline"/>
        </w:rPr>
        <w:t>.</w:t>
      </w:r>
      <w:r w:rsidRPr="00744C0D">
        <w:rPr>
          <w:sz w:val="16"/>
        </w:rPr>
        <w:t xml:space="preserve"> In order to properly understand the nuances and avoid misconceptions, one should revisit principles of international law. Centuries of customs, often based on Roman law concepts, have led to important regulations and definitions. The proper evaluation of those concepts may illuminate the path forwards.</w:t>
      </w:r>
    </w:p>
    <w:p w14:paraId="6711D093" w14:textId="77777777" w:rsidR="000320EC" w:rsidRPr="00744C0D" w:rsidRDefault="000320EC" w:rsidP="000320EC">
      <w:pPr>
        <w:ind w:left="720"/>
        <w:rPr>
          <w:sz w:val="16"/>
          <w:szCs w:val="16"/>
        </w:rPr>
      </w:pPr>
      <w:r w:rsidRPr="00744C0D">
        <w:rPr>
          <w:sz w:val="16"/>
          <w:szCs w:val="16"/>
        </w:rPr>
        <w:t>Global Commons Concept</w:t>
      </w:r>
    </w:p>
    <w:p w14:paraId="317B979B" w14:textId="77777777" w:rsidR="000320EC" w:rsidRPr="00744C0D" w:rsidRDefault="000320EC" w:rsidP="000320EC">
      <w:pPr>
        <w:ind w:left="720"/>
        <w:rPr>
          <w:sz w:val="16"/>
        </w:rPr>
      </w:pPr>
      <w:r w:rsidRPr="00744C0D">
        <w:rPr>
          <w:sz w:val="16"/>
        </w:rPr>
        <w:t xml:space="preserve">Legally defining “global commons” has proved to be a challenge, leading to incompatible views. </w:t>
      </w:r>
      <w:r w:rsidRPr="00744C0D">
        <w:rPr>
          <w:rStyle w:val="Emphasis"/>
          <w:highlight w:val="yellow"/>
        </w:rPr>
        <w:t>Global commons are</w:t>
      </w:r>
      <w:r w:rsidRPr="00744C0D">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744C0D">
        <w:rPr>
          <w:sz w:val="16"/>
        </w:rPr>
        <w:t xml:space="preserve">More specifically, reference should be made to the notions of res nullius and res communis, applicable to domains not subjected to rights of a specific subject. </w:t>
      </w:r>
      <w:proofErr w:type="gramStart"/>
      <w:r w:rsidRPr="00744C0D">
        <w:rPr>
          <w:sz w:val="16"/>
        </w:rPr>
        <w:t>Res</w:t>
      </w:r>
      <w:proofErr w:type="gramEnd"/>
      <w:r w:rsidRPr="00744C0D">
        <w:rPr>
          <w:sz w:val="16"/>
        </w:rPr>
        <w:t xml:space="preserve"> nullius is understood as encompassing things belonging to no one or areas free to be acquired by occupatio.1 Terrae nullius, a derivative international law concept, is applicable to unclaimed areas that may be occupied by states (Rose, 2003; Shaw, 2017, p. 372). </w:t>
      </w:r>
      <w:r w:rsidRPr="00744C0D">
        <w:rPr>
          <w:rStyle w:val="Emphasis"/>
          <w:highlight w:val="yellow"/>
        </w:rPr>
        <w:t>Not subjected to exclusive sovereignty</w:t>
      </w:r>
      <w:r w:rsidRPr="00744C0D">
        <w:rPr>
          <w:rStyle w:val="StyleUnderline"/>
        </w:rPr>
        <w:t xml:space="preserve">, global commons </w:t>
      </w:r>
      <w:r w:rsidRPr="00744C0D">
        <w:rPr>
          <w:rStyle w:val="Emphasis"/>
          <w:highlight w:val="yellow"/>
        </w:rPr>
        <w:t>may either be unowned</w:t>
      </w:r>
      <w:r w:rsidRPr="00744C0D">
        <w:rPr>
          <w:rStyle w:val="StyleUnderline"/>
        </w:rPr>
        <w:t xml:space="preserve"> resource </w:t>
      </w:r>
      <w:r w:rsidRPr="00744C0D">
        <w:rPr>
          <w:rStyle w:val="Emphasis"/>
          <w:highlight w:val="yellow"/>
        </w:rPr>
        <w:t xml:space="preserve">domains, or deemed as belonging to the international community in </w:t>
      </w:r>
      <w:proofErr w:type="spellStart"/>
      <w:r w:rsidRPr="00744C0D">
        <w:rPr>
          <w:rStyle w:val="Emphasis"/>
          <w:highlight w:val="yellow"/>
        </w:rPr>
        <w:t>totum</w:t>
      </w:r>
      <w:proofErr w:type="spellEnd"/>
      <w:r w:rsidRPr="00744C0D">
        <w:rPr>
          <w:sz w:val="16"/>
        </w:rPr>
        <w:t xml:space="preserve">. </w:t>
      </w:r>
      <w:proofErr w:type="spellStart"/>
      <w:r w:rsidRPr="00744C0D">
        <w:rPr>
          <w:rStyle w:val="StyleUnderline"/>
        </w:rPr>
        <w:t>Soroos</w:t>
      </w:r>
      <w:proofErr w:type="spellEnd"/>
      <w:r w:rsidRPr="00744C0D">
        <w:rPr>
          <w:rStyle w:val="StyleUnderline"/>
        </w:rPr>
        <w:t xml:space="preserve"> explains that unowned domains can be regarded as commons if generally understood that </w:t>
      </w:r>
      <w:r w:rsidRPr="00744C0D">
        <w:rPr>
          <w:rStyle w:val="Emphasis"/>
          <w:highlight w:val="yellow"/>
        </w:rPr>
        <w:t>they cannot be claimed by any individual actor,</w:t>
      </w:r>
      <w:r w:rsidRPr="00744C0D">
        <w:rPr>
          <w:rStyle w:val="StyleUnderline"/>
        </w:rPr>
        <w:t xml:space="preserve"> neither partially </w:t>
      </w:r>
      <w:proofErr w:type="gramStart"/>
      <w:r w:rsidRPr="00744C0D">
        <w:rPr>
          <w:rStyle w:val="StyleUnderline"/>
        </w:rPr>
        <w:t>nor as a whole</w:t>
      </w:r>
      <w:proofErr w:type="gramEnd"/>
      <w:r w:rsidRPr="00744C0D">
        <w:rPr>
          <w:rStyle w:val="StyleUnderline"/>
        </w:rPr>
        <w:t xml:space="preserve">. </w:t>
      </w:r>
      <w:r w:rsidRPr="00744C0D">
        <w:rPr>
          <w:rStyle w:val="Emphasis"/>
          <w:highlight w:val="yellow"/>
        </w:rPr>
        <w:t>A regulatory scheme may</w:t>
      </w:r>
      <w:r w:rsidRPr="00744C0D">
        <w:rPr>
          <w:rStyle w:val="Emphasis"/>
        </w:rPr>
        <w:t xml:space="preserve"> </w:t>
      </w:r>
      <w:r w:rsidRPr="00744C0D">
        <w:rPr>
          <w:rStyle w:val="StyleUnderline"/>
        </w:rPr>
        <w:t xml:space="preserve">eventually </w:t>
      </w:r>
      <w:r w:rsidRPr="00744C0D">
        <w:rPr>
          <w:rStyle w:val="Emphasis"/>
          <w:highlight w:val="yellow"/>
        </w:rPr>
        <w:t>be accorded by users, to reflect shared interests</w:t>
      </w:r>
      <w:r w:rsidRPr="00744C0D">
        <w:rPr>
          <w:rStyle w:val="StyleUnderline"/>
        </w:rPr>
        <w:t>. On the other hand, domains considered as belonging to the international community presume that all states are their partial owners, therefore legitimized to take part in the decision-making processes related to its uses</w:t>
      </w:r>
      <w:r w:rsidRPr="00744C0D">
        <w:rPr>
          <w:sz w:val="16"/>
        </w:rPr>
        <w:t xml:space="preserve"> (</w:t>
      </w:r>
      <w:proofErr w:type="spellStart"/>
      <w:r w:rsidRPr="00744C0D">
        <w:rPr>
          <w:sz w:val="16"/>
        </w:rPr>
        <w:t>Soroos</w:t>
      </w:r>
      <w:proofErr w:type="spellEnd"/>
      <w:r w:rsidRPr="00744C0D">
        <w:rPr>
          <w:sz w:val="16"/>
        </w:rPr>
        <w:t>, 2001, p. 45).</w:t>
      </w:r>
    </w:p>
    <w:p w14:paraId="240C8A74" w14:textId="77777777" w:rsidR="00E42E4C" w:rsidRPr="001A0103" w:rsidRDefault="00E42E4C" w:rsidP="001A0103"/>
    <w:sectPr w:rsidR="00E42E4C" w:rsidRPr="001A01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0103"/>
    <w:rsid w:val="000029E3"/>
    <w:rsid w:val="000029E8"/>
    <w:rsid w:val="00004225"/>
    <w:rsid w:val="000066CA"/>
    <w:rsid w:val="00007264"/>
    <w:rsid w:val="000076A9"/>
    <w:rsid w:val="00014FAD"/>
    <w:rsid w:val="00015D2A"/>
    <w:rsid w:val="0002490B"/>
    <w:rsid w:val="00026465"/>
    <w:rsid w:val="00030204"/>
    <w:rsid w:val="000312A0"/>
    <w:rsid w:val="000320EC"/>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103"/>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0D3"/>
    <w:rsid w:val="005519C2"/>
    <w:rsid w:val="005523E0"/>
    <w:rsid w:val="0055320F"/>
    <w:rsid w:val="0055699B"/>
    <w:rsid w:val="0056020A"/>
    <w:rsid w:val="00563D3D"/>
    <w:rsid w:val="005659AA"/>
    <w:rsid w:val="005676E8"/>
    <w:rsid w:val="00572249"/>
    <w:rsid w:val="00577C12"/>
    <w:rsid w:val="0058073A"/>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5F9"/>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6C4"/>
    <w:rsid w:val="008B032E"/>
    <w:rsid w:val="008C0FA2"/>
    <w:rsid w:val="008C2342"/>
    <w:rsid w:val="008C77B6"/>
    <w:rsid w:val="008D1B91"/>
    <w:rsid w:val="008D724A"/>
    <w:rsid w:val="008E5AE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41E"/>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DC6EF6"/>
  <w14:defaultImageDpi w14:val="300"/>
  <w15:docId w15:val="{90F2CCA9-58D0-C145-BE9D-791D77161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320E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320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20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0320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0320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320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20EC"/>
  </w:style>
  <w:style w:type="character" w:customStyle="1" w:styleId="Heading1Char">
    <w:name w:val="Heading 1 Char"/>
    <w:aliases w:val="Pocket Char"/>
    <w:basedOn w:val="DefaultParagraphFont"/>
    <w:link w:val="Heading1"/>
    <w:uiPriority w:val="9"/>
    <w:rsid w:val="000320E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320EC"/>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0320E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320E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320E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0320E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0320E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320E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320EC"/>
    <w:rPr>
      <w:color w:val="auto"/>
      <w:u w:val="none"/>
    </w:rPr>
  </w:style>
  <w:style w:type="paragraph" w:styleId="DocumentMap">
    <w:name w:val="Document Map"/>
    <w:basedOn w:val="Normal"/>
    <w:link w:val="DocumentMapChar"/>
    <w:uiPriority w:val="99"/>
    <w:semiHidden/>
    <w:unhideWhenUsed/>
    <w:rsid w:val="000320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20EC"/>
    <w:rPr>
      <w:rFonts w:ascii="Lucida Grande" w:hAnsi="Lucida Grande" w:cs="Lucida Grande"/>
    </w:rPr>
  </w:style>
  <w:style w:type="paragraph" w:customStyle="1" w:styleId="Emphasis1">
    <w:name w:val="Emphasis1"/>
    <w:basedOn w:val="Normal"/>
    <w:link w:val="Emphasis"/>
    <w:autoRedefine/>
    <w:uiPriority w:val="20"/>
    <w:qFormat/>
    <w:rsid w:val="001A010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A010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1A0103"/>
    <w:pPr>
      <w:ind w:left="720"/>
      <w:contextualSpacing/>
    </w:pPr>
  </w:style>
  <w:style w:type="character" w:styleId="CommentReference">
    <w:name w:val="annotation reference"/>
    <w:basedOn w:val="DefaultParagraphFont"/>
    <w:uiPriority w:val="99"/>
    <w:semiHidden/>
    <w:unhideWhenUsed/>
    <w:rsid w:val="001A0103"/>
    <w:rPr>
      <w:sz w:val="16"/>
      <w:szCs w:val="16"/>
    </w:rPr>
  </w:style>
  <w:style w:type="paragraph" w:styleId="CommentText">
    <w:name w:val="annotation text"/>
    <w:basedOn w:val="Normal"/>
    <w:link w:val="CommentTextChar"/>
    <w:uiPriority w:val="99"/>
    <w:semiHidden/>
    <w:unhideWhenUsed/>
    <w:rsid w:val="001A0103"/>
    <w:pPr>
      <w:spacing w:line="240" w:lineRule="auto"/>
    </w:pPr>
    <w:rPr>
      <w:sz w:val="20"/>
      <w:szCs w:val="20"/>
    </w:rPr>
  </w:style>
  <w:style w:type="character" w:customStyle="1" w:styleId="CommentTextChar">
    <w:name w:val="Comment Text Char"/>
    <w:basedOn w:val="DefaultParagraphFont"/>
    <w:link w:val="CommentText"/>
    <w:uiPriority w:val="99"/>
    <w:semiHidden/>
    <w:rsid w:val="001A0103"/>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D1F32BF-F90F-5D47-9EA0-13039F7D2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15872</Words>
  <Characters>90476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Pressman, Penelope</cp:lastModifiedBy>
  <cp:revision>2</cp:revision>
  <dcterms:created xsi:type="dcterms:W3CDTF">2022-03-18T17:57:00Z</dcterms:created>
  <dcterms:modified xsi:type="dcterms:W3CDTF">2022-03-18T17:57:00Z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