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9BE5C" w14:textId="0B133E10" w:rsidR="00657786" w:rsidRDefault="00657786" w:rsidP="00657786">
      <w:pPr>
        <w:pStyle w:val="Heading3"/>
      </w:pPr>
      <w:r>
        <w:t xml:space="preserve">Income Inequality </w:t>
      </w:r>
    </w:p>
    <w:p w14:paraId="5845335F" w14:textId="77777777" w:rsidR="001F67F6" w:rsidRDefault="001F67F6" w:rsidP="001F67F6">
      <w:pPr>
        <w:pStyle w:val="Heading4"/>
      </w:pPr>
      <w:r>
        <w:t xml:space="preserve">Global Economic Inequality on the Rise </w:t>
      </w:r>
    </w:p>
    <w:p w14:paraId="71D0999A" w14:textId="77777777" w:rsidR="001F67F6" w:rsidRPr="00977206" w:rsidRDefault="001F67F6" w:rsidP="001F67F6">
      <w:r w:rsidRPr="00977206">
        <w:t xml:space="preserve">World Bank, 20 - ("Rising inequality affecting more than two-thirds of the globe, but it’s not inevitable: new UN report," UN News, 1-21-2020, </w:t>
      </w:r>
      <w:hyperlink r:id="rId9" w:history="1">
        <w:r w:rsidRPr="00DF3FB0">
          <w:rPr>
            <w:rStyle w:val="Hyperlink"/>
          </w:rPr>
          <w:t>https://news.un.org/en/story/2020/01/1055681)/AK</w:t>
        </w:r>
      </w:hyperlink>
    </w:p>
    <w:p w14:paraId="7C40AD4C" w14:textId="5530DC01" w:rsidR="001F67F6" w:rsidRPr="001F67F6" w:rsidRDefault="001F67F6" w:rsidP="003E36BF">
      <w:pPr>
        <w:ind w:left="720"/>
        <w:rPr>
          <w:sz w:val="14"/>
        </w:rPr>
      </w:pPr>
      <w:r w:rsidRPr="00031B9F">
        <w:rPr>
          <w:sz w:val="14"/>
        </w:rPr>
        <w:t xml:space="preserve">The World Social Report 2020, published by the UN Department of Economic and Social Affairs (DESA), shows that </w:t>
      </w:r>
      <w:r w:rsidRPr="00BA3457">
        <w:rPr>
          <w:rStyle w:val="Emphasis"/>
          <w:highlight w:val="yellow"/>
        </w:rPr>
        <w:t>income inequality has increased in most developed countries, and some middle-income</w:t>
      </w:r>
      <w:r w:rsidRPr="00BA3457">
        <w:rPr>
          <w:rStyle w:val="Emphasis"/>
        </w:rPr>
        <w:t xml:space="preserve"> </w:t>
      </w:r>
      <w:r w:rsidRPr="00031B9F">
        <w:rPr>
          <w:sz w:val="14"/>
        </w:rPr>
        <w:t xml:space="preserve">countries - including China, which has the world’s fastest growing economy. The challenges are underscored by UN chief António Guterres in the foreword, in which he states that the world is confronting “the harsh realities of a deeply unequal global landscape”, in which </w:t>
      </w:r>
      <w:r w:rsidRPr="00BA3457">
        <w:rPr>
          <w:rStyle w:val="Emphasis"/>
          <w:highlight w:val="yellow"/>
        </w:rPr>
        <w:t>economic woes, inequalities and job insecurity have led to mass protests in both developed and developing countries.</w:t>
      </w:r>
      <w:r>
        <w:rPr>
          <w:rStyle w:val="Emphasis"/>
        </w:rPr>
        <w:t xml:space="preserve"> </w:t>
      </w:r>
      <w:r w:rsidRPr="00031B9F">
        <w:rPr>
          <w:rStyle w:val="Emphasis"/>
          <w:highlight w:val="yellow"/>
        </w:rPr>
        <w:t>“Income disparities and a lack of opportunities”,</w:t>
      </w:r>
      <w:r w:rsidRPr="00031B9F">
        <w:rPr>
          <w:sz w:val="14"/>
        </w:rPr>
        <w:t xml:space="preserve"> he writes, </w:t>
      </w:r>
      <w:r w:rsidRPr="00031B9F">
        <w:rPr>
          <w:rStyle w:val="Emphasis"/>
          <w:highlight w:val="yellow"/>
        </w:rPr>
        <w:t>“are creating a vicious cycle of inequality, frustration and discontent across generations.”</w:t>
      </w:r>
      <w:r w:rsidRPr="00031B9F">
        <w:rPr>
          <w:sz w:val="14"/>
        </w:rPr>
        <w:t xml:space="preserve"> ‘The one per cent’ winners take (almost) all The study shows that </w:t>
      </w:r>
      <w:r w:rsidRPr="00031B9F">
        <w:rPr>
          <w:rStyle w:val="Emphasis"/>
          <w:highlight w:val="yellow"/>
        </w:rPr>
        <w:t>the richest one per cent of the population are the big winners in the changing global economy</w:t>
      </w:r>
      <w:r w:rsidRPr="00031B9F">
        <w:rPr>
          <w:sz w:val="14"/>
        </w:rPr>
        <w:t xml:space="preserve">, increasing their share of income between 1990 and 2015, while at the other end of the scale, </w:t>
      </w:r>
      <w:r w:rsidRPr="00031B9F">
        <w:rPr>
          <w:rStyle w:val="Emphasis"/>
          <w:highlight w:val="yellow"/>
        </w:rPr>
        <w:t>the bottom 40 per cent earned less than a quarter of income in all countries surveyed.</w:t>
      </w:r>
      <w:r>
        <w:rPr>
          <w:rStyle w:val="Emphasis"/>
        </w:rPr>
        <w:t xml:space="preserve"> </w:t>
      </w:r>
      <w:r w:rsidRPr="00031B9F">
        <w:rPr>
          <w:sz w:val="14"/>
        </w:rPr>
        <w:t>One of the consequences of inequality within societies, notes the report, is slower economic growth</w:t>
      </w:r>
      <w:r w:rsidRPr="00031B9F">
        <w:rPr>
          <w:rStyle w:val="Emphasis"/>
          <w:highlight w:val="yellow"/>
        </w:rPr>
        <w:t>. In unequal societies,</w:t>
      </w:r>
      <w:r w:rsidRPr="00031B9F">
        <w:rPr>
          <w:sz w:val="14"/>
        </w:rPr>
        <w:t xml:space="preserve"> with wide disparities in areas such as health care and education, </w:t>
      </w:r>
      <w:r w:rsidRPr="00031B9F">
        <w:rPr>
          <w:rStyle w:val="Emphasis"/>
          <w:highlight w:val="yellow"/>
        </w:rPr>
        <w:t>people are more likely to remain trapped in poverty,</w:t>
      </w:r>
      <w:r w:rsidRPr="00031B9F">
        <w:rPr>
          <w:sz w:val="14"/>
        </w:rPr>
        <w:t xml:space="preserve"> across several generations. Between countries, the difference in average incomes is reducing, with China and other Asian nations driving growth in the global economy. Nevertheless, there are still stark differences between the richest and poorest countries and regions: the average income in North America, for example, is 16 times higher than that of people in Sub-Saharan Africa.</w:t>
      </w:r>
    </w:p>
    <w:p w14:paraId="08F30FAA" w14:textId="26FFB118" w:rsidR="00657786" w:rsidRPr="008D0310" w:rsidRDefault="00657786" w:rsidP="00657786">
      <w:pPr>
        <w:keepNext/>
        <w:keepLines/>
        <w:spacing w:before="40" w:after="0"/>
        <w:outlineLvl w:val="3"/>
        <w:rPr>
          <w:rFonts w:eastAsia="MS Gothic" w:cs="Times New Roman"/>
          <w:b/>
          <w:iCs/>
          <w:sz w:val="26"/>
        </w:rPr>
      </w:pPr>
      <w:r>
        <w:rPr>
          <w:rFonts w:eastAsia="MS Gothic" w:cs="Times New Roman"/>
          <w:b/>
          <w:iCs/>
          <w:sz w:val="26"/>
        </w:rPr>
        <w:t>Unions give workers enough leverage to effectively negotiate with their employers.</w:t>
      </w:r>
    </w:p>
    <w:p w14:paraId="6FAC97B0" w14:textId="77777777" w:rsidR="00657786" w:rsidRPr="008D0310" w:rsidRDefault="00657786" w:rsidP="00657786">
      <w:pPr>
        <w:rPr>
          <w:rFonts w:eastAsia="Cambria"/>
        </w:rPr>
      </w:pPr>
      <w:r>
        <w:rPr>
          <w:rStyle w:val="Style13ptBold"/>
        </w:rPr>
        <w:t xml:space="preserve">Hayes ‘ 21 - </w:t>
      </w:r>
      <w:r w:rsidRPr="008D0310">
        <w:rPr>
          <w:rFonts w:eastAsia="Cambria"/>
        </w:rPr>
        <w:t xml:space="preserve">Hayes, Lydia, et al. “Trade Unions and Economic Inequality.” Institute of Employment Rights Journal, vol. 4, no., Pluto Journals, 2021, pp. 118–41, </w:t>
      </w:r>
      <w:hyperlink r:id="rId10" w:history="1">
        <w:r w:rsidRPr="008D0310">
          <w:rPr>
            <w:rFonts w:eastAsia="Cambria"/>
          </w:rPr>
          <w:t>https://doi.org/10.13169/instemplrighj.4.0.0118</w:t>
        </w:r>
      </w:hyperlink>
      <w:r w:rsidRPr="008D0310">
        <w:rPr>
          <w:rFonts w:eastAsia="Cambria"/>
        </w:rPr>
        <w:t xml:space="preserve">. AK </w:t>
      </w:r>
    </w:p>
    <w:p w14:paraId="4B443E36" w14:textId="77777777" w:rsidR="00657786" w:rsidRPr="008D0310" w:rsidRDefault="00657786" w:rsidP="00657786">
      <w:pPr>
        <w:ind w:left="720"/>
        <w:rPr>
          <w:rFonts w:eastAsia="Cambria"/>
          <w:sz w:val="12"/>
        </w:rPr>
      </w:pPr>
      <w:r w:rsidRPr="008D0310">
        <w:rPr>
          <w:rFonts w:eastAsia="Cambria"/>
          <w:sz w:val="12"/>
        </w:rPr>
        <w:t xml:space="preserve">How trade </w:t>
      </w:r>
      <w:r w:rsidRPr="00A6305B">
        <w:rPr>
          <w:rStyle w:val="StyleUnderline"/>
          <w:highlight w:val="yellow"/>
        </w:rPr>
        <w:t>unions promote economic equality</w:t>
      </w:r>
      <w:r w:rsidRPr="008D0310">
        <w:rPr>
          <w:rFonts w:eastAsia="Cambria"/>
          <w:sz w:val="12"/>
        </w:rPr>
        <w:t xml:space="preserve">. </w:t>
      </w:r>
      <w:r w:rsidRPr="00A6305B">
        <w:rPr>
          <w:rStyle w:val="StyleUnderline"/>
          <w:highlight w:val="yellow"/>
        </w:rPr>
        <w:t>The economic clout of an employer is much stronger than the negotiating capacity of an individual worker who needs to earn a living.</w:t>
      </w:r>
      <w:r w:rsidRPr="008D0310">
        <w:rPr>
          <w:rFonts w:eastAsia="Cambria"/>
          <w:sz w:val="12"/>
        </w:rPr>
        <w:t xml:space="preserve"> Trade </w:t>
      </w:r>
      <w:r w:rsidRPr="00A6305B">
        <w:rPr>
          <w:rStyle w:val="StyleUnderline"/>
          <w:highlight w:val="yellow"/>
        </w:rPr>
        <w:t>unions aim to balance out this uneven power relationship.</w:t>
      </w:r>
      <w:r w:rsidRPr="008D0310">
        <w:rPr>
          <w:rFonts w:eastAsia="Cambria"/>
          <w:sz w:val="12"/>
        </w:rPr>
        <w:t xml:space="preserve"> As democratic </w:t>
      </w:r>
      <w:proofErr w:type="spellStart"/>
      <w:r w:rsidRPr="008D0310">
        <w:rPr>
          <w:rFonts w:eastAsia="Cambria"/>
          <w:sz w:val="12"/>
        </w:rPr>
        <w:t>organisations</w:t>
      </w:r>
      <w:proofErr w:type="spellEnd"/>
      <w:r w:rsidRPr="008D0310">
        <w:rPr>
          <w:rFonts w:eastAsia="Cambria"/>
          <w:sz w:val="12"/>
        </w:rPr>
        <w:t xml:space="preserve">, trade unions represent their membership independently of managerial or government control. Having access to a collective voice through trade unions offers opportunities that are not otherwise available to individual workers.. </w:t>
      </w:r>
      <w:r w:rsidRPr="00A6305B">
        <w:rPr>
          <w:rStyle w:val="StyleUnderline"/>
          <w:highlight w:val="yellow"/>
        </w:rPr>
        <w:t>Without</w:t>
      </w:r>
      <w:r w:rsidRPr="008D0310">
        <w:rPr>
          <w:rFonts w:eastAsia="Cambria"/>
          <w:sz w:val="12"/>
        </w:rPr>
        <w:t xml:space="preserve"> trade </w:t>
      </w:r>
      <w:r w:rsidRPr="00A6305B">
        <w:rPr>
          <w:rStyle w:val="StyleUnderline"/>
          <w:highlight w:val="yellow"/>
        </w:rPr>
        <w:t>unions</w:t>
      </w:r>
      <w:r w:rsidRPr="008D0310">
        <w:rPr>
          <w:rFonts w:eastAsia="Cambria"/>
          <w:sz w:val="12"/>
        </w:rPr>
        <w:t xml:space="preserve">, the realities of working life mean that </w:t>
      </w:r>
      <w:r w:rsidRPr="00A6305B">
        <w:rPr>
          <w:rStyle w:val="StyleUnderline"/>
          <w:highlight w:val="yellow"/>
        </w:rPr>
        <w:t>individual workers are under pressure to simply accept the pay and conditions that an employer presents to them. To do otherwise risks missing out on the chance of a job or being dismissed.</w:t>
      </w:r>
      <w:r w:rsidRPr="008D0310">
        <w:rPr>
          <w:rFonts w:eastAsia="Cambria"/>
          <w:sz w:val="12"/>
        </w:rPr>
        <w:t xml:space="preserve"> </w:t>
      </w:r>
      <w:r w:rsidRPr="00A6305B">
        <w:rPr>
          <w:rStyle w:val="StyleUnderline"/>
          <w:highlight w:val="yellow"/>
        </w:rPr>
        <w:t>The bargaining power of</w:t>
      </w:r>
      <w:r w:rsidRPr="008D0310">
        <w:rPr>
          <w:rFonts w:eastAsia="Cambria"/>
          <w:sz w:val="12"/>
        </w:rPr>
        <w:t xml:space="preserve"> trade </w:t>
      </w:r>
      <w:r w:rsidRPr="00A6305B">
        <w:rPr>
          <w:rStyle w:val="StyleUnderline"/>
          <w:highlight w:val="yellow"/>
        </w:rPr>
        <w:t>unions has the potential to defend existing employment conditions, so that new workers are not brought in on lower rates of pay or forced to accept other terms which are inferior.</w:t>
      </w:r>
      <w:r w:rsidRPr="008D0310">
        <w:rPr>
          <w:rFonts w:eastAsia="Cambria"/>
          <w:sz w:val="12"/>
        </w:rPr>
        <w:t xml:space="preserve"> Even when a worker is well-established in a job, should an employer decide to make cut backs or change hours of work, it can be exceptionally difficult to protect pay or terms and conditions on an individual basis. Employers are attentive to economic peaks and troughs and they are acutely aware of the potential benefits of cheap replacement </w:t>
      </w:r>
      <w:proofErr w:type="spellStart"/>
      <w:r w:rsidRPr="008D0310">
        <w:rPr>
          <w:rFonts w:eastAsia="Cambria"/>
          <w:sz w:val="12"/>
        </w:rPr>
        <w:t>labour</w:t>
      </w:r>
      <w:proofErr w:type="spellEnd"/>
      <w:r w:rsidRPr="008D0310">
        <w:rPr>
          <w:rFonts w:eastAsia="Cambria"/>
          <w:sz w:val="12"/>
        </w:rPr>
        <w:t xml:space="preserve"> when employment opportunities are scarce. Trade unions can introduce some balance into an otherwise very one-sided situation by requiring that an employer negotiate with the whole workforce. </w:t>
      </w:r>
    </w:p>
    <w:p w14:paraId="14138073" w14:textId="77777777" w:rsidR="00657786" w:rsidRPr="00F45C85" w:rsidRDefault="00657786" w:rsidP="00657786">
      <w:pPr>
        <w:keepNext/>
        <w:keepLines/>
        <w:spacing w:before="40" w:after="0"/>
        <w:outlineLvl w:val="3"/>
        <w:rPr>
          <w:rFonts w:eastAsia="MS Gothic" w:cs="Times New Roman"/>
          <w:b/>
          <w:iCs/>
          <w:sz w:val="26"/>
        </w:rPr>
      </w:pPr>
      <w:r w:rsidRPr="00F45C85">
        <w:rPr>
          <w:rFonts w:eastAsia="MS Gothic" w:cs="Times New Roman"/>
          <w:b/>
          <w:iCs/>
          <w:sz w:val="26"/>
        </w:rPr>
        <w:t>A right to strike for workers w</w:t>
      </w:r>
      <w:r>
        <w:rPr>
          <w:rFonts w:eastAsia="MS Gothic" w:cs="Times New Roman"/>
          <w:b/>
          <w:iCs/>
          <w:sz w:val="26"/>
        </w:rPr>
        <w:t>ould improve working conditions, reduce inequality, and raise worker pay.</w:t>
      </w:r>
    </w:p>
    <w:p w14:paraId="4B3385A8" w14:textId="77777777" w:rsidR="00657786" w:rsidRPr="00F45C85" w:rsidRDefault="00657786" w:rsidP="00657786">
      <w:pPr>
        <w:rPr>
          <w:rFonts w:eastAsia="Cambria"/>
        </w:rPr>
      </w:pPr>
      <w:r>
        <w:rPr>
          <w:rStyle w:val="Style13ptBold"/>
        </w:rPr>
        <w:t xml:space="preserve">Myall ’19 - </w:t>
      </w:r>
      <w:r w:rsidRPr="00F45C85">
        <w:rPr>
          <w:rFonts w:eastAsia="Cambria"/>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11" w:history="1">
        <w:r w:rsidRPr="00F45C85">
          <w:rPr>
            <w:rFonts w:eastAsia="Cambria"/>
          </w:rPr>
          <w:t>https://www.mecep.org/blog/right-to-strike-would-level-the-playing-field-for-public-workers-with-benefits-for-all-of-us/</w:t>
        </w:r>
      </w:hyperlink>
      <w:r w:rsidRPr="00F45C85">
        <w:rPr>
          <w:rFonts w:eastAsia="Cambria"/>
        </w:rPr>
        <w:t xml:space="preserve"> accessed 10/19/2021 //Marlborough JH</w:t>
      </w:r>
    </w:p>
    <w:p w14:paraId="129B5B9F" w14:textId="77777777" w:rsidR="00657786" w:rsidRPr="00F45C85" w:rsidRDefault="00657786" w:rsidP="00657786">
      <w:pPr>
        <w:ind w:left="720"/>
        <w:rPr>
          <w:rFonts w:eastAsia="Cambria"/>
          <w:sz w:val="12"/>
        </w:rPr>
      </w:pPr>
      <w:r w:rsidRPr="00F45C85">
        <w:rPr>
          <w:rFonts w:eastAsia="Cambria"/>
          <w:u w:val="single"/>
        </w:rPr>
        <w:t xml:space="preserve">The </w:t>
      </w:r>
      <w:r w:rsidRPr="00F45C85">
        <w:rPr>
          <w:rFonts w:eastAsia="Cambria"/>
          <w:highlight w:val="yellow"/>
          <w:u w:val="single"/>
        </w:rPr>
        <w:t>right of workers to organize and bargain with their employer</w:t>
      </w:r>
      <w:r w:rsidRPr="00F45C85">
        <w:rPr>
          <w:rFonts w:eastAsia="Cambria"/>
          <w:u w:val="single"/>
        </w:rPr>
        <w:t xml:space="preserve"> benefits all Mainers</w:t>
      </w:r>
      <w:r w:rsidRPr="00F45C85">
        <w:rPr>
          <w:rFonts w:eastAsia="Cambria"/>
          <w:sz w:val="12"/>
        </w:rPr>
        <w:t xml:space="preserve">. </w:t>
      </w:r>
      <w:r w:rsidRPr="00F45C85">
        <w:rPr>
          <w:rFonts w:eastAsia="Cambria"/>
          <w:u w:val="single"/>
        </w:rPr>
        <w:t xml:space="preserve">Collective bargaining </w:t>
      </w:r>
      <w:r w:rsidRPr="00F45C85">
        <w:rPr>
          <w:rFonts w:eastAsia="Cambria"/>
          <w:highlight w:val="yellow"/>
          <w:u w:val="single"/>
        </w:rPr>
        <w:t>leads to better wages, safer workplaces, and a fairer and more robust economy for everyone</w:t>
      </w:r>
      <w:r w:rsidRPr="00F45C85">
        <w:rPr>
          <w:rFonts w:eastAsia="Cambria"/>
          <w:u w:val="single"/>
        </w:rPr>
        <w:t xml:space="preserve"> — not just union members</w:t>
      </w:r>
      <w:r w:rsidRPr="00F45C85">
        <w:rPr>
          <w:rFonts w:eastAsia="Cambria"/>
          <w:sz w:val="12"/>
        </w:rPr>
        <w:t xml:space="preserve">. </w:t>
      </w:r>
      <w:r w:rsidRPr="00F45C85">
        <w:rPr>
          <w:rFonts w:eastAsia="Cambria"/>
          <w:highlight w:val="yellow"/>
          <w:u w:val="single"/>
        </w:rPr>
        <w:t>The right to strike is critical to collective organizing and bargainin</w:t>
      </w:r>
      <w:r w:rsidRPr="00F45C85">
        <w:rPr>
          <w:rFonts w:eastAsia="Cambria"/>
          <w:u w:val="single"/>
        </w:rPr>
        <w:t>g. Without it, Maine’s public employees are unable to negotiate on a level playing field.</w:t>
      </w:r>
      <w:r w:rsidRPr="00F45C85">
        <w:rPr>
          <w:rFonts w:eastAsia="Cambria"/>
          <w:sz w:val="12"/>
        </w:rPr>
        <w:t xml:space="preserve"> ¶Maine’s Legislature is considering a bill that would give public-sector workers the right to strike. MECEP supports the legislation, and is urging legislators to enact it. ¶</w:t>
      </w:r>
      <w:r w:rsidRPr="00F45C85">
        <w:rPr>
          <w:rFonts w:eastAsia="Cambria"/>
          <w:b/>
          <w:iCs/>
          <w:u w:val="single"/>
        </w:rPr>
        <w:t>The right to strike would enable fairer negotiations between public workers and the government</w:t>
      </w:r>
      <w:r w:rsidRPr="00F45C85">
        <w:rPr>
          <w:rFonts w:eastAsia="Cambria"/>
          <w:sz w:val="12"/>
        </w:rPr>
        <w:t xml:space="preserve">. All of us have reason to support that outcome. </w:t>
      </w:r>
      <w:r w:rsidRPr="00F45C85">
        <w:rPr>
          <w:rFonts w:eastAsia="Cambria"/>
          <w:b/>
          <w:iCs/>
          <w:u w:val="single"/>
        </w:rPr>
        <w:t xml:space="preserve">Research shows that </w:t>
      </w:r>
      <w:r w:rsidRPr="00F45C85">
        <w:rPr>
          <w:rFonts w:eastAsia="Cambria"/>
          <w:b/>
          <w:iCs/>
          <w:highlight w:val="yellow"/>
          <w:u w:val="single"/>
        </w:rPr>
        <w:t>union negotiations set the bar for working conditions with other employers</w:t>
      </w:r>
      <w:r w:rsidRPr="00F45C85">
        <w:rPr>
          <w:rFonts w:eastAsia="Cambria"/>
          <w:sz w:val="12"/>
        </w:rPr>
        <w:t xml:space="preserve">. And as the largest employer in Maine, </w:t>
      </w:r>
      <w:r w:rsidRPr="00F45C85">
        <w:rPr>
          <w:rFonts w:eastAsia="Cambria"/>
          <w:b/>
          <w:iCs/>
          <w:u w:val="single"/>
        </w:rPr>
        <w:t>the state’s treatment of its workers has a big impact on working conditions in the private sector.</w:t>
      </w:r>
      <w:r w:rsidRPr="00F45C85">
        <w:rPr>
          <w:rFonts w:eastAsia="Cambria"/>
          <w:sz w:val="12"/>
        </w:rPr>
        <w:t xml:space="preserve"> ¶</w:t>
      </w:r>
      <w:r w:rsidRPr="00F45C85">
        <w:rPr>
          <w:rFonts w:eastAsia="Cambria"/>
          <w:u w:val="single"/>
        </w:rPr>
        <w:t>Unions support a fairer economy. Periods of high union membership are associated with lower levels of income inequality, both nationally and in Maine.</w:t>
      </w:r>
      <w:r w:rsidRPr="00F45C85">
        <w:rPr>
          <w:rFonts w:eastAsia="Cambria"/>
          <w:sz w:val="12"/>
        </w:rPr>
        <w:t xml:space="preserve"> Strong unions, including </w:t>
      </w:r>
      <w:r w:rsidRPr="00F45C85">
        <w:rPr>
          <w:rFonts w:eastAsia="Cambria"/>
          <w:b/>
          <w:iCs/>
          <w:u w:val="single"/>
        </w:rPr>
        <w:t>public-sector unions, have a critical role to play in rebuilding a strong middle class</w:t>
      </w:r>
      <w:r w:rsidRPr="00F45C85">
        <w:rPr>
          <w:rFonts w:eastAsia="Cambria"/>
          <w:sz w:val="12"/>
        </w:rPr>
        <w:t>. ¶</w:t>
      </w:r>
      <w:r w:rsidRPr="00F45C85">
        <w:rPr>
          <w:rFonts w:eastAsia="Cambria"/>
          <w:b/>
          <w:iCs/>
          <w:highlight w:val="yellow"/>
          <w:u w:val="single"/>
        </w:rPr>
        <w:t>Unions help combat inequities within work places.</w:t>
      </w:r>
      <w:r w:rsidRPr="00F45C85">
        <w:rPr>
          <w:rFonts w:eastAsia="Cambria"/>
          <w:b/>
          <w:iCs/>
          <w:u w:val="single"/>
        </w:rPr>
        <w:t xml:space="preserve"> </w:t>
      </w:r>
      <w:r w:rsidRPr="00F45C85">
        <w:rPr>
          <w:rFonts w:eastAsia="Cambria"/>
          <w:b/>
          <w:iCs/>
          <w:highlight w:val="yellow"/>
          <w:u w:val="single"/>
        </w:rPr>
        <w:t>Women and p</w:t>
      </w:r>
      <w:r w:rsidRPr="00F45C85">
        <w:rPr>
          <w:rFonts w:eastAsia="Cambria"/>
          <w:b/>
          <w:iCs/>
          <w:u w:val="single"/>
        </w:rPr>
        <w:t xml:space="preserve">eople </w:t>
      </w:r>
      <w:r w:rsidRPr="00F45C85">
        <w:rPr>
          <w:rFonts w:eastAsia="Cambria"/>
          <w:b/>
          <w:iCs/>
          <w:highlight w:val="yellow"/>
          <w:u w:val="single"/>
        </w:rPr>
        <w:t>o</w:t>
      </w:r>
      <w:r w:rsidRPr="00F45C85">
        <w:rPr>
          <w:rFonts w:eastAsia="Cambria"/>
          <w:b/>
          <w:iCs/>
          <w:u w:val="single"/>
        </w:rPr>
        <w:t xml:space="preserve">f </w:t>
      </w:r>
      <w:r w:rsidRPr="00F45C85">
        <w:rPr>
          <w:rFonts w:eastAsia="Cambria"/>
          <w:b/>
          <w:iCs/>
          <w:highlight w:val="yellow"/>
          <w:u w:val="single"/>
        </w:rPr>
        <w:t>c</w:t>
      </w:r>
      <w:r w:rsidRPr="00F45C85">
        <w:rPr>
          <w:rFonts w:eastAsia="Cambria"/>
          <w:b/>
          <w:iCs/>
          <w:u w:val="single"/>
        </w:rPr>
        <w:t xml:space="preserve">olor </w:t>
      </w:r>
      <w:r w:rsidRPr="00F45C85">
        <w:rPr>
          <w:rFonts w:eastAsia="Cambria"/>
          <w:b/>
          <w:iCs/>
          <w:highlight w:val="yellow"/>
          <w:u w:val="single"/>
        </w:rPr>
        <w:t>in unions face less</w:t>
      </w:r>
      <w:r w:rsidRPr="00F45C85">
        <w:rPr>
          <w:rFonts w:eastAsia="Cambria"/>
          <w:b/>
          <w:iCs/>
          <w:u w:val="single"/>
        </w:rPr>
        <w:t xml:space="preserve"> wage </w:t>
      </w:r>
      <w:r w:rsidRPr="00F45C85">
        <w:rPr>
          <w:rFonts w:eastAsia="Cambria"/>
          <w:b/>
          <w:iCs/>
          <w:highlight w:val="yellow"/>
          <w:u w:val="single"/>
        </w:rPr>
        <w:t>discrimination</w:t>
      </w:r>
      <w:r w:rsidRPr="00F45C85">
        <w:rPr>
          <w:rFonts w:eastAsia="Cambria"/>
          <w:b/>
          <w:iCs/>
          <w:u w:val="single"/>
        </w:rPr>
        <w:t xml:space="preserve"> than those in nonunion workplaces.</w:t>
      </w:r>
      <w:r w:rsidRPr="00F45C85">
        <w:rPr>
          <w:rFonts w:eastAsia="Cambria"/>
          <w:sz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hyperlink r:id="rId12" w:anchor="_edn1" w:history="1">
        <w:r w:rsidRPr="00F45C85">
          <w:rPr>
            <w:rFonts w:eastAsia="Cambria"/>
            <w:sz w:val="12"/>
          </w:rPr>
          <w:t>[</w:t>
        </w:r>
        <w:proofErr w:type="spellStart"/>
        <w:r w:rsidRPr="00F45C85">
          <w:rPr>
            <w:rFonts w:eastAsia="Cambria"/>
            <w:sz w:val="12"/>
          </w:rPr>
          <w:t>i</w:t>
        </w:r>
        <w:proofErr w:type="spellEnd"/>
        <w:r w:rsidRPr="00F45C85">
          <w:rPr>
            <w:rFonts w:eastAsia="Cambria"/>
            <w:sz w:val="12"/>
          </w:rPr>
          <w:t>]</w:t>
        </w:r>
      </w:hyperlink>
      <w:r w:rsidRPr="00F45C85">
        <w:rPr>
          <w:rFonts w:eastAsia="Cambria"/>
          <w:sz w:val="12"/>
        </w:rPr>
        <w:t xml:space="preserve"> ¶All of us have a stake in the success of collective bargaining. </w:t>
      </w:r>
      <w:r w:rsidRPr="00F45C85">
        <w:rPr>
          <w:rFonts w:eastAsia="Cambria"/>
          <w:b/>
          <w:iCs/>
          <w:u w:val="single"/>
        </w:rPr>
        <w:t xml:space="preserve">But </w:t>
      </w:r>
      <w:r w:rsidRPr="00F45C85">
        <w:rPr>
          <w:rFonts w:eastAsia="Cambria"/>
          <w:b/>
          <w:iCs/>
          <w:highlight w:val="yellow"/>
          <w:u w:val="single"/>
        </w:rPr>
        <w:t>a union without the right to strike loses</w:t>
      </w:r>
      <w:r w:rsidRPr="00F45C85">
        <w:rPr>
          <w:rFonts w:eastAsia="Cambria"/>
          <w:b/>
          <w:iCs/>
          <w:u w:val="single"/>
        </w:rPr>
        <w:t xml:space="preserve"> much of its </w:t>
      </w:r>
      <w:r w:rsidRPr="00F45C85">
        <w:rPr>
          <w:rFonts w:eastAsia="Cambria"/>
          <w:b/>
          <w:iCs/>
          <w:highlight w:val="yellow"/>
          <w:u w:val="single"/>
        </w:rPr>
        <w:t>negotiating</w:t>
      </w:r>
      <w:r w:rsidRPr="00F45C85">
        <w:rPr>
          <w:rFonts w:eastAsia="Cambria"/>
          <w:b/>
          <w:iCs/>
          <w:u w:val="single"/>
        </w:rPr>
        <w:t xml:space="preserve"> </w:t>
      </w:r>
      <w:r w:rsidRPr="00F45C85">
        <w:rPr>
          <w:rFonts w:eastAsia="Cambria"/>
          <w:b/>
          <w:iCs/>
          <w:highlight w:val="yellow"/>
          <w:u w:val="single"/>
        </w:rPr>
        <w:t>power</w:t>
      </w:r>
      <w:r w:rsidRPr="00F45C85">
        <w:rPr>
          <w:rFonts w:eastAsia="Cambria"/>
          <w:sz w:val="12"/>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RPr="00F45C85">
        <w:rPr>
          <w:rFonts w:eastAsia="Cambria"/>
          <w:b/>
          <w:iCs/>
          <w:highlight w:val="yellow"/>
          <w:u w:val="single"/>
        </w:rPr>
        <w:t>public-sector unions are less effective without the right to strike</w:t>
      </w:r>
      <w:r w:rsidRPr="00F45C85">
        <w:rPr>
          <w:rFonts w:eastAsia="Cambria"/>
          <w:highlight w:val="yellow"/>
          <w:u w:val="single"/>
        </w:rPr>
        <w:t>. Public employees</w:t>
      </w:r>
      <w:r w:rsidRPr="00F45C85">
        <w:rPr>
          <w:rFonts w:eastAsia="Cambria"/>
          <w:u w:val="single"/>
        </w:rPr>
        <w:t xml:space="preserve"> with a right to strike </w:t>
      </w:r>
      <w:r w:rsidRPr="00F45C85">
        <w:rPr>
          <w:rFonts w:eastAsia="Cambria"/>
          <w:highlight w:val="yellow"/>
          <w:u w:val="single"/>
        </w:rPr>
        <w:t>earn</w:t>
      </w:r>
      <w:r w:rsidRPr="00F45C85">
        <w:rPr>
          <w:rFonts w:eastAsia="Cambria"/>
          <w:u w:val="single"/>
        </w:rPr>
        <w:t xml:space="preserve"> between 2 percent and </w:t>
      </w:r>
      <w:r w:rsidRPr="00F45C85">
        <w:rPr>
          <w:rFonts w:eastAsia="Cambria"/>
          <w:highlight w:val="yellow"/>
          <w:u w:val="single"/>
        </w:rPr>
        <w:t>5 percent more</w:t>
      </w:r>
      <w:r w:rsidRPr="00F45C85">
        <w:rPr>
          <w:rFonts w:eastAsia="Cambria"/>
          <w:u w:val="single"/>
        </w:rPr>
        <w:t xml:space="preserve"> than those without it.</w:t>
      </w:r>
      <w:hyperlink r:id="rId13" w:anchor="_edn2" w:history="1">
        <w:r w:rsidRPr="00F45C85">
          <w:rPr>
            <w:rFonts w:eastAsia="Cambria"/>
            <w:u w:val="single"/>
          </w:rPr>
          <w:t>[ii]</w:t>
        </w:r>
      </w:hyperlink>
      <w:r w:rsidRPr="00F45C85">
        <w:rPr>
          <w:rFonts w:eastAsia="Cambria"/>
          <w:sz w:val="12"/>
        </w:rPr>
        <w:t> </w:t>
      </w:r>
      <w:r w:rsidRPr="00F45C85">
        <w:rPr>
          <w:rFonts w:eastAsia="Cambria"/>
          <w:b/>
          <w:iCs/>
          <w:u w:val="single"/>
        </w:rPr>
        <w:t xml:space="preserve">While </w:t>
      </w:r>
      <w:r w:rsidRPr="00F45C85">
        <w:rPr>
          <w:rFonts w:eastAsia="Cambria"/>
          <w:b/>
          <w:iCs/>
          <w:highlight w:val="yellow"/>
          <w:u w:val="single"/>
        </w:rPr>
        <w:t>that’s a meaningful increase</w:t>
      </w:r>
      <w:r w:rsidRPr="00F45C85">
        <w:rPr>
          <w:rFonts w:eastAsia="Cambria"/>
          <w:b/>
          <w:iCs/>
          <w:u w:val="single"/>
        </w:rPr>
        <w:t xml:space="preserve"> for those workers, </w:t>
      </w:r>
      <w:r w:rsidRPr="00F45C85">
        <w:rPr>
          <w:rFonts w:eastAsia="Cambria"/>
          <w:b/>
          <w:iCs/>
          <w:highlight w:val="yellow"/>
          <w:u w:val="single"/>
        </w:rPr>
        <w:t>it also should assuage any fears that a right to strike would lead to excessive pay increases</w:t>
      </w:r>
      <w:r w:rsidRPr="00F45C85">
        <w:rPr>
          <w:rFonts w:eastAsia="Cambria"/>
          <w:b/>
          <w:iCs/>
          <w:u w:val="single"/>
        </w:rPr>
        <w:t xml:space="preserve"> or employees abusing their new right</w:t>
      </w:r>
      <w:r w:rsidRPr="00F45C85">
        <w:rPr>
          <w:rFonts w:eastAsia="Cambria"/>
          <w:sz w:val="12"/>
        </w:rPr>
        <w: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6D169137" w14:textId="77777777" w:rsidR="00657786" w:rsidRPr="008D0310" w:rsidRDefault="00657786" w:rsidP="00657786">
      <w:pPr>
        <w:keepNext/>
        <w:keepLines/>
        <w:spacing w:before="40" w:after="0"/>
        <w:outlineLvl w:val="3"/>
        <w:rPr>
          <w:rFonts w:eastAsia="MS Gothic" w:cs="Times New Roman"/>
          <w:b/>
          <w:iCs/>
          <w:sz w:val="26"/>
        </w:rPr>
      </w:pPr>
      <w:r w:rsidRPr="008D0310">
        <w:rPr>
          <w:rFonts w:eastAsia="MS Gothic" w:cs="Times New Roman"/>
          <w:b/>
          <w:iCs/>
          <w:sz w:val="26"/>
        </w:rPr>
        <w:t xml:space="preserve">Unions reduce inequality </w:t>
      </w:r>
    </w:p>
    <w:p w14:paraId="15CDDC80" w14:textId="77777777" w:rsidR="00657786" w:rsidRPr="008D0310" w:rsidRDefault="00657786" w:rsidP="00657786">
      <w:pPr>
        <w:rPr>
          <w:rFonts w:eastAsia="Cambria"/>
        </w:rPr>
      </w:pPr>
      <w:proofErr w:type="spellStart"/>
      <w:r w:rsidRPr="008D0310">
        <w:rPr>
          <w:rFonts w:eastAsia="Cambria"/>
        </w:rPr>
        <w:t>Kerrissey</w:t>
      </w:r>
      <w:proofErr w:type="spellEnd"/>
      <w:r w:rsidRPr="008D0310">
        <w:rPr>
          <w:rFonts w:eastAsia="Cambria"/>
        </w:rPr>
        <w:t xml:space="preserve">, Jasmine. “Collective Labor Rights and Income Inequality.” American Sociological Review 80, no. 3 (2015): 626–53. </w:t>
      </w:r>
      <w:hyperlink r:id="rId14" w:history="1">
        <w:r w:rsidRPr="008D0310">
          <w:rPr>
            <w:rFonts w:eastAsia="Cambria"/>
          </w:rPr>
          <w:t>http://www.jstor.org/stable/44289582</w:t>
        </w:r>
      </w:hyperlink>
      <w:r w:rsidRPr="008D0310">
        <w:rPr>
          <w:rFonts w:eastAsia="Cambria"/>
        </w:rPr>
        <w:t xml:space="preserve">. AK </w:t>
      </w:r>
    </w:p>
    <w:p w14:paraId="1D881750" w14:textId="4DF506FA" w:rsidR="00657786" w:rsidRDefault="00657786" w:rsidP="00657786">
      <w:pPr>
        <w:ind w:left="720"/>
        <w:rPr>
          <w:rStyle w:val="StyleUnderline"/>
        </w:rPr>
      </w:pPr>
      <w:r w:rsidRPr="008D0310">
        <w:rPr>
          <w:rFonts w:eastAsia="Cambria"/>
          <w:sz w:val="12"/>
        </w:rPr>
        <w:t xml:space="preserve">Class-based collective actors are central to understanding income inequality in industrialized democracies. </w:t>
      </w:r>
      <w:r w:rsidRPr="00A6305B">
        <w:rPr>
          <w:rStyle w:val="StyleUnderline"/>
          <w:highlight w:val="yellow"/>
        </w:rPr>
        <w:t>Strong working-class organizational power, usually measured as union density, reduces inequality</w:t>
      </w:r>
      <w:r w:rsidRPr="008D0310">
        <w:rPr>
          <w:rFonts w:eastAsia="Cambria"/>
          <w:sz w:val="12"/>
        </w:rPr>
        <w:t xml:space="preserve"> (Brady et al. 2013; Jacobs and Myers 2014; Western and Rosenfeld 2011)</w:t>
      </w:r>
      <w:r w:rsidRPr="00A6305B">
        <w:rPr>
          <w:rStyle w:val="StyleUnderline"/>
          <w:highlight w:val="yellow"/>
        </w:rPr>
        <w:t>.</w:t>
      </w:r>
      <w:r w:rsidRPr="008D0310">
        <w:rPr>
          <w:rFonts w:eastAsia="Cambria"/>
          <w:sz w:val="12"/>
        </w:rPr>
        <w:t xml:space="preserve"> Moreover, </w:t>
      </w:r>
      <w:r w:rsidRPr="00656DC7">
        <w:rPr>
          <w:rStyle w:val="StyleUnderline"/>
          <w:highlight w:val="yellow"/>
        </w:rPr>
        <w:t>the share of the national income that goes to labor relative to capital increa</w:t>
      </w:r>
      <w:r>
        <w:rPr>
          <w:rStyle w:val="StyleUnderline"/>
          <w:highlight w:val="yellow"/>
        </w:rPr>
        <w:t>ses when workers' relative bar</w:t>
      </w:r>
      <w:r w:rsidRPr="00656DC7">
        <w:rPr>
          <w:rStyle w:val="StyleUnderline"/>
          <w:highlight w:val="yellow"/>
        </w:rPr>
        <w:t>gaining power is strong</w:t>
      </w:r>
      <w:r w:rsidRPr="008D0310">
        <w:rPr>
          <w:rFonts w:eastAsia="Cambria"/>
          <w:sz w:val="12"/>
        </w:rPr>
        <w:t xml:space="preserve"> (</w:t>
      </w:r>
      <w:proofErr w:type="spellStart"/>
      <w:r w:rsidRPr="008D0310">
        <w:rPr>
          <w:rFonts w:eastAsia="Cambria"/>
          <w:sz w:val="12"/>
        </w:rPr>
        <w:t>Kristai</w:t>
      </w:r>
      <w:proofErr w:type="spellEnd"/>
      <w:r w:rsidRPr="008D0310">
        <w:rPr>
          <w:rFonts w:eastAsia="Cambria"/>
          <w:sz w:val="12"/>
        </w:rPr>
        <w:t xml:space="preserve"> 2010; Lin and </w:t>
      </w:r>
      <w:proofErr w:type="spellStart"/>
      <w:r w:rsidRPr="008D0310">
        <w:rPr>
          <w:rFonts w:eastAsia="Cambria"/>
          <w:sz w:val="12"/>
        </w:rPr>
        <w:t>Tomaskovic-Devey</w:t>
      </w:r>
      <w:proofErr w:type="spellEnd"/>
      <w:r w:rsidRPr="008D0310">
        <w:rPr>
          <w:rFonts w:eastAsia="Cambria"/>
          <w:sz w:val="12"/>
        </w:rPr>
        <w:t xml:space="preserve"> 2013)</w:t>
      </w:r>
      <w:r w:rsidRPr="00656DC7">
        <w:rPr>
          <w:rStyle w:val="StyleUnderline"/>
          <w:highlight w:val="yellow"/>
        </w:rPr>
        <w:t>.</w:t>
      </w:r>
      <w:r w:rsidRPr="008D0310">
        <w:rPr>
          <w:rFonts w:eastAsia="Cambria"/>
          <w:sz w:val="12"/>
        </w:rPr>
        <w:t xml:space="preserve"> Scholars in the power resource tradition argue that class- based </w:t>
      </w:r>
      <w:r w:rsidRPr="00656DC7">
        <w:rPr>
          <w:rStyle w:val="StyleUnderline"/>
          <w:highlight w:val="yellow"/>
        </w:rPr>
        <w:t>collective actors affect the distributive process</w:t>
      </w:r>
      <w:r w:rsidRPr="008D0310">
        <w:rPr>
          <w:rFonts w:eastAsia="Cambria"/>
          <w:sz w:val="12"/>
        </w:rPr>
        <w:t xml:space="preserve"> at two </w:t>
      </w:r>
      <w:r w:rsidRPr="00656DC7">
        <w:rPr>
          <w:rFonts w:eastAsia="Cambria"/>
          <w:sz w:val="12"/>
        </w:rPr>
        <w:t xml:space="preserve">points: </w:t>
      </w:r>
      <w:r w:rsidRPr="00656DC7">
        <w:rPr>
          <w:rStyle w:val="StyleUnderline"/>
          <w:highlight w:val="yellow"/>
        </w:rPr>
        <w:t>directly through reducing</w:t>
      </w:r>
      <w:r w:rsidRPr="008D0310">
        <w:rPr>
          <w:rFonts w:eastAsia="Cambria"/>
          <w:sz w:val="12"/>
        </w:rPr>
        <w:t xml:space="preserve"> pre-tax and transfer </w:t>
      </w:r>
      <w:r w:rsidRPr="00656DC7">
        <w:rPr>
          <w:rStyle w:val="StyleUnderline"/>
          <w:highlight w:val="yellow"/>
        </w:rPr>
        <w:t>income inequality</w:t>
      </w:r>
      <w:r w:rsidRPr="008D0310">
        <w:rPr>
          <w:rFonts w:eastAsia="Cambria"/>
          <w:sz w:val="12"/>
        </w:rPr>
        <w:t xml:space="preserve"> (market mechanisms) </w:t>
      </w:r>
      <w:r w:rsidRPr="00656DC7">
        <w:rPr>
          <w:rStyle w:val="StyleUnderline"/>
          <w:highlight w:val="yellow"/>
        </w:rPr>
        <w:t>and indirectly through supporting state policies that bolster taxes and transfers</w:t>
      </w:r>
      <w:r w:rsidRPr="008D0310">
        <w:rPr>
          <w:rFonts w:eastAsia="Cambria"/>
          <w:sz w:val="12"/>
        </w:rPr>
        <w:t xml:space="preserve"> (political mechanisms)</w:t>
      </w:r>
      <w:r w:rsidRPr="00656DC7">
        <w:rPr>
          <w:rStyle w:val="StyleUnderline"/>
          <w:highlight w:val="yellow"/>
        </w:rPr>
        <w:t>.</w:t>
      </w:r>
      <w:r w:rsidRPr="008D0310">
        <w:rPr>
          <w:rFonts w:eastAsia="Cambria"/>
          <w:sz w:val="12"/>
        </w:rPr>
        <w:t xml:space="preserve"> Through markets, </w:t>
      </w:r>
      <w:r w:rsidRPr="00656DC7">
        <w:rPr>
          <w:rStyle w:val="StyleUnderline"/>
          <w:highlight w:val="yellow"/>
        </w:rPr>
        <w:t>unions</w:t>
      </w:r>
      <w:r w:rsidRPr="008D0310">
        <w:rPr>
          <w:rFonts w:eastAsia="Cambria"/>
          <w:sz w:val="12"/>
        </w:rPr>
        <w:t xml:space="preserve"> directly </w:t>
      </w:r>
      <w:r w:rsidRPr="00656DC7">
        <w:rPr>
          <w:rStyle w:val="StyleUnderline"/>
          <w:highlight w:val="yellow"/>
        </w:rPr>
        <w:t xml:space="preserve">reduce inequality by </w:t>
      </w:r>
      <w:r>
        <w:rPr>
          <w:rStyle w:val="StyleUnderline"/>
          <w:highlight w:val="yellow"/>
        </w:rPr>
        <w:t>securing better wages and bene</w:t>
      </w:r>
      <w:r w:rsidRPr="00656DC7">
        <w:rPr>
          <w:rStyle w:val="StyleUnderline"/>
          <w:highlight w:val="yellow"/>
        </w:rPr>
        <w:t>fits for large groups of workers</w:t>
      </w:r>
      <w:r w:rsidRPr="008D0310">
        <w:rPr>
          <w:rFonts w:eastAsia="Cambria"/>
          <w:sz w:val="12"/>
        </w:rPr>
        <w:t xml:space="preserve"> (Bradley et al. 2003; Western and Rosenfeld 2011)</w:t>
      </w:r>
      <w:r w:rsidRPr="00656DC7">
        <w:rPr>
          <w:rStyle w:val="StyleUnderline"/>
          <w:highlight w:val="yellow"/>
        </w:rPr>
        <w:t>.</w:t>
      </w:r>
      <w:r w:rsidRPr="008D0310">
        <w:rPr>
          <w:rFonts w:eastAsia="Cambria"/>
          <w:sz w:val="12"/>
        </w:rPr>
        <w:t xml:space="preserve"> Unions' ability to raise wages for substantial numbers of workers is partially affected by the </w:t>
      </w:r>
      <w:proofErr w:type="spellStart"/>
      <w:r w:rsidRPr="008D0310">
        <w:rPr>
          <w:rFonts w:eastAsia="Cambria"/>
          <w:sz w:val="12"/>
        </w:rPr>
        <w:t>existenence</w:t>
      </w:r>
      <w:proofErr w:type="spellEnd"/>
      <w:r w:rsidRPr="008D0310">
        <w:rPr>
          <w:rFonts w:eastAsia="Cambria"/>
          <w:sz w:val="12"/>
        </w:rPr>
        <w:t xml:space="preserve"> of centralized bargaining structures (</w:t>
      </w:r>
      <w:proofErr w:type="spellStart"/>
      <w:r w:rsidRPr="008D0310">
        <w:rPr>
          <w:rFonts w:eastAsia="Cambria"/>
          <w:sz w:val="12"/>
        </w:rPr>
        <w:t>Kristai</w:t>
      </w:r>
      <w:proofErr w:type="spellEnd"/>
      <w:r w:rsidRPr="008D0310">
        <w:rPr>
          <w:rFonts w:eastAsia="Cambria"/>
          <w:sz w:val="12"/>
        </w:rPr>
        <w:t xml:space="preserve"> and Cohen 2007; Wallerstein 1999; but see </w:t>
      </w:r>
      <w:proofErr w:type="spellStart"/>
      <w:r w:rsidRPr="008D0310">
        <w:rPr>
          <w:rFonts w:eastAsia="Cambria"/>
          <w:sz w:val="12"/>
        </w:rPr>
        <w:t>Scheve</w:t>
      </w:r>
      <w:proofErr w:type="spellEnd"/>
      <w:r w:rsidRPr="008D0310">
        <w:rPr>
          <w:rFonts w:eastAsia="Cambria"/>
          <w:sz w:val="12"/>
        </w:rPr>
        <w:t xml:space="preserve"> and </w:t>
      </w:r>
      <w:proofErr w:type="spellStart"/>
      <w:r w:rsidRPr="008D0310">
        <w:rPr>
          <w:rFonts w:eastAsia="Cambria"/>
          <w:sz w:val="12"/>
        </w:rPr>
        <w:t>Stasavage</w:t>
      </w:r>
      <w:proofErr w:type="spellEnd"/>
      <w:r w:rsidRPr="008D0310">
        <w:rPr>
          <w:rFonts w:eastAsia="Cambria"/>
          <w:sz w:val="12"/>
        </w:rPr>
        <w:t xml:space="preserve"> 2009). However, even in </w:t>
      </w:r>
      <w:proofErr w:type="spellStart"/>
      <w:r w:rsidRPr="008D0310">
        <w:rPr>
          <w:rFonts w:eastAsia="Cambria"/>
          <w:sz w:val="12"/>
        </w:rPr>
        <w:t>decen</w:t>
      </w:r>
      <w:proofErr w:type="spellEnd"/>
      <w:r w:rsidRPr="008D0310">
        <w:rPr>
          <w:rFonts w:eastAsia="Cambria"/>
          <w:sz w:val="12"/>
        </w:rPr>
        <w:t xml:space="preserve">- </w:t>
      </w:r>
      <w:proofErr w:type="spellStart"/>
      <w:r w:rsidRPr="008D0310">
        <w:rPr>
          <w:rFonts w:eastAsia="Cambria"/>
          <w:sz w:val="12"/>
        </w:rPr>
        <w:t>tralized</w:t>
      </w:r>
      <w:proofErr w:type="spellEnd"/>
      <w:r w:rsidRPr="008D0310">
        <w:rPr>
          <w:rFonts w:eastAsia="Cambria"/>
          <w:sz w:val="12"/>
        </w:rPr>
        <w:t xml:space="preserve"> contexts, like the United States, </w:t>
      </w:r>
      <w:r w:rsidRPr="00656DC7">
        <w:rPr>
          <w:rStyle w:val="StyleUnderline"/>
          <w:highlight w:val="yellow"/>
        </w:rPr>
        <w:t>unions have</w:t>
      </w:r>
      <w:r w:rsidRPr="008D0310">
        <w:rPr>
          <w:rFonts w:eastAsia="Cambria"/>
          <w:sz w:val="12"/>
        </w:rPr>
        <w:t xml:space="preserve"> </w:t>
      </w:r>
      <w:r w:rsidRPr="00656DC7">
        <w:rPr>
          <w:rStyle w:val="StyleUnderline"/>
          <w:highlight w:val="yellow"/>
        </w:rPr>
        <w:t>had</w:t>
      </w:r>
      <w:r w:rsidRPr="008D0310">
        <w:rPr>
          <w:rFonts w:eastAsia="Cambria"/>
          <w:sz w:val="12"/>
        </w:rPr>
        <w:t xml:space="preserve"> some </w:t>
      </w:r>
      <w:r w:rsidRPr="00656DC7">
        <w:rPr>
          <w:rStyle w:val="StyleUnderline"/>
          <w:highlight w:val="yellow"/>
        </w:rPr>
        <w:t>success in raising wages for non-union workers</w:t>
      </w:r>
      <w:r w:rsidRPr="008D0310">
        <w:rPr>
          <w:rFonts w:eastAsia="Cambria"/>
          <w:sz w:val="12"/>
        </w:rPr>
        <w:t xml:space="preserve"> through the threat of union- </w:t>
      </w:r>
      <w:proofErr w:type="spellStart"/>
      <w:r w:rsidRPr="008D0310">
        <w:rPr>
          <w:rFonts w:eastAsia="Cambria"/>
          <w:sz w:val="12"/>
        </w:rPr>
        <w:t>ization</w:t>
      </w:r>
      <w:proofErr w:type="spellEnd"/>
      <w:r w:rsidRPr="008D0310">
        <w:rPr>
          <w:rFonts w:eastAsia="Cambria"/>
          <w:sz w:val="12"/>
        </w:rPr>
        <w:t xml:space="preserve"> (Freeman and </w:t>
      </w:r>
      <w:proofErr w:type="spellStart"/>
      <w:r w:rsidRPr="008D0310">
        <w:rPr>
          <w:rFonts w:eastAsia="Cambria"/>
          <w:sz w:val="12"/>
        </w:rPr>
        <w:t>Medoff</w:t>
      </w:r>
      <w:proofErr w:type="spellEnd"/>
      <w:r w:rsidRPr="008D0310">
        <w:rPr>
          <w:rFonts w:eastAsia="Cambria"/>
          <w:sz w:val="12"/>
        </w:rPr>
        <w:t xml:space="preserve"> 1984). Although unions typically aim to increase wages, then- ability to do so varies. For instance, beginning in the 1940s in the United States, unions had high density and were relatively successful in increasing wages across entire industries (Free- man and </w:t>
      </w:r>
      <w:proofErr w:type="spellStart"/>
      <w:r w:rsidRPr="008D0310">
        <w:rPr>
          <w:rFonts w:eastAsia="Cambria"/>
          <w:sz w:val="12"/>
        </w:rPr>
        <w:t>Medoff</w:t>
      </w:r>
      <w:proofErr w:type="spellEnd"/>
      <w:r w:rsidRPr="008D0310">
        <w:rPr>
          <w:rFonts w:eastAsia="Cambria"/>
          <w:sz w:val="12"/>
        </w:rPr>
        <w:t xml:space="preserve"> 1984). As union density fell at the end of the twentieth century, strikes declined and were less effective in achieving higher wages (</w:t>
      </w:r>
      <w:proofErr w:type="spellStart"/>
      <w:r w:rsidRPr="008D0310">
        <w:rPr>
          <w:rFonts w:eastAsia="Cambria"/>
          <w:sz w:val="12"/>
        </w:rPr>
        <w:t>Rhomberg</w:t>
      </w:r>
      <w:proofErr w:type="spellEnd"/>
      <w:r w:rsidRPr="008D0310">
        <w:rPr>
          <w:rFonts w:eastAsia="Cambria"/>
          <w:sz w:val="12"/>
        </w:rPr>
        <w:t xml:space="preserve"> 2012; Rosenfeld 2006). Moreover, the rise of financialization in the United States has shifted power away from workers and resulted in increased inequality (Lin and </w:t>
      </w:r>
      <w:proofErr w:type="spellStart"/>
      <w:r w:rsidRPr="008D0310">
        <w:rPr>
          <w:rFonts w:eastAsia="Cambria"/>
          <w:sz w:val="12"/>
        </w:rPr>
        <w:t>Tomaskovic-Devey</w:t>
      </w:r>
      <w:proofErr w:type="spellEnd"/>
      <w:r w:rsidRPr="008D0310">
        <w:rPr>
          <w:rFonts w:eastAsia="Cambria"/>
          <w:sz w:val="12"/>
        </w:rPr>
        <w:t xml:space="preserve"> 2013). However, even in this weak position, </w:t>
      </w:r>
      <w:r w:rsidRPr="00656DC7">
        <w:rPr>
          <w:rStyle w:val="StyleUnderline"/>
          <w:highlight w:val="yellow"/>
        </w:rPr>
        <w:t>workers are less impoverished in highly unionized states</w:t>
      </w:r>
      <w:r w:rsidRPr="008D0310">
        <w:rPr>
          <w:rFonts w:eastAsia="Cambria"/>
          <w:sz w:val="12"/>
        </w:rPr>
        <w:t xml:space="preserve"> (Brady et al. 2013)</w:t>
      </w:r>
      <w:r w:rsidRPr="00656DC7">
        <w:rPr>
          <w:rStyle w:val="StyleUnderline"/>
          <w:highlight w:val="yellow"/>
        </w:rPr>
        <w:t>.</w:t>
      </w:r>
      <w:r w:rsidRPr="008D0310">
        <w:rPr>
          <w:rFonts w:eastAsia="Cambria"/>
          <w:sz w:val="12"/>
        </w:rPr>
        <w:t xml:space="preserve"> Worker organizations also affect inequal- </w:t>
      </w:r>
      <w:proofErr w:type="spellStart"/>
      <w:r w:rsidRPr="008D0310">
        <w:rPr>
          <w:rFonts w:eastAsia="Cambria"/>
          <w:sz w:val="12"/>
        </w:rPr>
        <w:t>ity</w:t>
      </w:r>
      <w:proofErr w:type="spellEnd"/>
      <w:r w:rsidRPr="008D0310">
        <w:rPr>
          <w:rFonts w:eastAsia="Cambria"/>
          <w:sz w:val="12"/>
        </w:rPr>
        <w:t xml:space="preserve"> through p</w:t>
      </w:r>
      <w:r w:rsidRPr="00656DC7">
        <w:rPr>
          <w:rFonts w:eastAsia="Cambria"/>
          <w:sz w:val="12"/>
        </w:rPr>
        <w:t xml:space="preserve">olitical processes. </w:t>
      </w:r>
      <w:r w:rsidRPr="00656DC7">
        <w:rPr>
          <w:rStyle w:val="StyleUnderline"/>
          <w:highlight w:val="yellow"/>
        </w:rPr>
        <w:t>Labor movements often support left parties and rally around policies that redistribute income. Unions influence elections and policies by mobilizing members to vote, protest, and work on political campaigns</w:t>
      </w:r>
      <w:r w:rsidRPr="008D0310">
        <w:rPr>
          <w:rFonts w:eastAsia="Cambria"/>
          <w:sz w:val="12"/>
        </w:rPr>
        <w:t xml:space="preserve"> (</w:t>
      </w:r>
      <w:proofErr w:type="spellStart"/>
      <w:r w:rsidRPr="008D0310">
        <w:rPr>
          <w:rFonts w:eastAsia="Cambria"/>
          <w:sz w:val="12"/>
        </w:rPr>
        <w:t>Kerrissey</w:t>
      </w:r>
      <w:proofErr w:type="spellEnd"/>
      <w:r w:rsidRPr="008D0310">
        <w:rPr>
          <w:rFonts w:eastAsia="Cambria"/>
          <w:sz w:val="12"/>
        </w:rPr>
        <w:t xml:space="preserve"> and </w:t>
      </w:r>
      <w:proofErr w:type="spellStart"/>
      <w:r w:rsidRPr="008D0310">
        <w:rPr>
          <w:rFonts w:eastAsia="Cambria"/>
          <w:sz w:val="12"/>
        </w:rPr>
        <w:t>Schofer</w:t>
      </w:r>
      <w:proofErr w:type="spellEnd"/>
      <w:r w:rsidRPr="008D0310">
        <w:rPr>
          <w:rFonts w:eastAsia="Cambria"/>
          <w:sz w:val="12"/>
        </w:rPr>
        <w:t xml:space="preserve"> 2013; Norris 2002; Wood 2000)</w:t>
      </w:r>
      <w:r w:rsidRPr="00656DC7">
        <w:rPr>
          <w:rStyle w:val="StyleUnderline"/>
          <w:highlight w:val="yellow"/>
        </w:rPr>
        <w:t>.</w:t>
      </w:r>
      <w:r w:rsidRPr="008D0310">
        <w:rPr>
          <w:rFonts w:eastAsia="Cambria"/>
          <w:sz w:val="12"/>
        </w:rPr>
        <w:t xml:space="preserve"> Through this </w:t>
      </w:r>
      <w:r w:rsidRPr="00656DC7">
        <w:rPr>
          <w:rStyle w:val="StyleUnderline"/>
          <w:highlight w:val="yellow"/>
        </w:rPr>
        <w:t>collective</w:t>
      </w:r>
      <w:r w:rsidRPr="008D0310">
        <w:rPr>
          <w:rFonts w:eastAsia="Cambria"/>
          <w:sz w:val="12"/>
        </w:rPr>
        <w:t xml:space="preserve"> political </w:t>
      </w:r>
      <w:r w:rsidRPr="00656DC7">
        <w:rPr>
          <w:rStyle w:val="StyleUnderline"/>
          <w:highlight w:val="yellow"/>
        </w:rPr>
        <w:t>action</w:t>
      </w:r>
      <w:r w:rsidRPr="008D0310">
        <w:rPr>
          <w:rFonts w:eastAsia="Cambria"/>
          <w:sz w:val="12"/>
        </w:rPr>
        <w:t xml:space="preserve">, worker organizations </w:t>
      </w:r>
      <w:r w:rsidRPr="00656DC7">
        <w:rPr>
          <w:rStyle w:val="StyleUnderline"/>
          <w:highlight w:val="yellow"/>
        </w:rPr>
        <w:t>aligned with social- democratic parties have been able to shift the relative bargaining power from capital toward labor</w:t>
      </w:r>
      <w:r w:rsidRPr="008D0310">
        <w:rPr>
          <w:rFonts w:eastAsia="Cambria"/>
          <w:sz w:val="12"/>
        </w:rPr>
        <w:t xml:space="preserve"> (Bradley et al. 2003; </w:t>
      </w:r>
      <w:proofErr w:type="spellStart"/>
      <w:r w:rsidRPr="008D0310">
        <w:rPr>
          <w:rFonts w:eastAsia="Cambria"/>
          <w:sz w:val="12"/>
        </w:rPr>
        <w:t>Esping</w:t>
      </w:r>
      <w:proofErr w:type="spellEnd"/>
      <w:r w:rsidRPr="008D0310">
        <w:rPr>
          <w:rFonts w:eastAsia="Cambria"/>
          <w:sz w:val="12"/>
        </w:rPr>
        <w:t xml:space="preserve">- Andersen 1985; </w:t>
      </w:r>
      <w:proofErr w:type="spellStart"/>
      <w:r w:rsidRPr="008D0310">
        <w:rPr>
          <w:rFonts w:eastAsia="Cambria"/>
          <w:sz w:val="12"/>
        </w:rPr>
        <w:t>Korpi</w:t>
      </w:r>
      <w:proofErr w:type="spellEnd"/>
      <w:r w:rsidRPr="008D0310">
        <w:rPr>
          <w:rFonts w:eastAsia="Cambria"/>
          <w:sz w:val="12"/>
        </w:rPr>
        <w:t xml:space="preserve"> 1989; </w:t>
      </w:r>
      <w:proofErr w:type="spellStart"/>
      <w:r w:rsidRPr="008D0310">
        <w:rPr>
          <w:rFonts w:eastAsia="Cambria"/>
          <w:sz w:val="12"/>
        </w:rPr>
        <w:t>Kristai</w:t>
      </w:r>
      <w:proofErr w:type="spellEnd"/>
      <w:r w:rsidRPr="008D0310">
        <w:rPr>
          <w:rFonts w:eastAsia="Cambria"/>
          <w:sz w:val="12"/>
        </w:rPr>
        <w:t xml:space="preserve"> 2010)</w:t>
      </w:r>
      <w:r w:rsidRPr="00656DC7">
        <w:rPr>
          <w:rStyle w:val="StyleUnderline"/>
          <w:highlight w:val="yellow"/>
        </w:rPr>
        <w:t>.</w:t>
      </w:r>
    </w:p>
    <w:p w14:paraId="5FE7272D" w14:textId="252DDC07" w:rsidR="001F67F6" w:rsidRPr="00A6305B" w:rsidRDefault="00D61CBA" w:rsidP="001F67F6">
      <w:pPr>
        <w:keepNext/>
        <w:keepLines/>
        <w:spacing w:before="40" w:after="0"/>
        <w:outlineLvl w:val="3"/>
        <w:rPr>
          <w:rFonts w:eastAsia="MS Gothic" w:cs="Times New Roman"/>
          <w:b/>
          <w:iCs/>
          <w:sz w:val="26"/>
        </w:rPr>
      </w:pPr>
      <w:r>
        <w:rPr>
          <w:rFonts w:eastAsia="MS Gothic" w:cs="Times New Roman"/>
          <w:b/>
          <w:iCs/>
          <w:sz w:val="26"/>
        </w:rPr>
        <w:t>One in three deaths in the US alone are caused by income inequality through structural violence</w:t>
      </w:r>
    </w:p>
    <w:p w14:paraId="41D6C309" w14:textId="77777777" w:rsidR="001F67F6" w:rsidRPr="00A6305B" w:rsidRDefault="001F67F6" w:rsidP="001F67F6">
      <w:pPr>
        <w:rPr>
          <w:rFonts w:eastAsia="Cambria"/>
        </w:rPr>
      </w:pPr>
      <w:proofErr w:type="spellStart"/>
      <w:r w:rsidRPr="00A6305B">
        <w:rPr>
          <w:rFonts w:eastAsia="Cambria"/>
          <w:b/>
        </w:rPr>
        <w:t>Bezruchka</w:t>
      </w:r>
      <w:proofErr w:type="spellEnd"/>
      <w:r w:rsidRPr="00A6305B">
        <w:rPr>
          <w:rFonts w:eastAsia="Cambria"/>
        </w:rPr>
        <w:t>, Senior Lecturer in Global Health at the University of Washington,</w:t>
      </w:r>
      <w:r w:rsidRPr="00A6305B">
        <w:rPr>
          <w:rFonts w:eastAsia="Cambria"/>
          <w:b/>
        </w:rPr>
        <w:t xml:space="preserve"> 14</w:t>
      </w:r>
    </w:p>
    <w:p w14:paraId="67051A5E" w14:textId="77777777" w:rsidR="001F67F6" w:rsidRPr="00A6305B" w:rsidRDefault="001F67F6" w:rsidP="001F67F6">
      <w:pPr>
        <w:rPr>
          <w:rFonts w:eastAsia="Cambria"/>
          <w:sz w:val="18"/>
        </w:rPr>
      </w:pPr>
      <w:r w:rsidRPr="00A6305B">
        <w:rPr>
          <w:rFonts w:eastAsia="Cambria"/>
          <w:sz w:val="18"/>
        </w:rPr>
        <w:t xml:space="preserve">(Stephen, 2014, New Press, “Inequality Kills,” </w:t>
      </w:r>
      <w:hyperlink r:id="rId15" w:history="1">
        <w:r w:rsidRPr="00A6305B">
          <w:rPr>
            <w:rFonts w:eastAsia="Cambria"/>
          </w:rPr>
          <w:t>https://depts.washington.edu/eqhlth/pages/BezruchkaInequalityKillsBkPubInfo14.pdf</w:t>
        </w:r>
      </w:hyperlink>
      <w:r w:rsidRPr="00A6305B">
        <w:rPr>
          <w:rFonts w:eastAsia="Cambria"/>
          <w:sz w:val="18"/>
        </w:rPr>
        <w:t>, accessed 6/30/17, pg. 194-195, CD)</w:t>
      </w:r>
    </w:p>
    <w:p w14:paraId="34C76CF0" w14:textId="01D3EB23" w:rsidR="00657786" w:rsidRPr="001F67F6" w:rsidRDefault="001F67F6" w:rsidP="001F67F6">
      <w:pPr>
        <w:ind w:left="720"/>
        <w:rPr>
          <w:rFonts w:eastAsia="Cambria"/>
          <w:b/>
          <w:iCs/>
          <w:u w:val="single"/>
        </w:rPr>
      </w:pPr>
      <w:r w:rsidRPr="00A6305B">
        <w:rPr>
          <w:rFonts w:eastAsia="Cambria"/>
          <w:sz w:val="12"/>
          <w:szCs w:val="20"/>
        </w:rPr>
        <w:t xml:space="preserve">Everyone in a society gains when children grow up to be healthy adults. The rest of the world seems to understand this simple fact, and only three countries in the world don’t have a policy, at least on the books, for paid maternal leave – Liberia, Papua New Guinea, and the United States. What does that say about our understanding , or concern about the health of our youth? </w:t>
      </w:r>
      <w:r w:rsidRPr="00F7296A">
        <w:rPr>
          <w:rFonts w:eastAsia="Cambria"/>
          <w:b/>
          <w:iCs/>
          <w:highlight w:val="yellow"/>
          <w:u w:val="single"/>
        </w:rPr>
        <w:t>Differences in mortality rates</w:t>
      </w:r>
      <w:r w:rsidRPr="00A6305B">
        <w:rPr>
          <w:rFonts w:eastAsia="Cambria"/>
          <w:b/>
          <w:iCs/>
          <w:u w:val="single"/>
        </w:rPr>
        <w:t xml:space="preserve"> </w:t>
      </w:r>
      <w:r w:rsidRPr="00F7296A">
        <w:rPr>
          <w:sz w:val="12"/>
        </w:rPr>
        <w:t>are not just a statistical concern—they</w:t>
      </w:r>
      <w:r w:rsidRPr="00A6305B">
        <w:rPr>
          <w:rFonts w:eastAsia="Cambria"/>
          <w:b/>
          <w:iCs/>
          <w:u w:val="single"/>
        </w:rPr>
        <w:t xml:space="preserve"> </w:t>
      </w:r>
      <w:r w:rsidRPr="00F7296A">
        <w:rPr>
          <w:rFonts w:eastAsia="Cambria"/>
          <w:b/>
          <w:iCs/>
          <w:highlight w:val="yellow"/>
          <w:u w:val="single"/>
        </w:rPr>
        <w:t>reflect suffering and pain for</w:t>
      </w:r>
      <w:r w:rsidRPr="00A6305B">
        <w:rPr>
          <w:rFonts w:eastAsia="Cambria"/>
          <w:b/>
          <w:iCs/>
          <w:u w:val="single"/>
        </w:rPr>
        <w:t xml:space="preserve"> </w:t>
      </w:r>
      <w:r w:rsidRPr="00F7296A">
        <w:rPr>
          <w:sz w:val="12"/>
        </w:rPr>
        <w:t>very</w:t>
      </w:r>
      <w:r w:rsidRPr="00A6305B">
        <w:rPr>
          <w:rFonts w:eastAsia="Cambria"/>
          <w:b/>
          <w:iCs/>
          <w:u w:val="single"/>
        </w:rPr>
        <w:t xml:space="preserve"> </w:t>
      </w:r>
      <w:r w:rsidRPr="00F7296A">
        <w:rPr>
          <w:rFonts w:eastAsia="Cambria"/>
          <w:b/>
          <w:iCs/>
          <w:highlight w:val="yellow"/>
          <w:u w:val="single"/>
        </w:rPr>
        <w:t>real individuals and families.</w:t>
      </w:r>
      <w:r w:rsidRPr="00A6305B">
        <w:rPr>
          <w:rFonts w:eastAsia="Cambria"/>
          <w:u w:val="single"/>
        </w:rPr>
        <w:t xml:space="preserve"> </w:t>
      </w:r>
      <w:r w:rsidRPr="00F7296A">
        <w:rPr>
          <w:sz w:val="12"/>
        </w:rPr>
        <w:t>The higher mortality in the United States is an example of what Paul Farmer, the noted physician and anthropologist, calls structural violence. The forty-seven infant deaths occur every day because of the way society in the United States is structured, resulting in our health status being that of a middle-income country, not a rich country. There is growing evidence that</w:t>
      </w:r>
      <w:r w:rsidRPr="00A6305B">
        <w:rPr>
          <w:rFonts w:eastAsia="Cambria"/>
          <w:b/>
          <w:iCs/>
          <w:u w:val="single"/>
        </w:rPr>
        <w:t xml:space="preserve"> </w:t>
      </w:r>
      <w:r w:rsidRPr="00F7296A">
        <w:rPr>
          <w:rFonts w:eastAsia="Cambria"/>
          <w:b/>
          <w:iCs/>
          <w:highlight w:val="yellow"/>
          <w:u w:val="single"/>
        </w:rPr>
        <w:t>the factor most</w:t>
      </w:r>
      <w:r w:rsidRPr="00A6305B">
        <w:rPr>
          <w:rFonts w:eastAsia="Cambria"/>
          <w:b/>
          <w:iCs/>
          <w:u w:val="single"/>
        </w:rPr>
        <w:t xml:space="preserve"> </w:t>
      </w:r>
      <w:r w:rsidRPr="00F7296A">
        <w:rPr>
          <w:rFonts w:eastAsia="Cambria"/>
          <w:b/>
          <w:iCs/>
          <w:highlight w:val="yellow"/>
          <w:u w:val="single"/>
        </w:rPr>
        <w:t>responsible</w:t>
      </w:r>
      <w:r w:rsidRPr="00A6305B">
        <w:rPr>
          <w:rFonts w:eastAsia="Cambria"/>
          <w:b/>
          <w:iCs/>
          <w:u w:val="single"/>
        </w:rPr>
        <w:t xml:space="preserve"> </w:t>
      </w:r>
      <w:r w:rsidRPr="00F7296A">
        <w:rPr>
          <w:sz w:val="12"/>
        </w:rPr>
        <w:t>for the relatively poor health</w:t>
      </w:r>
      <w:r w:rsidRPr="00A6305B">
        <w:rPr>
          <w:rFonts w:eastAsia="Cambria"/>
          <w:b/>
          <w:iCs/>
          <w:u w:val="single"/>
        </w:rPr>
        <w:t xml:space="preserve"> </w:t>
      </w:r>
      <w:r w:rsidRPr="00F7296A">
        <w:rPr>
          <w:rFonts w:eastAsia="Cambria"/>
          <w:b/>
          <w:iCs/>
          <w:highlight w:val="yellow"/>
          <w:u w:val="single"/>
        </w:rPr>
        <w:t>in the</w:t>
      </w:r>
      <w:r w:rsidRPr="00A6305B">
        <w:rPr>
          <w:rFonts w:eastAsia="Cambria"/>
          <w:b/>
          <w:iCs/>
          <w:u w:val="single"/>
        </w:rPr>
        <w:t xml:space="preserve"> </w:t>
      </w:r>
      <w:r w:rsidRPr="00F7296A">
        <w:rPr>
          <w:rFonts w:eastAsia="Cambria"/>
          <w:b/>
          <w:iCs/>
          <w:highlight w:val="yellow"/>
          <w:u w:val="single"/>
        </w:rPr>
        <w:t>U</w:t>
      </w:r>
      <w:r w:rsidRPr="00F7296A">
        <w:rPr>
          <w:sz w:val="12"/>
        </w:rPr>
        <w:t>nited</w:t>
      </w:r>
      <w:r w:rsidRPr="00A6305B">
        <w:rPr>
          <w:rFonts w:eastAsia="Cambria"/>
          <w:b/>
          <w:iCs/>
          <w:u w:val="single"/>
        </w:rPr>
        <w:t xml:space="preserve"> </w:t>
      </w:r>
      <w:r w:rsidRPr="00F7296A">
        <w:rPr>
          <w:rFonts w:eastAsia="Cambria"/>
          <w:b/>
          <w:iCs/>
          <w:highlight w:val="yellow"/>
          <w:u w:val="single"/>
        </w:rPr>
        <w:t>S</w:t>
      </w:r>
      <w:r w:rsidRPr="00F7296A">
        <w:rPr>
          <w:sz w:val="12"/>
        </w:rPr>
        <w:t xml:space="preserve">tates </w:t>
      </w:r>
      <w:r w:rsidRPr="00F7296A">
        <w:rPr>
          <w:rFonts w:eastAsia="Cambria"/>
          <w:b/>
          <w:iCs/>
          <w:highlight w:val="yellow"/>
          <w:u w:val="single"/>
        </w:rPr>
        <w:t>is</w:t>
      </w:r>
      <w:r w:rsidRPr="00A6305B">
        <w:rPr>
          <w:rFonts w:eastAsia="Cambria"/>
          <w:b/>
          <w:iCs/>
          <w:u w:val="single"/>
        </w:rPr>
        <w:t xml:space="preserve"> </w:t>
      </w:r>
      <w:r w:rsidRPr="00F7296A">
        <w:rPr>
          <w:sz w:val="12"/>
        </w:rPr>
        <w:t>the vast and</w:t>
      </w:r>
      <w:r w:rsidRPr="00A6305B">
        <w:rPr>
          <w:rFonts w:eastAsia="Cambria"/>
          <w:b/>
          <w:iCs/>
          <w:u w:val="single"/>
        </w:rPr>
        <w:t xml:space="preserve"> </w:t>
      </w:r>
      <w:r w:rsidRPr="00F7296A">
        <w:rPr>
          <w:rFonts w:eastAsia="Cambria"/>
          <w:b/>
          <w:iCs/>
          <w:highlight w:val="yellow"/>
          <w:u w:val="single"/>
        </w:rPr>
        <w:t>rising inequality in wealth and income</w:t>
      </w:r>
      <w:r w:rsidRPr="00A6305B">
        <w:rPr>
          <w:rFonts w:eastAsia="Cambria"/>
          <w:b/>
          <w:iCs/>
          <w:u w:val="single"/>
        </w:rPr>
        <w:t xml:space="preserve"> </w:t>
      </w:r>
      <w:r w:rsidRPr="00F7296A">
        <w:rPr>
          <w:sz w:val="12"/>
        </w:rPr>
        <w:t>that we not only tolerate, but resist changing.</w:t>
      </w:r>
      <w:r w:rsidRPr="00A6305B">
        <w:rPr>
          <w:rFonts w:eastAsia="Cambria"/>
          <w:sz w:val="12"/>
          <w:szCs w:val="20"/>
        </w:rPr>
        <w:t xml:space="preserve"> Inequality is the central element, the upstream cause of the social disadvantage described in the IOM report. A political system that fosters inequality limits the attainment of health</w:t>
      </w:r>
      <w:r w:rsidRPr="00F7296A">
        <w:rPr>
          <w:sz w:val="12"/>
        </w:rPr>
        <w:t xml:space="preserve">. The claim that economic inequality is a major reason for our poor health requires that several standard criteria for claiming causality are satisfied: </w:t>
      </w:r>
      <w:r w:rsidRPr="00F7296A">
        <w:rPr>
          <w:rFonts w:eastAsia="Cambria"/>
          <w:highlight w:val="yellow"/>
          <w:u w:val="single"/>
        </w:rPr>
        <w:t xml:space="preserve">the results are </w:t>
      </w:r>
      <w:r w:rsidRPr="00F7296A">
        <w:rPr>
          <w:rFonts w:eastAsia="Cambria"/>
          <w:b/>
          <w:iCs/>
          <w:highlight w:val="yellow"/>
          <w:u w:val="single"/>
        </w:rPr>
        <w:t>confirmed by many different studies by different investigators over different time periods</w:t>
      </w:r>
      <w:r w:rsidRPr="00A6305B">
        <w:rPr>
          <w:rFonts w:eastAsia="Cambria"/>
          <w:u w:val="single"/>
        </w:rPr>
        <w:t xml:space="preserve">; </w:t>
      </w:r>
      <w:r w:rsidRPr="00F7296A">
        <w:rPr>
          <w:sz w:val="12"/>
        </w:rPr>
        <w:t>there is a dose-response relationship, meaning</w:t>
      </w:r>
      <w:r w:rsidRPr="00A6305B">
        <w:rPr>
          <w:rFonts w:eastAsia="Cambria"/>
          <w:u w:val="single"/>
        </w:rPr>
        <w:t xml:space="preserve"> </w:t>
      </w:r>
      <w:r w:rsidRPr="00F7296A">
        <w:rPr>
          <w:rStyle w:val="StyleUnderline"/>
          <w:highlight w:val="yellow"/>
        </w:rPr>
        <w:t>more inequality leads to worse health</w:t>
      </w:r>
      <w:r w:rsidRPr="00A6305B">
        <w:rPr>
          <w:rFonts w:eastAsia="Cambria"/>
          <w:u w:val="single"/>
        </w:rPr>
        <w:t xml:space="preserve">; </w:t>
      </w:r>
      <w:r w:rsidRPr="00F7296A">
        <w:rPr>
          <w:sz w:val="12"/>
        </w:rPr>
        <w:t>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w:t>
      </w:r>
      <w:r w:rsidRPr="00A6305B">
        <w:rPr>
          <w:rFonts w:eastAsia="Cambria"/>
          <w:sz w:val="12"/>
          <w:szCs w:val="20"/>
        </w:rPr>
        <w:t xml:space="preserve"> concluding that the extent of inequality in society reflects the range of caring and sharing, with more unequal populations sharing less. Those who are poorer struggle to be accepted in society and the rich also suffer its effects.</w:t>
      </w:r>
      <w:r w:rsidRPr="00A6305B">
        <w:rPr>
          <w:rFonts w:eastAsia="Cambria"/>
          <w:u w:val="single"/>
        </w:rPr>
        <w:t xml:space="preserve"> </w:t>
      </w:r>
      <w:r w:rsidRPr="00F7296A">
        <w:rPr>
          <w:rFonts w:eastAsia="Cambria"/>
          <w:b/>
          <w:iCs/>
          <w:highlight w:val="yellow"/>
          <w:u w:val="single"/>
        </w:rPr>
        <w:t>A</w:t>
      </w:r>
      <w:r w:rsidRPr="00A6305B">
        <w:rPr>
          <w:rFonts w:eastAsia="Cambria"/>
          <w:b/>
          <w:iCs/>
          <w:u w:val="single"/>
        </w:rPr>
        <w:t xml:space="preserve"> </w:t>
      </w:r>
      <w:r w:rsidRPr="00F7296A">
        <w:rPr>
          <w:sz w:val="12"/>
        </w:rPr>
        <w:t>recent</w:t>
      </w:r>
      <w:r w:rsidRPr="00A6305B">
        <w:rPr>
          <w:rFonts w:eastAsia="Cambria"/>
          <w:b/>
          <w:iCs/>
          <w:u w:val="single"/>
        </w:rPr>
        <w:t xml:space="preserve"> </w:t>
      </w:r>
      <w:r w:rsidRPr="00F7296A">
        <w:rPr>
          <w:rFonts w:eastAsia="Cambria"/>
          <w:b/>
          <w:iCs/>
          <w:highlight w:val="yellow"/>
          <w:u w:val="single"/>
        </w:rPr>
        <w:t xml:space="preserve">Harvard study estimated that </w:t>
      </w:r>
      <w:r w:rsidRPr="00F7296A">
        <w:rPr>
          <w:sz w:val="12"/>
        </w:rPr>
        <w:t>about</w:t>
      </w:r>
      <w:r w:rsidRPr="00A6305B">
        <w:rPr>
          <w:rFonts w:eastAsia="Cambria"/>
          <w:b/>
          <w:iCs/>
          <w:u w:val="single"/>
        </w:rPr>
        <w:t xml:space="preserve"> </w:t>
      </w:r>
      <w:r w:rsidRPr="00F7296A">
        <w:rPr>
          <w:rFonts w:eastAsia="Cambria"/>
          <w:b/>
          <w:iCs/>
          <w:highlight w:val="yellow"/>
          <w:u w:val="single"/>
        </w:rPr>
        <w:t>one death in three</w:t>
      </w:r>
      <w:r w:rsidRPr="00A6305B">
        <w:rPr>
          <w:rFonts w:eastAsia="Cambria"/>
          <w:b/>
          <w:iCs/>
          <w:u w:val="single"/>
        </w:rPr>
        <w:t xml:space="preserve"> </w:t>
      </w:r>
      <w:r w:rsidRPr="00F7296A">
        <w:rPr>
          <w:sz w:val="12"/>
        </w:rPr>
        <w:t>in this country</w:t>
      </w:r>
      <w:r w:rsidRPr="00A6305B">
        <w:rPr>
          <w:rFonts w:eastAsia="Cambria"/>
          <w:b/>
          <w:iCs/>
          <w:u w:val="single"/>
        </w:rPr>
        <w:t xml:space="preserve"> </w:t>
      </w:r>
      <w:r w:rsidRPr="00F7296A">
        <w:rPr>
          <w:rFonts w:eastAsia="Cambria"/>
          <w:b/>
          <w:iCs/>
          <w:highlight w:val="yellow"/>
          <w:u w:val="single"/>
        </w:rPr>
        <w:t>results from</w:t>
      </w:r>
      <w:r w:rsidRPr="00A6305B">
        <w:rPr>
          <w:rFonts w:eastAsia="Cambria"/>
          <w:b/>
          <w:iCs/>
          <w:u w:val="single"/>
        </w:rPr>
        <w:t xml:space="preserve"> </w:t>
      </w:r>
      <w:r w:rsidRPr="00F7296A">
        <w:rPr>
          <w:sz w:val="12"/>
        </w:rPr>
        <w:t>our very</w:t>
      </w:r>
      <w:r w:rsidRPr="00A6305B">
        <w:rPr>
          <w:rFonts w:eastAsia="Cambria"/>
          <w:b/>
          <w:iCs/>
          <w:u w:val="single"/>
        </w:rPr>
        <w:t xml:space="preserve"> </w:t>
      </w:r>
      <w:r w:rsidRPr="00F7296A">
        <w:rPr>
          <w:rFonts w:eastAsia="Cambria"/>
          <w:b/>
          <w:iCs/>
          <w:highlight w:val="yellow"/>
          <w:u w:val="single"/>
        </w:rPr>
        <w:t>high income inequality. Inequality kills through structural violence.</w:t>
      </w:r>
      <w:r w:rsidRPr="00A6305B">
        <w:rPr>
          <w:rFonts w:eastAsia="Cambria"/>
          <w:b/>
          <w:iCs/>
          <w:u w:val="single"/>
        </w:rPr>
        <w:t xml:space="preserve"> </w:t>
      </w:r>
      <w:r w:rsidRPr="00F7296A">
        <w:rPr>
          <w:sz w:val="12"/>
        </w:rPr>
        <w:t>There is no smoking gun with this form of violence, which simply produces a lethally large social and economic gap between rich and poor.</w:t>
      </w:r>
    </w:p>
    <w:p w14:paraId="697258B9" w14:textId="3958C4F1" w:rsidR="00657786" w:rsidRPr="0006715F" w:rsidRDefault="00657786" w:rsidP="00657786">
      <w:pPr>
        <w:keepNext/>
        <w:keepLines/>
        <w:contextualSpacing/>
        <w:outlineLvl w:val="3"/>
        <w:rPr>
          <w:rFonts w:ascii="Times New Roman" w:eastAsiaTheme="majorEastAsia" w:hAnsi="Times New Roman" w:cs="Times New Roman"/>
          <w:b/>
          <w:iCs/>
        </w:rPr>
      </w:pPr>
      <w:r w:rsidRPr="0006715F">
        <w:rPr>
          <w:rFonts w:ascii="Times New Roman" w:eastAsiaTheme="majorEastAsia" w:hAnsi="Times New Roman" w:cs="Times New Roman"/>
          <w:b/>
          <w:iCs/>
        </w:rPr>
        <w:t xml:space="preserve">Income inequality spurs </w:t>
      </w:r>
      <w:r w:rsidRPr="0006715F">
        <w:rPr>
          <w:rFonts w:ascii="Times New Roman" w:eastAsiaTheme="majorEastAsia" w:hAnsi="Times New Roman" w:cs="Times New Roman"/>
          <w:b/>
          <w:iCs/>
          <w:u w:val="single"/>
        </w:rPr>
        <w:t>gridlock</w:t>
      </w:r>
      <w:r w:rsidRPr="0006715F">
        <w:rPr>
          <w:rFonts w:ascii="Times New Roman" w:eastAsiaTheme="majorEastAsia" w:hAnsi="Times New Roman" w:cs="Times New Roman"/>
          <w:b/>
          <w:iCs/>
        </w:rPr>
        <w:t xml:space="preserve">- makes their impacts inevitable and causes </w:t>
      </w:r>
      <w:r w:rsidRPr="0006715F">
        <w:rPr>
          <w:rFonts w:ascii="Times New Roman" w:eastAsiaTheme="majorEastAsia" w:hAnsi="Times New Roman" w:cs="Times New Roman"/>
          <w:b/>
          <w:iCs/>
          <w:u w:val="single"/>
        </w:rPr>
        <w:t>extinction</w:t>
      </w:r>
    </w:p>
    <w:p w14:paraId="62C2A38C" w14:textId="77777777" w:rsidR="00657786" w:rsidRPr="0006715F" w:rsidRDefault="00657786" w:rsidP="00657786">
      <w:pPr>
        <w:rPr>
          <w:rFonts w:ascii="Times New Roman" w:hAnsi="Times New Roman" w:cs="Times New Roman"/>
        </w:rPr>
      </w:pPr>
      <w:r w:rsidRPr="0006715F">
        <w:rPr>
          <w:rFonts w:ascii="Times New Roman" w:hAnsi="Times New Roman" w:cs="Times New Roman"/>
          <w:b/>
          <w:bCs/>
        </w:rPr>
        <w:t>Cribb, 17</w:t>
      </w:r>
      <w:r w:rsidRPr="0006715F">
        <w:rPr>
          <w:rFonts w:ascii="Times New Roman" w:hAnsi="Times New Roman" w:cs="Times New Roman"/>
        </w:rPr>
        <w:t xml:space="preserve"> -- Australian National University Emeritus Faculty</w:t>
      </w:r>
    </w:p>
    <w:p w14:paraId="600912BD" w14:textId="77777777" w:rsidR="00657786" w:rsidRPr="0006715F" w:rsidRDefault="00657786" w:rsidP="00657786">
      <w:pPr>
        <w:rPr>
          <w:rFonts w:ascii="Times New Roman" w:hAnsi="Times New Roman" w:cs="Times New Roman"/>
        </w:rPr>
      </w:pPr>
      <w:r w:rsidRPr="0006715F">
        <w:rPr>
          <w:rFonts w:ascii="Times New Roman" w:hAnsi="Times New Roman" w:cs="Times New Roman"/>
        </w:rPr>
        <w:t xml:space="preserve">[Julian, Fellow, Australian Academy of Technology, Science and Engineering, </w:t>
      </w:r>
      <w:r w:rsidRPr="0006715F">
        <w:rPr>
          <w:rFonts w:ascii="Times New Roman" w:hAnsi="Times New Roman" w:cs="Times New Roman"/>
          <w:i/>
        </w:rPr>
        <w:t>Surviving The 21st Century: Humanity’s Ten Great Challenges and How We Can Overcome Them</w:t>
      </w:r>
      <w:r w:rsidRPr="0006715F">
        <w:rPr>
          <w:rFonts w:ascii="Times New Roman" w:hAnsi="Times New Roman" w:cs="Times New Roman"/>
        </w:rPr>
        <w:t>, Switzerland: Springer International, 201</w:t>
      </w:r>
      <w:r w:rsidRPr="0006715F">
        <w:rPr>
          <w:rFonts w:ascii="Times New Roman" w:hAnsi="Times New Roman" w:cs="Times New Roman"/>
          <w:bCs/>
        </w:rPr>
        <w:t>7</w:t>
      </w:r>
      <w:r w:rsidRPr="0006715F">
        <w:rPr>
          <w:rFonts w:ascii="Times New Roman" w:hAnsi="Times New Roman" w:cs="Times New Roman"/>
        </w:rPr>
        <w:t>, p. 166-167, accessed 2017]</w:t>
      </w:r>
    </w:p>
    <w:p w14:paraId="5720D78B" w14:textId="77777777" w:rsidR="00657786" w:rsidRPr="0006715F" w:rsidRDefault="00657786" w:rsidP="00657786">
      <w:pPr>
        <w:rPr>
          <w:rFonts w:ascii="Times New Roman" w:hAnsi="Times New Roman" w:cs="Times New Roman"/>
        </w:rPr>
      </w:pPr>
    </w:p>
    <w:p w14:paraId="36E5C374" w14:textId="78B0B7C9" w:rsidR="001F67F6" w:rsidRPr="003E36BF" w:rsidRDefault="00657786" w:rsidP="003E36BF">
      <w:pPr>
        <w:ind w:left="720"/>
        <w:rPr>
          <w:rFonts w:ascii="Times New Roman" w:hAnsi="Times New Roman" w:cs="Times New Roman"/>
          <w:sz w:val="14"/>
        </w:rPr>
      </w:pPr>
      <w:r w:rsidRPr="0006715F">
        <w:rPr>
          <w:rFonts w:ascii="Times New Roman" w:hAnsi="Times New Roman" w:cs="Times New Roman"/>
          <w:sz w:val="14"/>
        </w:rPr>
        <w:t xml:space="preserve">The argument that </w:t>
      </w:r>
      <w:r w:rsidRPr="0006715F">
        <w:rPr>
          <w:rFonts w:ascii="Times New Roman" w:hAnsi="Times New Roman" w:cs="Times New Roman"/>
          <w:highlight w:val="yellow"/>
          <w:u w:val="single"/>
        </w:rPr>
        <w:t xml:space="preserve">income inequality leads to </w:t>
      </w:r>
      <w:r w:rsidRPr="0006715F">
        <w:rPr>
          <w:rFonts w:ascii="Times New Roman" w:hAnsi="Times New Roman" w:cs="Times New Roman"/>
          <w:b/>
          <w:iCs/>
          <w:highlight w:val="yellow"/>
          <w:u w:val="single"/>
          <w:bdr w:val="single" w:sz="12" w:space="0" w:color="auto"/>
        </w:rPr>
        <w:t>legislative stalemate</w:t>
      </w:r>
      <w:r w:rsidRPr="0006715F">
        <w:rPr>
          <w:rFonts w:ascii="Times New Roman" w:hAnsi="Times New Roman" w:cs="Times New Roman"/>
          <w:highlight w:val="yellow"/>
          <w:u w:val="single"/>
        </w:rPr>
        <w:t xml:space="preserve"> and </w:t>
      </w:r>
      <w:r w:rsidRPr="0006715F">
        <w:rPr>
          <w:rFonts w:ascii="Times New Roman" w:hAnsi="Times New Roman" w:cs="Times New Roman"/>
          <w:b/>
          <w:iCs/>
          <w:highlight w:val="yellow"/>
          <w:u w:val="single"/>
          <w:bdr w:val="single" w:sz="12" w:space="0" w:color="auto"/>
        </w:rPr>
        <w:t>government indecision</w:t>
      </w:r>
      <w:r w:rsidRPr="0006715F">
        <w:rPr>
          <w:rFonts w:ascii="Times New Roman" w:hAnsi="Times New Roman" w:cs="Times New Roman"/>
          <w:sz w:val="14"/>
        </w:rPr>
        <w:t xml:space="preserve"> was advanced by </w:t>
      </w:r>
      <w:proofErr w:type="spellStart"/>
      <w:r w:rsidRPr="0006715F">
        <w:rPr>
          <w:rFonts w:ascii="Times New Roman" w:hAnsi="Times New Roman" w:cs="Times New Roman"/>
          <w:sz w:val="14"/>
        </w:rPr>
        <w:t>Mian</w:t>
      </w:r>
      <w:proofErr w:type="spellEnd"/>
      <w:r w:rsidRPr="0006715F">
        <w:rPr>
          <w:rFonts w:ascii="Times New Roman" w:hAnsi="Times New Roman" w:cs="Times New Roman"/>
          <w:sz w:val="14"/>
        </w:rPr>
        <w:t xml:space="preserve"> and colleagues in a study of the political outcomes of the 2008–2009 Global Economic Recession (</w:t>
      </w:r>
      <w:proofErr w:type="spellStart"/>
      <w:r w:rsidRPr="0006715F">
        <w:rPr>
          <w:rFonts w:ascii="Times New Roman" w:hAnsi="Times New Roman" w:cs="Times New Roman"/>
          <w:sz w:val="14"/>
        </w:rPr>
        <w:t>Mian</w:t>
      </w:r>
      <w:proofErr w:type="spellEnd"/>
      <w:r w:rsidRPr="0006715F">
        <w:rPr>
          <w:rFonts w:ascii="Times New Roman" w:hAnsi="Times New Roman" w:cs="Times New Roman"/>
          <w:sz w:val="14"/>
        </w:rPr>
        <w:t xml:space="preserve">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06715F">
        <w:rPr>
          <w:rFonts w:ascii="Times New Roman" w:hAnsi="Times New Roman" w:cs="Times New Roman"/>
        </w:rPr>
        <w:t xml:space="preserve"> </w:t>
      </w:r>
      <w:r w:rsidRPr="0006715F">
        <w:rPr>
          <w:rFonts w:ascii="Times New Roman" w:hAnsi="Times New Roman" w:cs="Times New Roman"/>
          <w:highlight w:val="yellow"/>
          <w:u w:val="single"/>
        </w:rPr>
        <w:t>inequality</w:t>
      </w:r>
      <w:r w:rsidRPr="0006715F">
        <w:rPr>
          <w:rFonts w:ascii="Times New Roman" w:hAnsi="Times New Roman" w:cs="Times New Roman"/>
        </w:rPr>
        <w:t xml:space="preserve"> </w:t>
      </w:r>
      <w:r w:rsidRPr="0006715F">
        <w:rPr>
          <w:rFonts w:ascii="Times New Roman" w:hAnsi="Times New Roman" w:cs="Times New Roman"/>
          <w:sz w:val="14"/>
        </w:rPr>
        <w:t>to</w:t>
      </w:r>
      <w:r w:rsidRPr="0006715F">
        <w:rPr>
          <w:rFonts w:ascii="Times New Roman" w:hAnsi="Times New Roman" w:cs="Times New Roman"/>
        </w:rPr>
        <w:t xml:space="preserve"> </w:t>
      </w:r>
      <w:r w:rsidRPr="0006715F">
        <w:rPr>
          <w:rFonts w:ascii="Times New Roman" w:hAnsi="Times New Roman" w:cs="Times New Roman"/>
          <w:highlight w:val="yellow"/>
          <w:u w:val="single"/>
        </w:rPr>
        <w:t>wreck social cohesion and</w:t>
      </w:r>
      <w:r w:rsidRPr="0006715F">
        <w:rPr>
          <w:rFonts w:ascii="Times New Roman" w:hAnsi="Times New Roman" w:cs="Times New Roman"/>
          <w:sz w:val="14"/>
        </w:rPr>
        <w:t xml:space="preserve"> hence, to </w:t>
      </w:r>
      <w:r w:rsidRPr="0006715F">
        <w:rPr>
          <w:rFonts w:ascii="Times New Roman" w:hAnsi="Times New Roman" w:cs="Times New Roman"/>
          <w:b/>
          <w:iCs/>
          <w:highlight w:val="yellow"/>
          <w:u w:val="single"/>
          <w:bdr w:val="single" w:sz="12" w:space="0" w:color="auto"/>
        </w:rPr>
        <w:t>undermine</w:t>
      </w:r>
      <w:r w:rsidRPr="0006715F">
        <w:rPr>
          <w:rFonts w:ascii="Times New Roman" w:hAnsi="Times New Roman" w:cs="Times New Roman"/>
          <w:u w:val="single"/>
        </w:rPr>
        <w:t xml:space="preserve"> the prospects for a </w:t>
      </w:r>
      <w:r w:rsidRPr="0006715F">
        <w:rPr>
          <w:rFonts w:ascii="Times New Roman" w:hAnsi="Times New Roman" w:cs="Times New Roman"/>
          <w:b/>
          <w:iCs/>
          <w:highlight w:val="yellow"/>
          <w:u w:val="single"/>
          <w:bdr w:val="single" w:sz="12" w:space="0" w:color="auto"/>
        </w:rPr>
        <w:t>collaborative effort</w:t>
      </w:r>
      <w:r w:rsidRPr="0006715F">
        <w:rPr>
          <w:rFonts w:ascii="Times New Roman" w:hAnsi="Times New Roman" w:cs="Times New Roman"/>
          <w:sz w:val="14"/>
        </w:rPr>
        <w:t xml:space="preserve"> by the whole of humanity </w:t>
      </w:r>
      <w:r w:rsidRPr="0006715F">
        <w:rPr>
          <w:rFonts w:ascii="Times New Roman" w:hAnsi="Times New Roman" w:cs="Times New Roman"/>
          <w:highlight w:val="yellow"/>
          <w:u w:val="single"/>
        </w:rPr>
        <w:t>to tackle</w:t>
      </w:r>
      <w:r w:rsidRPr="0006715F">
        <w:rPr>
          <w:rFonts w:ascii="Times New Roman" w:hAnsi="Times New Roman" w:cs="Times New Roman"/>
          <w:u w:val="single"/>
        </w:rPr>
        <w:t xml:space="preserve"> the </w:t>
      </w:r>
      <w:r w:rsidRPr="0006715F">
        <w:rPr>
          <w:rFonts w:ascii="Times New Roman" w:hAnsi="Times New Roman" w:cs="Times New Roman"/>
          <w:b/>
          <w:iCs/>
          <w:highlight w:val="yellow"/>
          <w:u w:val="single"/>
          <w:bdr w:val="single" w:sz="12" w:space="0" w:color="auto"/>
        </w:rPr>
        <w:t>multiple existential threats</w:t>
      </w:r>
      <w:r w:rsidRPr="0006715F">
        <w:rPr>
          <w:rFonts w:ascii="Times New Roman" w:hAnsi="Times New Roman" w:cs="Times New Roman"/>
          <w:u w:val="single"/>
        </w:rPr>
        <w:t xml:space="preserve"> we face.</w:t>
      </w:r>
      <w:r w:rsidRPr="0006715F">
        <w:rPr>
          <w:rFonts w:ascii="Times New Roman" w:hAnsi="Times New Roman" w:cs="Times New Roman"/>
          <w:sz w:val="14"/>
        </w:rPr>
        <w:t xml:space="preserve"> </w:t>
      </w:r>
      <w:r w:rsidRPr="0006715F">
        <w:rPr>
          <w:rFonts w:ascii="Times New Roman" w:hAnsi="Times New Roman" w:cs="Times New Roman"/>
          <w:highlight w:val="yellow"/>
          <w:u w:val="single"/>
        </w:rPr>
        <w:t>Rich-against-poor</w:t>
      </w:r>
      <w:r w:rsidRPr="0006715F">
        <w:rPr>
          <w:rFonts w:ascii="Times New Roman" w:hAnsi="Times New Roman" w:cs="Times New Roman"/>
          <w:u w:val="single"/>
        </w:rPr>
        <w:t xml:space="preserve"> is a good way to </w:t>
      </w:r>
      <w:r w:rsidRPr="0006715F">
        <w:rPr>
          <w:rFonts w:ascii="Times New Roman" w:hAnsi="Times New Roman" w:cs="Times New Roman"/>
          <w:highlight w:val="yellow"/>
          <w:u w:val="single"/>
        </w:rPr>
        <w:t>divert</w:t>
      </w:r>
      <w:r w:rsidRPr="0006715F">
        <w:rPr>
          <w:rFonts w:ascii="Times New Roman" w:hAnsi="Times New Roman" w:cs="Times New Roman"/>
          <w:sz w:val="14"/>
        </w:rPr>
        <w:t xml:space="preserve"> the argument </w:t>
      </w:r>
      <w:r w:rsidRPr="0006715F">
        <w:rPr>
          <w:rFonts w:ascii="Times New Roman" w:hAnsi="Times New Roman" w:cs="Times New Roman"/>
          <w:highlight w:val="yellow"/>
          <w:u w:val="single"/>
        </w:rPr>
        <w:t>and</w:t>
      </w:r>
      <w:r w:rsidRPr="0006715F">
        <w:rPr>
          <w:rFonts w:ascii="Times New Roman" w:hAnsi="Times New Roman" w:cs="Times New Roman"/>
          <w:sz w:val="14"/>
        </w:rPr>
        <w:t xml:space="preserve"> so </w:t>
      </w:r>
      <w:r w:rsidRPr="0006715F">
        <w:rPr>
          <w:rFonts w:ascii="Times New Roman" w:hAnsi="Times New Roman" w:cs="Times New Roman"/>
          <w:highlight w:val="yellow"/>
          <w:u w:val="single"/>
        </w:rPr>
        <w:t>de-rail climate action</w:t>
      </w:r>
      <w:r w:rsidRPr="0006715F">
        <w:rPr>
          <w:rFonts w:ascii="Times New Roman" w:hAnsi="Times New Roman" w:cs="Times New Roman"/>
          <w:sz w:val="14"/>
        </w:rPr>
        <w:t xml:space="preserve">, disarmament, </w:t>
      </w:r>
      <w:r w:rsidRPr="0006715F">
        <w:rPr>
          <w:rFonts w:ascii="Times New Roman" w:hAnsi="Times New Roman" w:cs="Times New Roman"/>
          <w:highlight w:val="yellow"/>
          <w:u w:val="single"/>
        </w:rPr>
        <w:t>planetary clean-up or food security</w:t>
      </w:r>
      <w:r w:rsidRPr="0006715F">
        <w:rPr>
          <w:rFonts w:ascii="Times New Roman" w:hAnsi="Times New Roman" w:cs="Times New Roman"/>
          <w:sz w:val="14"/>
        </w:rPr>
        <w:t xml:space="preserve">, for instance. </w:t>
      </w:r>
      <w:r w:rsidRPr="0006715F">
        <w:rPr>
          <w:rFonts w:ascii="Times New Roman" w:hAnsi="Times New Roman" w:cs="Times New Roman"/>
          <w:u w:val="single"/>
        </w:rPr>
        <w:t>Disunity spells</w:t>
      </w:r>
      <w:r w:rsidRPr="0006715F">
        <w:rPr>
          <w:rFonts w:ascii="Times New Roman" w:hAnsi="Times New Roman" w:cs="Times New Roman"/>
          <w:sz w:val="14"/>
        </w:rPr>
        <w:t xml:space="preserve"> electoral loss in politics, </w:t>
      </w:r>
      <w:r w:rsidRPr="0006715F">
        <w:rPr>
          <w:rFonts w:ascii="Times New Roman" w:hAnsi="Times New Roman" w:cs="Times New Roman"/>
          <w:u w:val="single"/>
        </w:rPr>
        <w:t>rifts</w:t>
      </w:r>
      <w:r w:rsidRPr="0006715F">
        <w:rPr>
          <w:rStyle w:val="StyleUnderline"/>
          <w:rFonts w:ascii="Times New Roman" w:hAnsi="Times New Roman" w:cs="Times New Roman"/>
        </w:rPr>
        <w:t xml:space="preserve"> </w:t>
      </w:r>
      <w:r w:rsidRPr="0006715F">
        <w:rPr>
          <w:rFonts w:ascii="Times New Roman" w:hAnsi="Times New Roman" w:cs="Times New Roman"/>
          <w:u w:val="single"/>
        </w:rPr>
        <w:t>between commanders and their troops breed military defeat</w:t>
      </w:r>
      <w:r w:rsidRPr="0006715F">
        <w:rPr>
          <w:rFonts w:ascii="Times New Roman" w:hAnsi="Times New Roman" w:cs="Times New Roman"/>
          <w:sz w:val="14"/>
        </w:rPr>
        <w:t xml:space="preserve">, lack of team spirit yields failure in sport, disharmony means a poor orchestra or business performance, family disagreements often lead to dysfunction and violence. </w:t>
      </w:r>
      <w:r w:rsidRPr="0006715F">
        <w:rPr>
          <w:rFonts w:ascii="Times New Roman" w:hAnsi="Times New Roman" w:cs="Times New Roman"/>
          <w:u w:val="single"/>
        </w:rPr>
        <w:t>These lessons are well-known and attested</w:t>
      </w:r>
      <w:r w:rsidRPr="0006715F">
        <w:rPr>
          <w:rFonts w:ascii="Times New Roman" w:hAnsi="Times New Roman" w:cs="Times New Roman"/>
          <w:sz w:val="14"/>
        </w:rPr>
        <w:t xml:space="preserve">, from every walk of life. Yet </w:t>
      </w:r>
      <w:r w:rsidRPr="0006715F">
        <w:rPr>
          <w:rFonts w:ascii="Times New Roman" w:hAnsi="Times New Roman" w:cs="Times New Roman"/>
          <w:u w:val="single"/>
        </w:rPr>
        <w:t xml:space="preserve">humans persistently overlook the cost of socioeconomic disunity </w:t>
      </w:r>
      <w:r w:rsidRPr="0006715F">
        <w:rPr>
          <w:rFonts w:ascii="Times New Roman" w:hAnsi="Times New Roman" w:cs="Times New Roman"/>
          <w:sz w:val="14"/>
        </w:rPr>
        <w:t xml:space="preserve">and grievances </w:t>
      </w:r>
      <w:r w:rsidRPr="0006715F">
        <w:rPr>
          <w:rFonts w:ascii="Times New Roman" w:hAnsi="Times New Roman" w:cs="Times New Roman"/>
          <w:u w:val="single"/>
        </w:rPr>
        <w:t>when it comes to dealing with our common perils</w:t>
      </w:r>
      <w:r w:rsidRPr="0006715F">
        <w:rPr>
          <w:rFonts w:ascii="Times New Roman" w:hAnsi="Times New Roman" w:cs="Times New Roman"/>
          <w:sz w:val="14"/>
        </w:rPr>
        <w:t xml:space="preserve"> as a species. </w:t>
      </w:r>
      <w:r w:rsidRPr="0006715F">
        <w:rPr>
          <w:rFonts w:ascii="Times New Roman" w:hAnsi="Times New Roman" w:cs="Times New Roman"/>
          <w:highlight w:val="yellow"/>
          <w:u w:val="single"/>
        </w:rPr>
        <w:t>For</w:t>
      </w:r>
      <w:r w:rsidRPr="0006715F">
        <w:rPr>
          <w:rFonts w:ascii="Times New Roman" w:hAnsi="Times New Roman" w:cs="Times New Roman"/>
          <w:sz w:val="14"/>
        </w:rPr>
        <w:t xml:space="preserve"> </w:t>
      </w:r>
      <w:proofErr w:type="spellStart"/>
      <w:r w:rsidRPr="0006715F">
        <w:rPr>
          <w:rFonts w:ascii="Times New Roman" w:hAnsi="Times New Roman" w:cs="Times New Roman"/>
          <w:sz w:val="14"/>
        </w:rPr>
        <w:t>civilisation</w:t>
      </w:r>
      <w:proofErr w:type="spellEnd"/>
      <w:r w:rsidRPr="0006715F">
        <w:rPr>
          <w:rFonts w:ascii="Times New Roman" w:hAnsi="Times New Roman" w:cs="Times New Roman"/>
          <w:sz w:val="14"/>
        </w:rPr>
        <w:t xml:space="preserve"> and </w:t>
      </w:r>
      <w:r w:rsidRPr="0006715F">
        <w:rPr>
          <w:rFonts w:ascii="Times New Roman" w:hAnsi="Times New Roman" w:cs="Times New Roman"/>
          <w:b/>
          <w:iCs/>
          <w:highlight w:val="yellow"/>
          <w:u w:val="single"/>
          <w:bdr w:val="single" w:sz="12" w:space="0" w:color="auto"/>
        </w:rPr>
        <w:t>our species to survive</w:t>
      </w:r>
      <w:r w:rsidRPr="0006715F">
        <w:rPr>
          <w:rFonts w:ascii="Times New Roman" w:hAnsi="Times New Roman" w:cs="Times New Roman"/>
          <w:sz w:val="14"/>
        </w:rPr>
        <w:t xml:space="preserve"> and prosper sustainably in the long run, common understandings and </w:t>
      </w:r>
      <w:r w:rsidRPr="0006715F">
        <w:rPr>
          <w:rFonts w:ascii="Times New Roman" w:hAnsi="Times New Roman" w:cs="Times New Roman"/>
          <w:highlight w:val="yellow"/>
          <w:u w:val="single"/>
        </w:rPr>
        <w:t>co-operation are essential</w:t>
      </w:r>
      <w:r w:rsidRPr="0006715F">
        <w:rPr>
          <w:rFonts w:ascii="Times New Roman" w:hAnsi="Times New Roman" w:cs="Times New Roman"/>
          <w:sz w:val="14"/>
        </w:rPr>
        <w:t xml:space="preserve">, across all the gulfs that divide us—political, ethnic, religious and economic. </w:t>
      </w:r>
      <w:r w:rsidRPr="0006715F">
        <w:rPr>
          <w:rFonts w:ascii="Times New Roman" w:hAnsi="Times New Roman" w:cs="Times New Roman"/>
          <w:highlight w:val="yellow"/>
          <w:u w:val="single"/>
        </w:rPr>
        <w:t>A sustainable world</w:t>
      </w:r>
      <w:r w:rsidRPr="0006715F">
        <w:rPr>
          <w:rFonts w:ascii="Times New Roman" w:hAnsi="Times New Roman" w:cs="Times New Roman"/>
          <w:sz w:val="14"/>
        </w:rPr>
        <w:t xml:space="preserve">, and a viable human species, </w:t>
      </w:r>
      <w:r w:rsidRPr="0006715F">
        <w:rPr>
          <w:rFonts w:ascii="Times New Roman" w:hAnsi="Times New Roman" w:cs="Times New Roman"/>
          <w:highlight w:val="yellow"/>
          <w:u w:val="single"/>
        </w:rPr>
        <w:t>will not be possible unless</w:t>
      </w:r>
      <w:r w:rsidRPr="0006715F">
        <w:rPr>
          <w:rFonts w:ascii="Times New Roman" w:hAnsi="Times New Roman" w:cs="Times New Roman"/>
          <w:sz w:val="14"/>
        </w:rPr>
        <w:t xml:space="preserve"> the poverty and </w:t>
      </w:r>
      <w:r w:rsidRPr="0006715F">
        <w:rPr>
          <w:rFonts w:ascii="Times New Roman" w:hAnsi="Times New Roman" w:cs="Times New Roman"/>
          <w:highlight w:val="yellow"/>
          <w:u w:val="single"/>
        </w:rPr>
        <w:t>inequity gaps can be reduced</w:t>
      </w:r>
      <w:r w:rsidRPr="0006715F">
        <w:rPr>
          <w:rFonts w:ascii="Times New Roman" w:hAnsi="Times New Roman" w:cs="Times New Roman"/>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06715F">
        <w:rPr>
          <w:rFonts w:ascii="Times New Roman" w:hAnsi="Times New Roman" w:cs="Times New Roman"/>
          <w:u w:val="single"/>
        </w:rPr>
        <w:t>It is</w:t>
      </w:r>
      <w:r w:rsidRPr="0006715F">
        <w:rPr>
          <w:rFonts w:ascii="Times New Roman" w:hAnsi="Times New Roman" w:cs="Times New Roman"/>
          <w:sz w:val="14"/>
        </w:rPr>
        <w:t xml:space="preserve"> purely </w:t>
      </w:r>
      <w:r w:rsidRPr="0006715F">
        <w:rPr>
          <w:rFonts w:ascii="Times New Roman" w:hAnsi="Times New Roman" w:cs="Times New Roman"/>
          <w:u w:val="single"/>
        </w:rPr>
        <w:t>an issue of</w:t>
      </w:r>
      <w:r w:rsidRPr="0006715F">
        <w:rPr>
          <w:rFonts w:ascii="Times New Roman" w:hAnsi="Times New Roman" w:cs="Times New Roman"/>
          <w:sz w:val="14"/>
        </w:rPr>
        <w:t xml:space="preserve"> co-existence and co-</w:t>
      </w:r>
      <w:r w:rsidRPr="0006715F">
        <w:rPr>
          <w:rFonts w:ascii="Times New Roman" w:hAnsi="Times New Roman" w:cs="Times New Roman"/>
          <w:u w:val="single"/>
        </w:rPr>
        <w:t>survival</w:t>
      </w:r>
      <w:r w:rsidRPr="0006715F">
        <w:rPr>
          <w:rFonts w:ascii="Times New Roman" w:hAnsi="Times New Roman" w:cs="Times New Roman"/>
          <w:sz w:val="14"/>
        </w:rPr>
        <w:t xml:space="preserve">. Neither rich nor poor are advantaged by a state of </w:t>
      </w:r>
      <w:proofErr w:type="spellStart"/>
      <w:r w:rsidRPr="0006715F">
        <w:rPr>
          <w:rFonts w:ascii="Times New Roman" w:hAnsi="Times New Roman" w:cs="Times New Roman"/>
          <w:sz w:val="14"/>
        </w:rPr>
        <w:t>civilisation</w:t>
      </w:r>
      <w:proofErr w:type="spellEnd"/>
      <w:r w:rsidRPr="0006715F">
        <w:rPr>
          <w:rFonts w:ascii="Times New Roman" w:hAnsi="Times New Roman" w:cs="Times New Roman"/>
          <w:sz w:val="14"/>
        </w:rPr>
        <w:t xml:space="preserve"> in collapse. An unsustainable world will kill the affluent as surely as the deprived. </w:t>
      </w:r>
    </w:p>
    <w:p w14:paraId="525962A1" w14:textId="3FFA2094" w:rsidR="001F67F6" w:rsidRDefault="001F67F6" w:rsidP="00657786">
      <w:pPr>
        <w:pStyle w:val="Heading3"/>
      </w:pPr>
      <w:r>
        <w:t xml:space="preserve">Plan Text </w:t>
      </w:r>
    </w:p>
    <w:p w14:paraId="7DBE29BC" w14:textId="22486B66" w:rsidR="001F67F6" w:rsidRDefault="001F67F6" w:rsidP="001F67F6">
      <w:pPr>
        <w:pStyle w:val="Heading4"/>
      </w:pPr>
      <w:r>
        <w:t xml:space="preserve">A just government ought to recognize the unconditional right of workers to strike. </w:t>
      </w:r>
    </w:p>
    <w:p w14:paraId="4F4CE3C6" w14:textId="2BF9D2A1" w:rsidR="001F67F6" w:rsidRPr="001F67F6" w:rsidRDefault="001F67F6" w:rsidP="001F67F6"/>
    <w:p w14:paraId="18BE1227" w14:textId="2D458985" w:rsidR="00E42E4C" w:rsidRDefault="00657786" w:rsidP="00657786">
      <w:pPr>
        <w:pStyle w:val="Heading3"/>
      </w:pPr>
      <w:r>
        <w:t xml:space="preserve">Solvency </w:t>
      </w:r>
    </w:p>
    <w:p w14:paraId="68CE52B7" w14:textId="77777777" w:rsidR="001F67F6" w:rsidRDefault="001F67F6" w:rsidP="001F67F6">
      <w:pPr>
        <w:pStyle w:val="Heading4"/>
      </w:pPr>
      <w:r>
        <w:t xml:space="preserve">Collective Labor Rights includes right to protest/strike </w:t>
      </w:r>
    </w:p>
    <w:p w14:paraId="4E482260" w14:textId="77777777" w:rsidR="001F67F6" w:rsidRPr="00A06982" w:rsidRDefault="001F67F6" w:rsidP="001F67F6">
      <w:proofErr w:type="spellStart"/>
      <w:r w:rsidRPr="00A06982">
        <w:t>Kerrissey</w:t>
      </w:r>
      <w:proofErr w:type="spellEnd"/>
      <w:r w:rsidRPr="00A06982">
        <w:t xml:space="preserve">, Jasmine. “Collective Labor Rights and Income Inequality.” American Sociological Review 80, no. 3 (2015): 626–53. </w:t>
      </w:r>
      <w:hyperlink r:id="rId16" w:history="1">
        <w:r w:rsidRPr="00DF3FB0">
          <w:rPr>
            <w:rStyle w:val="Hyperlink"/>
          </w:rPr>
          <w:t>http://www.jstor.org/stable/44289582</w:t>
        </w:r>
      </w:hyperlink>
      <w:r w:rsidRPr="00A06982">
        <w:t>.</w:t>
      </w:r>
      <w:r>
        <w:t xml:space="preserve"> AK </w:t>
      </w:r>
    </w:p>
    <w:p w14:paraId="405BAC4B" w14:textId="77777777" w:rsidR="001F67F6" w:rsidRPr="00BA3457" w:rsidRDefault="001F67F6" w:rsidP="001F67F6">
      <w:pPr>
        <w:rPr>
          <w:sz w:val="16"/>
        </w:rPr>
      </w:pPr>
      <w:r w:rsidRPr="00BA3457">
        <w:rPr>
          <w:sz w:val="16"/>
        </w:rPr>
        <w:t xml:space="preserve">Adopting a worldwide, comparative approach, this research examines the relationship between collective labor rights and income inequality. </w:t>
      </w:r>
      <w:r w:rsidRPr="00BA3457">
        <w:rPr>
          <w:rStyle w:val="Emphasis"/>
          <w:highlight w:val="yellow"/>
        </w:rPr>
        <w:t>Collective labor rights represent workers' legal and practical ability to organize unions, bargain collectively, and engage in protest</w:t>
      </w:r>
      <w:r w:rsidRPr="00BA3457">
        <w:rPr>
          <w:sz w:val="16"/>
        </w:rPr>
        <w:t xml:space="preserve">. The concept of collective labor rights is useful for several reasons. For one, it draws attention to the collective, unlike studies that emphasize the existence of individual labor rights. </w:t>
      </w:r>
    </w:p>
    <w:p w14:paraId="7F435B7E" w14:textId="1EDC2478" w:rsidR="003D03C6" w:rsidRDefault="003D03C6" w:rsidP="003D03C6">
      <w:pPr>
        <w:pStyle w:val="Heading4"/>
      </w:pPr>
      <w:r>
        <w:t xml:space="preserve">Empirically trade unions solve </w:t>
      </w:r>
    </w:p>
    <w:p w14:paraId="698A3DE7" w14:textId="74D3DFF3" w:rsidR="003E36BF" w:rsidRDefault="003E36BF" w:rsidP="003E36BF">
      <w:r w:rsidRPr="00A06982">
        <w:t xml:space="preserve">Hayes, Lydia, et al. “Trade Unions and Economic Inequality.” Institute of Employment Rights Journal, vol. 4, no., Pluto Journals, 2021, pp. 118–41, </w:t>
      </w:r>
      <w:hyperlink r:id="rId17" w:history="1">
        <w:r w:rsidRPr="00DF3FB0">
          <w:rPr>
            <w:rStyle w:val="Hyperlink"/>
          </w:rPr>
          <w:t>https://doi.org/10.13169/instemplrighj.4.0.0118</w:t>
        </w:r>
      </w:hyperlink>
      <w:r w:rsidRPr="00A06982">
        <w:t>.</w:t>
      </w:r>
      <w:r>
        <w:t xml:space="preserve"> AK</w:t>
      </w:r>
    </w:p>
    <w:p w14:paraId="7775BD87" w14:textId="77777777" w:rsidR="003E36BF" w:rsidRPr="003D03C6" w:rsidRDefault="003E36BF" w:rsidP="003E36BF">
      <w:pPr>
        <w:rPr>
          <w:rStyle w:val="Emphasis"/>
        </w:rPr>
      </w:pPr>
      <w:r w:rsidRPr="003D03C6">
        <w:rPr>
          <w:sz w:val="16"/>
        </w:rPr>
        <w:t>As noted above</w:t>
      </w:r>
      <w:r w:rsidRPr="003D03C6">
        <w:rPr>
          <w:rStyle w:val="Emphasis"/>
          <w:highlight w:val="yellow"/>
        </w:rPr>
        <w:t>, trade unions rely on social solidarity and promote the collective welfare of members;</w:t>
      </w:r>
      <w:r w:rsidRPr="003D03C6">
        <w:rPr>
          <w:sz w:val="16"/>
        </w:rPr>
        <w:t xml:space="preserve"> </w:t>
      </w:r>
      <w:r w:rsidRPr="003D03C6">
        <w:rPr>
          <w:rStyle w:val="Emphasis"/>
          <w:highlight w:val="yellow"/>
        </w:rPr>
        <w:t>this means improving wages through greater equality in wage bargaining.</w:t>
      </w:r>
      <w:r w:rsidRPr="003D03C6">
        <w:rPr>
          <w:sz w:val="16"/>
        </w:rPr>
        <w:t xml:space="preserve"> Extensive research has found that collective bargaining reduces economic inequality and is therefore beneficial for low and middle-income earners. In industries where trade union membership has halved (and where sectoral bargaining has ceased), the reverse is true and it has been proven that incomes are lowered dramatically. </w:t>
      </w:r>
      <w:r w:rsidRPr="003D03C6">
        <w:rPr>
          <w:rStyle w:val="Emphasis"/>
          <w:highlight w:val="yellow"/>
        </w:rPr>
        <w:t>Studies from Canada, the US, and the UK all indicate that wage inequality increases as union influence declines.53 Academics have observed that countries with strong unions and/or a ‘decent’ minimum wage are less vulnerable to rising economic inequality.54</w:t>
      </w:r>
    </w:p>
    <w:p w14:paraId="55E1AF5C" w14:textId="77777777" w:rsidR="003D03C6" w:rsidRPr="0006715F" w:rsidRDefault="003D03C6" w:rsidP="003D03C6">
      <w:pPr>
        <w:pStyle w:val="Heading4"/>
      </w:pPr>
      <w:r w:rsidRPr="0006715F">
        <w:t>Unions broadly improve society, but they need a strong right to strike in order to be effective.</w:t>
      </w:r>
    </w:p>
    <w:p w14:paraId="4E113463" w14:textId="77777777" w:rsidR="003D03C6" w:rsidRPr="00AA0BA7" w:rsidRDefault="003D03C6" w:rsidP="003D03C6">
      <w:r w:rsidRPr="00AA0BA7">
        <w:t>James Myall, 2019, Right To Strike Would Level The Playing Field For Public Workers, With Benefits For All Of US, Maine Center for Economic Policy,https://www.mecep.org/blog/right-to-strike-would-level-the-playing-field-for-public- workers-with-benefits-for-all-of-us/&gt;.</w:t>
      </w:r>
    </w:p>
    <w:p w14:paraId="59ACCDD7" w14:textId="19106AD4" w:rsidR="003D03C6" w:rsidRPr="003D03C6" w:rsidRDefault="003D03C6" w:rsidP="003D03C6">
      <w:pPr>
        <w:rPr>
          <w:sz w:val="12"/>
        </w:rPr>
      </w:pPr>
      <w:r w:rsidRPr="00AA0BA7">
        <w:rPr>
          <w:sz w:val="12"/>
        </w:rPr>
        <w:t xml:space="preserve">The right of workers to organize and bargain with their employer benefits all Mainers. </w:t>
      </w:r>
      <w:r w:rsidRPr="00AA0BA7">
        <w:rPr>
          <w:rStyle w:val="Emphasis"/>
          <w:highlight w:val="yellow"/>
        </w:rPr>
        <w:t>Collective bargaining leads to better wages, safer workplaces, and a fairer and more robust economy</w:t>
      </w:r>
      <w:r w:rsidRPr="00AA0BA7">
        <w:rPr>
          <w:rStyle w:val="Emphasis"/>
        </w:rPr>
        <w:t xml:space="preserve"> for everyone</w:t>
      </w:r>
      <w:r w:rsidRPr="00AA0BA7">
        <w:rPr>
          <w:sz w:val="12"/>
        </w:rPr>
        <w:t xml:space="preserve"> — not just union members. </w:t>
      </w:r>
      <w:r w:rsidRPr="00AA0BA7">
        <w:rPr>
          <w:rStyle w:val="Emphasis"/>
          <w:highlight w:val="yellow"/>
        </w:rPr>
        <w:t>The right to strike is critical to collective organizing and bargaining</w:t>
      </w:r>
      <w:r w:rsidRPr="00AA0BA7">
        <w:rPr>
          <w:sz w:val="12"/>
        </w:rPr>
        <w:t xml:space="preserve">. Without it, Maine’s public employees are unable to negotiate on a level playing field. Maine’s Legislature is considering a bill that would give public-sector workers the right to strike. MECEP supports the legislation, and is urging legislators to enact it. </w:t>
      </w:r>
      <w:r w:rsidRPr="00AA0BA7">
        <w:rPr>
          <w:rStyle w:val="Emphasis"/>
          <w:highlight w:val="yellow"/>
        </w:rPr>
        <w:t>The right to strike would enable fairer negotiations between public workers and the government</w:t>
      </w:r>
      <w:r w:rsidRPr="00AA0BA7">
        <w:rPr>
          <w:rStyle w:val="Emphasis"/>
        </w:rPr>
        <w:t>.</w:t>
      </w:r>
      <w:r w:rsidRPr="00AA0BA7">
        <w:rPr>
          <w:sz w:val="12"/>
        </w:rPr>
        <w:t xml:space="preserve"> 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AA0BA7">
        <w:rPr>
          <w:rStyle w:val="Emphasis"/>
          <w:highlight w:val="yellow"/>
        </w:rPr>
        <w:t>Periods of high union membership are associated with lower levels of income inequality</w:t>
      </w:r>
      <w:r w:rsidRPr="00AA0BA7">
        <w:rPr>
          <w:sz w:val="12"/>
          <w:highlight w:val="yellow"/>
        </w:rPr>
        <w:t>,</w:t>
      </w:r>
      <w:r w:rsidRPr="00AA0BA7">
        <w:rPr>
          <w:sz w:val="12"/>
        </w:rPr>
        <w:t xml:space="preserve"> both nationally and in Maine. Strong unions, including public-sector unions, have a critical role to play in rebuilding a strong middle class. Unions help combat inequities within work places.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AA0BA7">
        <w:rPr>
          <w:sz w:val="12"/>
        </w:rPr>
        <w:t>i</w:t>
      </w:r>
      <w:proofErr w:type="spellEnd"/>
      <w:r w:rsidRPr="00AA0BA7">
        <w:rPr>
          <w:sz w:val="12"/>
        </w:rPr>
        <w:t xml:space="preserve">] All of us have a stake in the success of collective bargaining. But </w:t>
      </w:r>
      <w:r w:rsidRPr="00AA0BA7">
        <w:rPr>
          <w:rStyle w:val="Emphasis"/>
          <w:highlight w:val="yellow"/>
        </w:rPr>
        <w:t>a union without the right to strike loses much of its negotiating power.</w:t>
      </w:r>
      <w:r w:rsidRPr="00AA0BA7">
        <w:rPr>
          <w:sz w:val="12"/>
          <w:highlight w:val="yellow"/>
        </w:rPr>
        <w:t xml:space="preserve"> </w:t>
      </w:r>
      <w:r w:rsidRPr="00AA0BA7">
        <w:rPr>
          <w:rStyle w:val="Emphasis"/>
          <w:highlight w:val="yellow"/>
        </w:rPr>
        <w:t>The right to withdraw your labor is the foundation of collective worker action</w:t>
      </w:r>
      <w:r w:rsidRPr="00AA0BA7">
        <w:rPr>
          <w:rStyle w:val="Emphasis"/>
        </w:rPr>
        <w:t>.</w:t>
      </w:r>
      <w:r w:rsidRPr="00AA0BA7">
        <w:rPr>
          <w:sz w:val="12"/>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public-sector unions are less effective without the right to strike</w:t>
      </w:r>
      <w:r w:rsidRPr="00AA0BA7">
        <w:rPr>
          <w:rStyle w:val="Emphasis"/>
        </w:rPr>
        <w:t xml:space="preserve">. </w:t>
      </w:r>
      <w:r w:rsidRPr="00AA0BA7">
        <w:rPr>
          <w:rStyle w:val="Emphasis"/>
          <w:highlight w:val="yellow"/>
        </w:rPr>
        <w:t>Public employees with a right to strike earn between 2 percent and 5 percent more than those without it.[ii] While that’s a meaningful increase for those workers, it also should assuage any fears that a right to strike would lead to excessive pay increases or employees abusing their new right.</w:t>
      </w:r>
      <w:r w:rsidRPr="00AA0BA7">
        <w:rPr>
          <w:sz w:val="12"/>
        </w:rPr>
        <w:t xml:space="preserve">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5561882C" w14:textId="77777777" w:rsidR="003D03C6" w:rsidRPr="00AA0BA7" w:rsidRDefault="003D03C6" w:rsidP="003D03C6">
      <w:r w:rsidRPr="00AA0BA7">
        <w:rPr>
          <w:rFonts w:eastAsiaTheme="majorEastAsia" w:cstheme="majorBidi"/>
          <w:b/>
          <w:bCs/>
          <w:sz w:val="26"/>
          <w:szCs w:val="26"/>
        </w:rPr>
        <w:t>Greater strike frequency reduces income inequality, with spillover effects that unions without the strike can't achieve</w:t>
      </w:r>
      <w:r>
        <w:br/>
      </w:r>
      <w:r w:rsidRPr="00AA0BA7">
        <w:t>Beth Rubin, 1998, Inequality In The Working Class: The Unanticipated Consequences Of Union Organization And Strikes. ILR Review 41:4, https://www.jstor.org/stable/2523590?seq=1#metadata_info_tab_contents</w:t>
      </w:r>
    </w:p>
    <w:p w14:paraId="19B1DC60" w14:textId="77777777" w:rsidR="003D03C6" w:rsidRPr="00AA0BA7" w:rsidRDefault="003D03C6" w:rsidP="003D03C6">
      <w:pPr>
        <w:rPr>
          <w:sz w:val="12"/>
        </w:rPr>
      </w:pPr>
      <w:r w:rsidRPr="00AA0BA7">
        <w:rPr>
          <w:sz w:val="12"/>
        </w:rPr>
        <w:t xml:space="preserve">This paper has examined the effects of union density and strike frequency on the distribution of income in the United States during the post-World War II period. Previous research has generated contradictory conclusions about the relationships between unions and income inequality. Some studies have found evidence that unions serve to equalize the distribution of economic rewards (for example, Freeman and </w:t>
      </w:r>
      <w:proofErr w:type="spellStart"/>
      <w:r w:rsidRPr="00AA0BA7">
        <w:rPr>
          <w:sz w:val="12"/>
        </w:rPr>
        <w:t>Medoff</w:t>
      </w:r>
      <w:proofErr w:type="spellEnd"/>
      <w:r w:rsidRPr="00AA0BA7">
        <w:rPr>
          <w:sz w:val="12"/>
        </w:rPr>
        <w:t xml:space="preserve"> 1984). Others have found that unions increase inequality in the working class (see Form 1985). The research presented here suggests that both conclusions contain some truth. Most generally, the findings indicate that the impact of union density on income inequality is ambiguous and the impact of strikes is progressive. More specifically, these data suggest that al- though unions decrease inequality in total income, their impact on earned income is mixed: wage and salary gains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Table 1). The different observed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 </w:t>
      </w:r>
      <w:r w:rsidRPr="00AA0BA7">
        <w:rPr>
          <w:rStyle w:val="Emphasis"/>
          <w:highlight w:val="yellow"/>
        </w:rPr>
        <w:t>Strikes</w:t>
      </w:r>
      <w:r w:rsidRPr="00AA0BA7">
        <w:rPr>
          <w:sz w:val="12"/>
        </w:rPr>
        <w:t xml:space="preserve">, on the other hand, </w:t>
      </w:r>
      <w:r w:rsidRPr="00AA0BA7">
        <w:rPr>
          <w:rStyle w:val="Emphasis"/>
          <w:highlight w:val="yellow"/>
        </w:rPr>
        <w:t xml:space="preserve">decrease inequality generally </w:t>
      </w:r>
      <w:r w:rsidRPr="00AA0BA7">
        <w:rPr>
          <w:rStyle w:val="Emphasis"/>
        </w:rPr>
        <w:t xml:space="preserve">and appear to damage the economic standing of those workers who occupy the most privileged positions within the working class </w:t>
      </w:r>
      <w:r w:rsidRPr="00AA0BA7">
        <w:rPr>
          <w:rStyle w:val="Emphasis"/>
          <w:highlight w:val="yellow"/>
        </w:rPr>
        <w:t xml:space="preserve">and </w:t>
      </w:r>
      <w:r w:rsidRPr="00AA0BA7">
        <w:rPr>
          <w:rStyle w:val="Emphasis"/>
        </w:rPr>
        <w:t xml:space="preserve">to </w:t>
      </w:r>
      <w:r w:rsidRPr="00AA0BA7">
        <w:rPr>
          <w:rStyle w:val="Emphasis"/>
          <w:highlight w:val="yellow"/>
        </w:rPr>
        <w:t>benefit those who are less well off. The finding of a differential impact of unions and strikes on income distribution is consistent with the argument</w:t>
      </w:r>
      <w:r w:rsidRPr="00AA0BA7">
        <w:rPr>
          <w:sz w:val="12"/>
        </w:rPr>
        <w:t xml:space="preserve">, and the finding of some past research (Rubin 1986), that these are analytically distinct working-class behaviors, and it also raises questions that this study cannot answer. </w:t>
      </w:r>
      <w:r w:rsidRPr="00AA0BA7">
        <w:rPr>
          <w:rStyle w:val="Emphasis"/>
          <w:highlight w:val="yellow"/>
        </w:rPr>
        <w:t>The data here do not permit identification of the specific groups represented by strikers or union members, information that would help in explaining the discrepancy between the union and strike effects.</w:t>
      </w:r>
      <w:r w:rsidRPr="00AA0BA7">
        <w:rPr>
          <w:rStyle w:val="Emphasis"/>
        </w:rPr>
        <w:t xml:space="preserve"> </w:t>
      </w:r>
      <w:r w:rsidRPr="00AA0BA7">
        <w:rPr>
          <w:sz w:val="12"/>
        </w:rPr>
        <w:t xml:space="preserve">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and </w:t>
      </w:r>
      <w:proofErr w:type="spellStart"/>
      <w:r w:rsidRPr="00AA0BA7">
        <w:rPr>
          <w:sz w:val="12"/>
        </w:rPr>
        <w:t>Medoff's</w:t>
      </w:r>
      <w:proofErr w:type="spellEnd"/>
      <w:r w:rsidRPr="00AA0BA7">
        <w:rPr>
          <w:sz w:val="12"/>
        </w:rPr>
        <w:t xml:space="preserve">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14:paraId="7528B61F" w14:textId="77777777" w:rsidR="003D03C6" w:rsidRDefault="003D03C6" w:rsidP="003D03C6">
      <w:pPr>
        <w:pStyle w:val="Heading2"/>
        <w:rPr>
          <w:rFonts w:eastAsia="MS Gothic"/>
        </w:rPr>
      </w:pPr>
      <w:proofErr w:type="spellStart"/>
      <w:r>
        <w:rPr>
          <w:rFonts w:eastAsia="MS Gothic"/>
        </w:rPr>
        <w:t>Underview</w:t>
      </w:r>
      <w:proofErr w:type="spellEnd"/>
      <w:r>
        <w:rPr>
          <w:rFonts w:eastAsia="MS Gothic"/>
        </w:rPr>
        <w:t xml:space="preserve"> 1</w:t>
      </w:r>
    </w:p>
    <w:p w14:paraId="0A6F9369" w14:textId="77777777" w:rsidR="00EB66D4" w:rsidRPr="006213BA" w:rsidRDefault="00EB66D4" w:rsidP="00EB66D4">
      <w:pPr>
        <w:pStyle w:val="Heading4"/>
      </w:pPr>
      <w:r w:rsidRPr="006213BA">
        <w:t>Scholarly discourse and engagement with politics is key to effective structural reform - critique is insufficient.</w:t>
      </w:r>
    </w:p>
    <w:p w14:paraId="7576E35B" w14:textId="77777777" w:rsidR="00EB66D4" w:rsidRPr="00AD1EE8" w:rsidRDefault="00EB66D4" w:rsidP="00EB66D4">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K. Sabeel Rahman :: SSRN," 3-2-2020, https://papers.ssrn.com/sol3/papers.cfm?abstract_id=3547312)//ey/</w:t>
      </w:r>
    </w:p>
    <w:p w14:paraId="6CFD0D72" w14:textId="77777777" w:rsidR="00EB66D4" w:rsidRDefault="00EB66D4" w:rsidP="00EB66D4">
      <w:pPr>
        <w:ind w:left="720"/>
        <w:rPr>
          <w:rFonts w:eastAsia="Cambria"/>
          <w:sz w:val="8"/>
        </w:rPr>
      </w:pPr>
    </w:p>
    <w:p w14:paraId="42F9C420" w14:textId="77777777" w:rsidR="00EB66D4" w:rsidRDefault="00EB66D4" w:rsidP="00EB66D4">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It will require </w:t>
      </w:r>
      <w:r w:rsidRPr="00B9050A">
        <w:rPr>
          <w:rFonts w:eastAsia="Cambria"/>
          <w:b/>
          <w:bCs/>
          <w:u w:val="single"/>
        </w:rPr>
        <w:t>a positive agenda.</w:t>
      </w:r>
      <w:r w:rsidRPr="00B9050A">
        <w:rPr>
          <w:rFonts w:eastAsia="Cambria"/>
          <w:u w:val="single"/>
        </w:rPr>
        <w:t xml:space="preserve"> </w:t>
      </w:r>
      <w:r w:rsidRPr="00B9050A">
        <w:rPr>
          <w:sz w:val="12"/>
        </w:rPr>
        <w:t>Many</w:t>
      </w:r>
      <w:r w:rsidRPr="00B9050A">
        <w:rPr>
          <w:rFonts w:eastAsia="Cambria"/>
          <w:sz w:val="12"/>
          <w:u w:val="single"/>
        </w:rPr>
        <w:t xml:space="preserve"> </w:t>
      </w:r>
      <w:r w:rsidRPr="00B9050A">
        <w:rPr>
          <w:rFonts w:eastAsia="Cambria"/>
          <w:b/>
          <w:bCs/>
          <w:u w:val="single"/>
        </w:rPr>
        <w:t>new</w:t>
      </w:r>
      <w:r w:rsidRPr="00B9050A">
        <w:rPr>
          <w:rFonts w:eastAsia="Cambria"/>
          <w:u w:val="single"/>
        </w:rPr>
        <w:t xml:space="preserve"> </w:t>
      </w:r>
      <w:r w:rsidRPr="00B9050A">
        <w:rPr>
          <w:sz w:val="12"/>
        </w:rPr>
        <w:t>and energized</w:t>
      </w:r>
      <w:r w:rsidRPr="00B9050A">
        <w:rPr>
          <w:rFonts w:eastAsia="Cambria"/>
          <w:sz w:val="12"/>
          <w:u w:val="single"/>
        </w:rPr>
        <w:t xml:space="preserve"> </w:t>
      </w:r>
      <w:r w:rsidRPr="00B9050A">
        <w:rPr>
          <w:rFonts w:eastAsia="Cambria"/>
          <w:b/>
          <w:bCs/>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B9050A">
        <w:rPr>
          <w:rFonts w:eastAsia="Cambria"/>
          <w:b/>
          <w:bCs/>
          <w:u w:val="single"/>
        </w:rPr>
        <w:t xml:space="preserve">programs for </w:t>
      </w:r>
      <w:r w:rsidRPr="00542864">
        <w:rPr>
          <w:rFonts w:eastAsia="Cambria"/>
          <w:b/>
          <w:bCs/>
          <w:highlight w:val="yellow"/>
          <w:u w:val="single"/>
        </w:rPr>
        <w:t>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02E5E741" w14:textId="77777777" w:rsidR="00EB66D4" w:rsidRPr="00542864" w:rsidRDefault="00EB66D4" w:rsidP="00EB66D4">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48E5641B" w14:textId="77777777" w:rsidR="00EB66D4" w:rsidRPr="00542864" w:rsidRDefault="00EB66D4" w:rsidP="00EB66D4">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233E4232" w14:textId="77777777" w:rsidR="00EB66D4" w:rsidRPr="00542864" w:rsidRDefault="00EB66D4" w:rsidP="00EB66D4">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67E2F3D" w14:textId="77777777" w:rsidR="00EB66D4" w:rsidRPr="00542864" w:rsidRDefault="00EB66D4" w:rsidP="00EB66D4">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 xml:space="preserve">Minorities know </w:t>
      </w:r>
      <w:r w:rsidRPr="00B9050A">
        <w:rPr>
          <w:rFonts w:eastAsia="Times New Roman"/>
          <w:b/>
          <w:bCs/>
          <w:u w:val="single"/>
        </w:rPr>
        <w:t xml:space="preserve">from bitter experience </w:t>
      </w:r>
      <w:r w:rsidRPr="00542864">
        <w:rPr>
          <w:rFonts w:eastAsia="Times New Roman"/>
          <w:b/>
          <w:bCs/>
          <w:highlight w:val="yellow"/>
          <w:u w:val="single"/>
        </w:rPr>
        <w:t xml:space="preserve">that occasional court victories do not mean the Promised Land </w:t>
      </w:r>
      <w:r w:rsidRPr="00B9050A">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w:t>
      </w:r>
      <w:r w:rsidRPr="00B9050A">
        <w:rPr>
          <w:rFonts w:eastAsia="Times New Roman"/>
          <w:b/>
          <w:bCs/>
          <w:u w:val="single"/>
        </w:rPr>
        <w:t xml:space="preserve">directing a housing authority </w:t>
      </w:r>
      <w:r w:rsidRPr="00542864">
        <w:rPr>
          <w:rFonts w:eastAsia="Times New Roman"/>
          <w:b/>
          <w:bCs/>
          <w:highlight w:val="yellow"/>
          <w:u w:val="single"/>
        </w:rPr>
        <w:t xml:space="preserve">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r w:rsidRPr="00B9050A">
        <w:rPr>
          <w:rFonts w:eastAsia="Times New Roman"/>
          <w:b/>
          <w:bCs/>
          <w:u w:val="single"/>
        </w:rPr>
        <w:t xml:space="preserve">a number of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51E6FE0B" w14:textId="77777777" w:rsidR="00EB66D4" w:rsidRPr="00994538" w:rsidRDefault="00EB66D4" w:rsidP="00EB66D4">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 xml:space="preserve">incremental changes </w:t>
      </w:r>
      <w:r w:rsidRPr="00B9050A">
        <w:rPr>
          <w:rFonts w:eastAsia="Times New Roman"/>
          <w:b/>
          <w:bCs/>
          <w:u w:val="single"/>
        </w:rPr>
        <w:t xml:space="preserve">may </w:t>
      </w:r>
      <w:r w:rsidRPr="00542864">
        <w:rPr>
          <w:rFonts w:eastAsia="Times New Roman"/>
          <w:b/>
          <w:bCs/>
          <w:highlight w:val="yellow"/>
          <w:u w:val="single"/>
        </w:rPr>
        <w:t>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25ACBF65" w14:textId="77777777" w:rsidR="00EB66D4" w:rsidRPr="006213BA" w:rsidRDefault="00EB66D4" w:rsidP="00EB66D4">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F373F89" w14:textId="77777777" w:rsidR="00EB66D4" w:rsidRPr="006213BA" w:rsidRDefault="00EB66D4" w:rsidP="00EB66D4">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358D4D4D" w14:textId="77777777" w:rsidR="00EB66D4" w:rsidRPr="006213BA" w:rsidRDefault="00EB66D4" w:rsidP="00EB66D4">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08DB576C" w14:textId="77777777" w:rsidR="00EB66D4" w:rsidRPr="006213BA" w:rsidRDefault="00EB66D4" w:rsidP="00EB66D4">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61B5728B" w14:textId="77777777" w:rsidR="00EB66D4" w:rsidRPr="006213BA" w:rsidRDefault="00EB66D4" w:rsidP="00EB66D4">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08F83410" w14:textId="77777777" w:rsidR="00EB66D4" w:rsidRPr="00724829" w:rsidRDefault="00EB66D4" w:rsidP="00EB66D4">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0A61A022" w14:textId="77777777" w:rsidR="003D03C6" w:rsidRPr="00AD1EE8" w:rsidRDefault="003D03C6" w:rsidP="003D03C6"/>
    <w:p w14:paraId="5E48F45E" w14:textId="77777777" w:rsidR="003D03C6" w:rsidRPr="00AB483F" w:rsidRDefault="003D03C6" w:rsidP="003D03C6"/>
    <w:p w14:paraId="2FD3A6F2" w14:textId="77777777" w:rsidR="003D03C6" w:rsidRDefault="003D03C6" w:rsidP="003D03C6">
      <w:pPr>
        <w:pStyle w:val="Heading2"/>
        <w:rPr>
          <w:rFonts w:eastAsia="MS Gothic"/>
        </w:rPr>
      </w:pPr>
      <w:proofErr w:type="spellStart"/>
      <w:r>
        <w:rPr>
          <w:rFonts w:eastAsia="MS Gothic"/>
        </w:rPr>
        <w:t>Underview</w:t>
      </w:r>
      <w:proofErr w:type="spellEnd"/>
      <w:r>
        <w:rPr>
          <w:rFonts w:eastAsia="MS Gothic"/>
        </w:rPr>
        <w:t xml:space="preserve"> 2</w:t>
      </w:r>
    </w:p>
    <w:p w14:paraId="65B861D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6D8F2DDB" w14:textId="603A88FB"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 xml:space="preserve">– Countries are complicit in perpetuating inequalities that kills millions every year.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8DF0AD8" w14:textId="77777777" w:rsidR="003D03C6" w:rsidRPr="003C5A91" w:rsidRDefault="003D03C6" w:rsidP="003D03C6">
      <w:pPr>
        <w:rPr>
          <w:rFonts w:eastAsia="Cambria"/>
        </w:rPr>
      </w:pPr>
    </w:p>
    <w:p w14:paraId="0FAFC3AF"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4F2C16D" w14:textId="77777777" w:rsidR="003D03C6" w:rsidRPr="003C5A91" w:rsidRDefault="003D03C6" w:rsidP="003D03C6">
      <w:pPr>
        <w:rPr>
          <w:rFonts w:eastAsia="Cambria"/>
        </w:rPr>
      </w:pPr>
    </w:p>
    <w:p w14:paraId="4FF35CE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64099E8" w14:textId="77777777" w:rsidR="003D03C6" w:rsidRPr="003C5A91" w:rsidRDefault="003D03C6" w:rsidP="003D03C6">
      <w:pPr>
        <w:rPr>
          <w:rFonts w:eastAsia="Cambria"/>
        </w:rPr>
      </w:pPr>
    </w:p>
    <w:p w14:paraId="375D40C2"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0F8A2666" w14:textId="77777777" w:rsidR="003D03C6" w:rsidRPr="003C5A91" w:rsidRDefault="003D03C6" w:rsidP="003D03C6">
      <w:pPr>
        <w:rPr>
          <w:rFonts w:eastAsia="Cambria"/>
        </w:rPr>
      </w:pPr>
    </w:p>
    <w:p w14:paraId="41EFDB51" w14:textId="77777777" w:rsidR="003D03C6" w:rsidRDefault="003D03C6" w:rsidP="003D03C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76000ED" w14:textId="77777777" w:rsidR="003D03C6" w:rsidRPr="00AA0BA7" w:rsidRDefault="003D03C6" w:rsidP="003D03C6"/>
    <w:p w14:paraId="223388D9" w14:textId="77777777" w:rsidR="003D03C6" w:rsidRPr="001F67F6" w:rsidRDefault="003D03C6" w:rsidP="001F67F6"/>
    <w:sectPr w:rsidR="003D03C6" w:rsidRPr="001F67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7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31A4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F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4A7"/>
    <w:rsid w:val="00335A23"/>
    <w:rsid w:val="00340707"/>
    <w:rsid w:val="00341C61"/>
    <w:rsid w:val="00351841"/>
    <w:rsid w:val="00361EE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3C6"/>
    <w:rsid w:val="003D5EA8"/>
    <w:rsid w:val="003D7B28"/>
    <w:rsid w:val="003E305E"/>
    <w:rsid w:val="003E34DB"/>
    <w:rsid w:val="003E36BF"/>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78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F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CBA"/>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40C"/>
    <w:rsid w:val="00EA1115"/>
    <w:rsid w:val="00EA39EB"/>
    <w:rsid w:val="00EA58CE"/>
    <w:rsid w:val="00EB33FF"/>
    <w:rsid w:val="00EB3D1A"/>
    <w:rsid w:val="00EB66D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C1E21"/>
  <w14:defaultImageDpi w14:val="300"/>
  <w15:docId w15:val="{7CD968E5-29B3-DB47-9264-A2C3A9F3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1A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1A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A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1A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131A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1A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A4B"/>
  </w:style>
  <w:style w:type="character" w:customStyle="1" w:styleId="Heading1Char">
    <w:name w:val="Heading 1 Char"/>
    <w:aliases w:val="Pocket Char"/>
    <w:basedOn w:val="DefaultParagraphFont"/>
    <w:link w:val="Heading1"/>
    <w:uiPriority w:val="9"/>
    <w:rsid w:val="00131A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1A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1A4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131A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1A4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131A4B"/>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31A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1A4B"/>
    <w:rPr>
      <w:color w:val="auto"/>
      <w:u w:val="none"/>
    </w:rPr>
  </w:style>
  <w:style w:type="character" w:styleId="Hyperlink">
    <w:name w:val="Hyperlink"/>
    <w:aliases w:val="heading 1 (block title),Read,Important,Internet Link,Card Text,Analytic Text,Internet link,Underline Char Char Char Char1,Heading 3 Char Char Char Char Char Char Char Char Char Char1,Char Char1,F2 - Heading 1 Char1,AHeading 1 Char1,TAG ,C,TA"/>
    <w:basedOn w:val="DefaultParagraphFont"/>
    <w:link w:val="Card"/>
    <w:uiPriority w:val="99"/>
    <w:unhideWhenUsed/>
    <w:rsid w:val="00131A4B"/>
    <w:rPr>
      <w:color w:val="auto"/>
      <w:u w:val="none"/>
    </w:rPr>
  </w:style>
  <w:style w:type="paragraph" w:styleId="DocumentMap">
    <w:name w:val="Document Map"/>
    <w:basedOn w:val="Normal"/>
    <w:link w:val="DocumentMapChar"/>
    <w:uiPriority w:val="99"/>
    <w:semiHidden/>
    <w:unhideWhenUsed/>
    <w:rsid w:val="00131A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A4B"/>
    <w:rPr>
      <w:rFonts w:ascii="Lucida Grande" w:hAnsi="Lucida Grande" w:cs="Lucida Grande"/>
    </w:rPr>
  </w:style>
  <w:style w:type="paragraph" w:customStyle="1" w:styleId="textbold">
    <w:name w:val="text bold"/>
    <w:basedOn w:val="Normal"/>
    <w:link w:val="Emphasis"/>
    <w:uiPriority w:val="20"/>
    <w:qFormat/>
    <w:rsid w:val="00657786"/>
    <w:pPr>
      <w:ind w:left="720"/>
      <w:jc w:val="both"/>
    </w:pPr>
    <w:rPr>
      <w:b/>
      <w:iCs/>
      <w:u w:val="single"/>
    </w:rPr>
  </w:style>
  <w:style w:type="paragraph" w:customStyle="1" w:styleId="Emphasis1">
    <w:name w:val="Emphasis1"/>
    <w:basedOn w:val="Normal"/>
    <w:autoRedefine/>
    <w:uiPriority w:val="20"/>
    <w:qFormat/>
    <w:rsid w:val="001F67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s,Medium Grid 21,Debate Text,No Spacing11,No Spacing111,No Spacing2,Read stuff,tag,No Spacing1111,Dont use,No Spacing41,No Spacing1,No Spacing111112,No Spacing5,No Spacing112,Tag and Cite,nonunderlined,tags"/>
    <w:basedOn w:val="Heading1"/>
    <w:link w:val="Hyperlink"/>
    <w:autoRedefine/>
    <w:uiPriority w:val="99"/>
    <w:qFormat/>
    <w:rsid w:val="001F67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cep.org/blog/right-to-strike-would-level-the-playing-field-for-public-workers-with-benefits-for-all-of-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cep.org/blog/right-to-strike-would-level-the-playing-field-for-public-workers-with-benefits-for-all-of-us/" TargetMode="External"/><Relationship Id="rId17" Type="http://schemas.openxmlformats.org/officeDocument/2006/relationships/hyperlink" Target="https://doi.org/10.13169/instemplrighj.4.0.0118" TargetMode="External"/><Relationship Id="rId2" Type="http://schemas.openxmlformats.org/officeDocument/2006/relationships/customXml" Target="../customXml/item2.xml"/><Relationship Id="rId16" Type="http://schemas.openxmlformats.org/officeDocument/2006/relationships/hyperlink" Target="http://www.jstor.org/stable/442895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cep.org/blog/right-to-strike-would-level-the-playing-field-for-public-workers-with-benefits-for-all-of-us/" TargetMode="External"/><Relationship Id="rId5" Type="http://schemas.openxmlformats.org/officeDocument/2006/relationships/numbering" Target="numbering.xml"/><Relationship Id="rId15" Type="http://schemas.openxmlformats.org/officeDocument/2006/relationships/hyperlink" Target="https://depts.washington.edu/eqhlth/pages/BezruchkaInequalityKillsBkPubInfo14.pdf" TargetMode="External"/><Relationship Id="rId10" Type="http://schemas.openxmlformats.org/officeDocument/2006/relationships/hyperlink" Target="https://doi.org/10.13169/instemplrighj.4.0.011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news.un.org/en/story/2020/01/1055681)/AK" TargetMode="External"/><Relationship Id="rId14" Type="http://schemas.openxmlformats.org/officeDocument/2006/relationships/hyperlink" Target="http://www.jstor.org/stable/442895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6162</Words>
  <Characters>34575</Characters>
  <Application>Microsoft Office Word</Application>
  <DocSecurity>0</DocSecurity>
  <Lines>379</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2</cp:revision>
  <dcterms:created xsi:type="dcterms:W3CDTF">2021-11-11T18:43:00Z</dcterms:created>
  <dcterms:modified xsi:type="dcterms:W3CDTF">2021-11-11T18:43:00Z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