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14FDD" w14:textId="77777777" w:rsidR="005D13F9" w:rsidRDefault="005D13F9" w:rsidP="005D13F9">
      <w:pPr>
        <w:pStyle w:val="Heading2"/>
      </w:pPr>
      <w:r>
        <w:t>Contention 1: Legal Trust Counterplan</w:t>
      </w:r>
    </w:p>
    <w:p w14:paraId="31618EA7" w14:textId="77777777" w:rsidR="005D13F9" w:rsidRPr="006735FE" w:rsidRDefault="005D13F9" w:rsidP="005D13F9">
      <w:pPr>
        <w:pStyle w:val="Heading4"/>
      </w:pPr>
      <w:r w:rsidRPr="006735FE">
        <w:t xml:space="preserve">TEXT: The Outer Space Treaty ought to be amended to establish an international legal trust system governing outer space.  </w:t>
      </w:r>
    </w:p>
    <w:p w14:paraId="06AA6D72" w14:textId="77777777" w:rsidR="005D13F9" w:rsidRPr="006735FE" w:rsidRDefault="005D13F9" w:rsidP="005D13F9">
      <w:pPr>
        <w:pStyle w:val="Heading4"/>
      </w:pPr>
      <w:r w:rsidRPr="006735FE">
        <w:t xml:space="preserve">The Legal trust would include private property rights and would ensure the sustainable development as well as the equitable distribution of space </w:t>
      </w:r>
      <w:r>
        <w:t>resources.</w:t>
      </w:r>
    </w:p>
    <w:p w14:paraId="53355A8C" w14:textId="77777777" w:rsidR="005D13F9" w:rsidRDefault="005D13F9" w:rsidP="005D13F9">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0DF862D" w14:textId="77777777" w:rsidR="005D13F9" w:rsidRPr="00081D48" w:rsidRDefault="005D13F9" w:rsidP="005D13F9">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5A2B339A" w14:textId="77777777" w:rsidR="005D13F9" w:rsidRDefault="005D13F9" w:rsidP="005D13F9">
      <w:pPr>
        <w:pStyle w:val="Heading2"/>
      </w:pPr>
      <w:r>
        <w:t>Contention 2: Asteroid Mining Disadvantage</w:t>
      </w:r>
    </w:p>
    <w:p w14:paraId="4667912F" w14:textId="77777777" w:rsidR="005D13F9" w:rsidRDefault="005D13F9" w:rsidP="005D13F9">
      <w:pPr>
        <w:pStyle w:val="Heading4"/>
      </w:pPr>
      <w:r>
        <w:t>The private sector is essential for asteroid mining – competition is key and government development is not effective, efficient, or cheap enough. Thiessen 21:</w:t>
      </w:r>
    </w:p>
    <w:p w14:paraId="0E3983AE" w14:textId="77777777" w:rsidR="005D13F9" w:rsidRDefault="005D13F9" w:rsidP="005D13F9">
      <w:r>
        <w:t>Marc Thiessen, 6-1, 21, Washington Post, Opinion: SpaceX’s success is one small step for man, one giant leap for capitalism, https://www.washingtonpost.com/opinions/2020/06/01/spacexs-success-is-one-small-step-man-one-giant-leap-capitalism/</w:t>
      </w:r>
    </w:p>
    <w:p w14:paraId="4F7D6840" w14:textId="77777777" w:rsidR="005D13F9" w:rsidRDefault="005D13F9" w:rsidP="005D13F9">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szCs w:val="22"/>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szCs w:val="22"/>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szCs w:val="22"/>
          <w:u w:val="single"/>
        </w:rPr>
        <w:t>That last development will save the taxpayers incredible amounts of money.</w:t>
      </w:r>
      <w:r>
        <w:rPr>
          <w:sz w:val="16"/>
          <w:szCs w:val="16"/>
        </w:rPr>
        <w:t xml:space="preserve"> </w:t>
      </w:r>
      <w:r>
        <w:rPr>
          <w:szCs w:val="22"/>
          <w:highlight w:val="yellow"/>
          <w:u w:val="single"/>
        </w:rPr>
        <w:t>The cost to NASA</w:t>
      </w:r>
      <w:r>
        <w:rPr>
          <w:szCs w:val="22"/>
          <w:u w:val="single"/>
        </w:rPr>
        <w:t xml:space="preserve"> for launching a man into space on the space shuttle orbiter was </w:t>
      </w:r>
      <w:r>
        <w:rPr>
          <w:rFonts w:eastAsia="Calibri" w:cs="Calibri"/>
          <w:b/>
          <w:szCs w:val="22"/>
          <w:u w:val="single"/>
        </w:rPr>
        <w:t>$170 million per seat, compared with just $60 million</w:t>
      </w:r>
      <w:r>
        <w:rPr>
          <w:szCs w:val="22"/>
          <w:u w:val="single"/>
        </w:rPr>
        <w:t xml:space="preserve"> to $67 million on the Dragon capsule.</w:t>
      </w:r>
      <w:r>
        <w:rPr>
          <w:sz w:val="16"/>
          <w:szCs w:val="16"/>
        </w:rPr>
        <w:t xml:space="preserve"> </w:t>
      </w:r>
      <w:r>
        <w:rPr>
          <w:szCs w:val="22"/>
          <w:u w:val="single"/>
        </w:rPr>
        <w:t xml:space="preserve">The cost for the space shuttle </w:t>
      </w:r>
      <w:r>
        <w:rPr>
          <w:szCs w:val="22"/>
          <w:highlight w:val="yellow"/>
          <w:u w:val="single"/>
        </w:rPr>
        <w:t xml:space="preserve">to send a kilogram of cargo into to space was $54,500; with the Falcon rocket, the cost is just $2,720 — </w:t>
      </w:r>
      <w:r>
        <w:rPr>
          <w:rFonts w:eastAsia="Calibri" w:cs="Calibri"/>
          <w:b/>
          <w:szCs w:val="22"/>
          <w:highlight w:val="yellow"/>
          <w:u w:val="single"/>
        </w:rPr>
        <w:t>a decrease of 95 percent.</w:t>
      </w:r>
      <w:r>
        <w:rPr>
          <w:szCs w:val="22"/>
          <w:u w:val="single"/>
        </w:rPr>
        <w:t xml:space="preserve"> </w:t>
      </w:r>
      <w:r>
        <w:rPr>
          <w:sz w:val="16"/>
          <w:szCs w:val="16"/>
        </w:rPr>
        <w:t xml:space="preserve">And while </w:t>
      </w:r>
      <w:r>
        <w:rPr>
          <w:szCs w:val="22"/>
          <w:u w:val="single"/>
        </w:rPr>
        <w:t xml:space="preserve">the space shuttle cost $27.4 billion to develop, </w:t>
      </w:r>
      <w:r>
        <w:rPr>
          <w:szCs w:val="22"/>
          <w:highlight w:val="yellow"/>
          <w:u w:val="single"/>
        </w:rPr>
        <w:t>the Crew Dragon</w:t>
      </w:r>
      <w:r>
        <w:rPr>
          <w:szCs w:val="22"/>
          <w:u w:val="single"/>
        </w:rPr>
        <w:t xml:space="preserve"> </w:t>
      </w:r>
      <w:r>
        <w:rPr>
          <w:szCs w:val="22"/>
          <w:highlight w:val="yellow"/>
          <w:u w:val="single"/>
        </w:rPr>
        <w:t>was</w:t>
      </w:r>
      <w:r>
        <w:rPr>
          <w:szCs w:val="22"/>
          <w:u w:val="single"/>
        </w:rPr>
        <w:t xml:space="preserve"> designed and built for just $1.7 </w:t>
      </w:r>
      <w:r>
        <w:rPr>
          <w:rFonts w:eastAsia="Calibri" w:cs="Calibri"/>
          <w:b/>
          <w:szCs w:val="22"/>
          <w:u w:val="single"/>
        </w:rPr>
        <w:t xml:space="preserve">billion — making it </w:t>
      </w:r>
      <w:r>
        <w:rPr>
          <w:rFonts w:eastAsia="Calibri" w:cs="Calibri"/>
          <w:b/>
          <w:szCs w:val="22"/>
          <w:highlight w:val="yellow"/>
          <w:u w:val="single"/>
        </w:rPr>
        <w:t>the lowest-cost spacecraft developed in six decades.</w:t>
      </w:r>
      <w:r>
        <w:rPr>
          <w:sz w:val="16"/>
          <w:szCs w:val="16"/>
        </w:rPr>
        <w:t xml:space="preserve"> </w:t>
      </w:r>
      <w:r>
        <w:rPr>
          <w:szCs w:val="22"/>
          <w:u w:val="single"/>
        </w:rPr>
        <w:t>SpaceX did it in six years — far faster than the time it took to develop the space shuttle.</w:t>
      </w:r>
      <w:r>
        <w:rPr>
          <w:sz w:val="16"/>
          <w:szCs w:val="16"/>
        </w:rPr>
        <w:t xml:space="preserve"> </w:t>
      </w:r>
      <w:r>
        <w:rPr>
          <w:b/>
          <w:i/>
          <w:highlight w:val="yellow"/>
          <w:u w:val="single"/>
        </w:rPr>
        <w:t>The private sector does it better, cheaper, faster and more efficiently than government</w:t>
      </w:r>
      <w:r>
        <w:rPr>
          <w:sz w:val="16"/>
          <w:szCs w:val="16"/>
          <w:highlight w:val="yellow"/>
        </w:rPr>
        <w:t>.</w:t>
      </w:r>
      <w:r>
        <w:rPr>
          <w:sz w:val="16"/>
          <w:szCs w:val="16"/>
        </w:rPr>
        <w:t xml:space="preserve"> </w:t>
      </w:r>
      <w:r>
        <w:rPr>
          <w:rFonts w:eastAsia="Calibri" w:cs="Calibri"/>
          <w:b/>
          <w:szCs w:val="22"/>
          <w:u w:val="single"/>
        </w:rPr>
        <w:t xml:space="preserve">Why? Competition. </w:t>
      </w:r>
      <w:r>
        <w:rPr>
          <w:sz w:val="16"/>
          <w:szCs w:val="16"/>
        </w:rPr>
        <w:t xml:space="preserve">Today, </w:t>
      </w:r>
      <w:r>
        <w:rPr>
          <w:szCs w:val="22"/>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szCs w:val="22"/>
          <w:u w:val="single"/>
        </w:rPr>
        <w:t xml:space="preserve">In the race to put the first privately launched man into orbit, upstart SpaceX had to beat aerospace behemoth Boeing and its Starliner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19154861" w14:textId="77777777" w:rsidR="005D13F9" w:rsidRDefault="005D13F9" w:rsidP="005D13F9"/>
    <w:p w14:paraId="60865EA5" w14:textId="77777777" w:rsidR="005D13F9" w:rsidRDefault="005D13F9" w:rsidP="005D13F9">
      <w:pPr>
        <w:pStyle w:val="Heading4"/>
      </w:pPr>
      <w:r>
        <w:t>Eliminating property rights scares investors away and spills over to other space activities. Freeland 05</w:t>
      </w:r>
    </w:p>
    <w:p w14:paraId="1DE9BCA1" w14:textId="77777777" w:rsidR="005D13F9" w:rsidRDefault="005D13F9" w:rsidP="005D13F9">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r>
          <w:rPr>
            <w:color w:val="000000"/>
            <w:sz w:val="16"/>
            <w:szCs w:val="16"/>
          </w:rPr>
          <w:t>https://chicagounbound.uchicago.edu/cgi/viewcontent.cgi?article=1269&amp;context=cjil</w:t>
        </w:r>
      </w:hyperlink>
    </w:p>
    <w:p w14:paraId="2AF63A6A" w14:textId="77777777" w:rsidR="005D13F9" w:rsidRDefault="005D13F9" w:rsidP="005D13F9">
      <w:pPr>
        <w:rPr>
          <w:sz w:val="12"/>
          <w:szCs w:val="12"/>
        </w:rPr>
      </w:pPr>
      <w:r>
        <w:rPr>
          <w:sz w:val="12"/>
          <w:szCs w:val="12"/>
        </w:rPr>
        <w:t xml:space="preserve">V. THE NEED FOR CELESTIAL PROPERTY RIGHTS? ¶ </w:t>
      </w:r>
      <w:r>
        <w:rPr>
          <w:szCs w:val="22"/>
          <w:u w:val="single"/>
        </w:rPr>
        <w:t>The</w:t>
      </w:r>
      <w:r>
        <w:rPr>
          <w:sz w:val="12"/>
          <w:szCs w:val="12"/>
        </w:rPr>
        <w:t xml:space="preserve"> fundamental </w:t>
      </w:r>
      <w:r>
        <w:rPr>
          <w:szCs w:val="22"/>
          <w:u w:val="single"/>
        </w:rPr>
        <w:t>principle of "non-appropriation"</w:t>
      </w:r>
      <w:r>
        <w:rPr>
          <w:sz w:val="12"/>
          <w:szCs w:val="12"/>
        </w:rPr>
        <w:t xml:space="preserve"> upon which the international law of outer space </w:t>
      </w:r>
      <w:r>
        <w:rPr>
          <w:szCs w:val="22"/>
          <w:u w:val="single"/>
        </w:rPr>
        <w:t>is</w:t>
      </w:r>
      <w:r>
        <w:rPr>
          <w:sz w:val="12"/>
          <w:szCs w:val="12"/>
        </w:rPr>
        <w:t xml:space="preserve"> based stems from the desire of the international community </w:t>
      </w:r>
      <w:r>
        <w:rPr>
          <w:szCs w:val="22"/>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szCs w:val="22"/>
          <w:u w:val="single"/>
        </w:rPr>
        <w:t>Even though</w:t>
      </w:r>
      <w:r>
        <w:rPr>
          <w:sz w:val="12"/>
          <w:szCs w:val="12"/>
        </w:rPr>
        <w:t xml:space="preserve"> both the scope for space activities and </w:t>
      </w:r>
      <w:r>
        <w:rPr>
          <w:szCs w:val="22"/>
          <w:u w:val="single"/>
        </w:rPr>
        <w:t>the number of private participants have expanded significantly since these treaties were finalised,</w:t>
      </w:r>
      <w:r>
        <w:rPr>
          <w:sz w:val="12"/>
          <w:szCs w:val="12"/>
        </w:rPr>
        <w:t xml:space="preserve"> it has still been suggested that the </w:t>
      </w:r>
      <w:r>
        <w:rPr>
          <w:szCs w:val="22"/>
          <w:highlight w:val="yellow"/>
          <w:u w:val="single"/>
        </w:rPr>
        <w:t>nonappropriation</w:t>
      </w:r>
      <w:r>
        <w:rPr>
          <w:sz w:val="12"/>
          <w:szCs w:val="12"/>
        </w:rPr>
        <w:t xml:space="preserve"> principle </w:t>
      </w:r>
      <w:r>
        <w:rPr>
          <w:szCs w:val="22"/>
          <w:highlight w:val="yellow"/>
          <w:u w:val="single"/>
        </w:rPr>
        <w:t>constitutes</w:t>
      </w:r>
      <w:r>
        <w:rPr>
          <w:szCs w:val="22"/>
          <w:u w:val="single"/>
        </w:rPr>
        <w:t xml:space="preserve"> "</w:t>
      </w:r>
      <w:r>
        <w:rPr>
          <w:rFonts w:eastAsia="Calibri" w:cs="Calibri"/>
          <w:b/>
          <w:szCs w:val="22"/>
          <w:highlight w:val="yellow"/>
          <w:u w:val="single"/>
        </w:rPr>
        <w:t>an absolute barrier</w:t>
      </w:r>
      <w:r>
        <w:rPr>
          <w:szCs w:val="22"/>
          <w:u w:val="single"/>
        </w:rPr>
        <w:t xml:space="preserve"> in the realization of every kind of space activity.</w:t>
      </w:r>
      <w:r>
        <w:rPr>
          <w:sz w:val="12"/>
          <w:szCs w:val="12"/>
        </w:rPr>
        <w:t xml:space="preserve">, 4 ' </w:t>
      </w:r>
      <w:r>
        <w:rPr>
          <w:rFonts w:eastAsia="Calibri" w:cs="Calibri"/>
          <w:b/>
          <w:szCs w:val="22"/>
          <w:highlight w:val="yellow"/>
          <w:u w:val="single"/>
        </w:rPr>
        <w:t xml:space="preserve">The </w:t>
      </w:r>
      <w:r>
        <w:rPr>
          <w:rFonts w:eastAsia="Calibri" w:cs="Calibri"/>
          <w:b/>
          <w:szCs w:val="22"/>
          <w:u w:val="single"/>
        </w:rPr>
        <w:t xml:space="preserve">amount of </w:t>
      </w:r>
      <w:r>
        <w:rPr>
          <w:rFonts w:eastAsia="Calibri" w:cs="Calibri"/>
          <w:b/>
          <w:szCs w:val="22"/>
          <w:highlight w:val="yellow"/>
          <w:u w:val="single"/>
        </w:rPr>
        <w:t>capital</w:t>
      </w:r>
      <w:r>
        <w:rPr>
          <w:rFonts w:eastAsia="Calibri" w:cs="Calibri"/>
          <w:b/>
          <w:szCs w:val="22"/>
          <w:u w:val="single"/>
        </w:rPr>
        <w:t xml:space="preserve"> expenditure </w:t>
      </w:r>
      <w:r>
        <w:rPr>
          <w:rFonts w:eastAsia="Calibri" w:cs="Calibri"/>
          <w:b/>
          <w:szCs w:val="22"/>
          <w:highlight w:val="yellow"/>
          <w:u w:val="single"/>
        </w:rPr>
        <w:t>required to research, scope, trial, and implement a new space activity is significant.</w:t>
      </w:r>
      <w:r>
        <w:rPr>
          <w:sz w:val="12"/>
          <w:szCs w:val="12"/>
        </w:rPr>
        <w:t xml:space="preserve"> </w:t>
      </w:r>
      <w:r>
        <w:rPr>
          <w:szCs w:val="22"/>
          <w:u w:val="single"/>
        </w:rPr>
        <w:t xml:space="preserve">To bring this activity to the point where it can represent </w:t>
      </w:r>
      <w:r>
        <w:rPr>
          <w:szCs w:val="22"/>
          <w:highlight w:val="yellow"/>
          <w:u w:val="single"/>
        </w:rPr>
        <w:t>a</w:t>
      </w:r>
      <w:r>
        <w:rPr>
          <w:szCs w:val="22"/>
          <w:u w:val="single"/>
        </w:rPr>
        <w:t xml:space="preserve"> viable "stand alone" </w:t>
      </w:r>
      <w:r>
        <w:rPr>
          <w:szCs w:val="22"/>
          <w:highlight w:val="yellow"/>
          <w:u w:val="single"/>
        </w:rPr>
        <w:t xml:space="preserve">commercial venture </w:t>
      </w:r>
      <w:r>
        <w:rPr>
          <w:rFonts w:eastAsia="Calibri" w:cs="Calibri"/>
          <w:b/>
          <w:szCs w:val="22"/>
          <w:highlight w:val="yellow"/>
          <w:u w:val="single"/>
        </w:rPr>
        <w:t>takes many years and almost limitless funding.</w:t>
      </w:r>
      <w:r>
        <w:rPr>
          <w:sz w:val="12"/>
          <w:szCs w:val="12"/>
        </w:rPr>
        <w:t xml:space="preserve"> </w:t>
      </w:r>
      <w:r>
        <w:rPr>
          <w:szCs w:val="22"/>
          <w:highlight w:val="yellow"/>
          <w:u w:val="single"/>
        </w:rPr>
        <w:t>From the perspective of a private enterprise</w:t>
      </w:r>
      <w:r>
        <w:rPr>
          <w:szCs w:val="22"/>
          <w:u w:val="single"/>
        </w:rPr>
        <w:t xml:space="preserve"> </w:t>
      </w:r>
      <w:r>
        <w:rPr>
          <w:sz w:val="12"/>
          <w:szCs w:val="12"/>
        </w:rPr>
        <w:t>contemplating such an activity</w:t>
      </w:r>
      <w:r>
        <w:rPr>
          <w:szCs w:val="22"/>
          <w:u w:val="single"/>
        </w:rPr>
        <w:t xml:space="preserve">, </w:t>
      </w:r>
      <w:r>
        <w:rPr>
          <w:szCs w:val="22"/>
          <w:highlight w:val="yellow"/>
          <w:u w:val="single"/>
        </w:rPr>
        <w:t>it would</w:t>
      </w:r>
      <w:r>
        <w:rPr>
          <w:szCs w:val="22"/>
          <w:u w:val="single"/>
        </w:rPr>
        <w:t xml:space="preserve"> quite obviously </w:t>
      </w:r>
      <w:r>
        <w:rPr>
          <w:szCs w:val="22"/>
          <w:highlight w:val="yellow"/>
          <w:u w:val="single"/>
        </w:rPr>
        <w:t>be an important element in its decision</w:t>
      </w:r>
      <w:r>
        <w:rPr>
          <w:szCs w:val="22"/>
          <w:u w:val="single"/>
        </w:rPr>
        <w:t xml:space="preserve"> to devote resources to this activity </w:t>
      </w:r>
      <w:r>
        <w:rPr>
          <w:szCs w:val="22"/>
          <w:highlight w:val="yellow"/>
          <w:u w:val="single"/>
        </w:rPr>
        <w:t>that it is able to secure</w:t>
      </w:r>
      <w:r>
        <w:rPr>
          <w:szCs w:val="22"/>
          <w:u w:val="single"/>
        </w:rPr>
        <w:t xml:space="preserve"> the highest degree of </w:t>
      </w:r>
      <w:r>
        <w:rPr>
          <w:szCs w:val="22"/>
          <w:highlight w:val="yellow"/>
          <w:u w:val="single"/>
        </w:rPr>
        <w:t>legal rights in order to protect its investment.</w:t>
      </w:r>
      <w:r>
        <w:rPr>
          <w:sz w:val="12"/>
          <w:szCs w:val="12"/>
        </w:rPr>
        <w:t xml:space="preserve"> </w:t>
      </w:r>
      <w:r>
        <w:rPr>
          <w:rFonts w:eastAsia="Calibri" w:cs="Calibri"/>
          <w:b/>
          <w:szCs w:val="22"/>
          <w:highlight w:val="yellow"/>
          <w:u w:val="single"/>
        </w:rPr>
        <w:t>Security</w:t>
      </w:r>
      <w:r>
        <w:rPr>
          <w:szCs w:val="22"/>
          <w:highlight w:val="yellow"/>
          <w:u w:val="single"/>
        </w:rPr>
        <w:t xml:space="preserve"> of patent and other</w:t>
      </w:r>
      <w:r>
        <w:rPr>
          <w:szCs w:val="22"/>
          <w:u w:val="single"/>
        </w:rPr>
        <w:t xml:space="preserve"> </w:t>
      </w:r>
      <w:r>
        <w:rPr>
          <w:szCs w:val="22"/>
          <w:highlight w:val="yellow"/>
          <w:u w:val="single"/>
        </w:rPr>
        <w:t>i</w:t>
      </w:r>
      <w:r>
        <w:rPr>
          <w:szCs w:val="22"/>
          <w:u w:val="single"/>
        </w:rPr>
        <w:t xml:space="preserve">ntellectual </w:t>
      </w:r>
      <w:r>
        <w:rPr>
          <w:szCs w:val="22"/>
          <w:highlight w:val="yellow"/>
          <w:u w:val="single"/>
        </w:rPr>
        <w:t>p</w:t>
      </w:r>
      <w:r>
        <w:rPr>
          <w:szCs w:val="22"/>
          <w:u w:val="single"/>
        </w:rPr>
        <w:t xml:space="preserve">roperty rights, for example, </w:t>
      </w:r>
      <w:r>
        <w:rPr>
          <w:szCs w:val="22"/>
          <w:highlight w:val="yellow"/>
          <w:u w:val="single"/>
        </w:rPr>
        <w:t>are vital</w:t>
      </w:r>
      <w:r>
        <w:rPr>
          <w:szCs w:val="22"/>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432BCAC0" w14:textId="77777777" w:rsidR="005D13F9" w:rsidRDefault="005D13F9" w:rsidP="005D13F9">
      <w:pPr>
        <w:rPr>
          <w:b/>
          <w:u w:val="single"/>
        </w:rPr>
      </w:pPr>
    </w:p>
    <w:p w14:paraId="020E0437" w14:textId="77777777" w:rsidR="005D13F9" w:rsidRDefault="005D13F9" w:rsidP="005D13F9">
      <w:pPr>
        <w:pStyle w:val="Heading4"/>
      </w:pPr>
      <w:r>
        <w:t>Asteroid mining can happen with private sector innovation and is key to solve a laundry list of impacts--climate change, economic decline and asteroid collisions. Taylor 19</w:t>
      </w:r>
    </w:p>
    <w:p w14:paraId="6EC46B00" w14:textId="77777777" w:rsidR="005D13F9" w:rsidRDefault="005D13F9" w:rsidP="005D13F9">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0049C19D" w14:textId="77777777" w:rsidR="005D13F9" w:rsidRDefault="005D13F9" w:rsidP="005D13F9">
      <w:pPr>
        <w:rPr>
          <w:sz w:val="12"/>
          <w:szCs w:val="12"/>
        </w:rPr>
      </w:pPr>
      <w:r>
        <w:rPr>
          <w:sz w:val="12"/>
          <w:szCs w:val="12"/>
        </w:rPr>
        <w:t>How much, exactly? We’re only just beginning to guess</w:t>
      </w:r>
      <w:r>
        <w:rPr>
          <w:szCs w:val="22"/>
          <w:u w:val="single"/>
        </w:rPr>
        <w:t>. </w:t>
      </w:r>
      <w:hyperlink r:id="rId11">
        <w:r>
          <w:rPr>
            <w:szCs w:val="22"/>
            <w:highlight w:val="yellow"/>
            <w:u w:val="single"/>
          </w:rPr>
          <w:t>Asteran</w:t>
        </w:r>
      </w:hyperlink>
      <w:hyperlink r:id="rId12">
        <w:r>
          <w:rPr>
            <w:szCs w:val="22"/>
            <w:u w:val="single"/>
          </w:rPr>
          <w:t>k</w:t>
        </w:r>
      </w:hyperlink>
      <w:r>
        <w:rPr>
          <w:szCs w:val="22"/>
          <w:u w:val="single"/>
        </w:rPr>
        <w:t xml:space="preserve">, </w:t>
      </w:r>
      <w:r>
        <w:rPr>
          <w:szCs w:val="22"/>
          <w:highlight w:val="yellow"/>
          <w:u w:val="single"/>
        </w:rPr>
        <w:t>a</w:t>
      </w:r>
      <w:r>
        <w:rPr>
          <w:szCs w:val="22"/>
          <w:u w:val="single"/>
        </w:rPr>
        <w:t xml:space="preserve"> </w:t>
      </w:r>
      <w:r>
        <w:rPr>
          <w:szCs w:val="22"/>
          <w:highlight w:val="yellow"/>
          <w:u w:val="single"/>
        </w:rPr>
        <w:t>service</w:t>
      </w:r>
      <w:r>
        <w:rPr>
          <w:szCs w:val="22"/>
          <w:u w:val="single"/>
        </w:rPr>
        <w:t xml:space="preserve"> </w:t>
      </w:r>
      <w:r>
        <w:rPr>
          <w:szCs w:val="22"/>
          <w:highlight w:val="yellow"/>
          <w:u w:val="single"/>
        </w:rPr>
        <w:t>that keeps track of</w:t>
      </w:r>
      <w:r>
        <w:rPr>
          <w:szCs w:val="22"/>
          <w:u w:val="single"/>
        </w:rPr>
        <w:t xml:space="preserve"> some 6,000 </w:t>
      </w:r>
      <w:r>
        <w:rPr>
          <w:szCs w:val="22"/>
          <w:highlight w:val="yellow"/>
          <w:u w:val="single"/>
        </w:rPr>
        <w:t>asteroids</w:t>
      </w:r>
      <w:r>
        <w:rPr>
          <w:szCs w:val="22"/>
          <w:u w:val="single"/>
        </w:rPr>
        <w:t xml:space="preserve"> in NASA’s database, </w:t>
      </w:r>
      <w:r>
        <w:rPr>
          <w:szCs w:val="22"/>
          <w:highlight w:val="yellow"/>
          <w:u w:val="single"/>
        </w:rPr>
        <w:t>prices</w:t>
      </w:r>
      <w:r>
        <w:rPr>
          <w:szCs w:val="22"/>
          <w:u w:val="single"/>
        </w:rPr>
        <w:t xml:space="preserve"> out the </w:t>
      </w:r>
      <w:r>
        <w:rPr>
          <w:szCs w:val="22"/>
          <w:highlight w:val="yellow"/>
          <w:u w:val="single"/>
        </w:rPr>
        <w:t>estimated mineral content</w:t>
      </w:r>
      <w:r>
        <w:rPr>
          <w:szCs w:val="22"/>
          <w:u w:val="single"/>
        </w:rPr>
        <w:t xml:space="preserve"> in each one in the current world market. </w:t>
      </w:r>
      <w:r>
        <w:rPr>
          <w:szCs w:val="22"/>
          <w:highlight w:val="yellow"/>
          <w:u w:val="single"/>
        </w:rPr>
        <w:t>More than 500 are listed as “&gt;$100 trillion</w:t>
      </w:r>
      <w:r>
        <w:rPr>
          <w:szCs w:val="22"/>
          <w:u w:val="single"/>
        </w:rPr>
        <w:t xml:space="preserve">.” </w:t>
      </w:r>
      <w:r>
        <w:rPr>
          <w:szCs w:val="22"/>
          <w:highlight w:val="yellow"/>
          <w:u w:val="single"/>
        </w:rPr>
        <w:t>The</w:t>
      </w:r>
      <w:r>
        <w:rPr>
          <w:szCs w:val="22"/>
          <w:u w:val="single"/>
        </w:rPr>
        <w:t xml:space="preserve"> estimated </w:t>
      </w:r>
      <w:r>
        <w:rPr>
          <w:szCs w:val="22"/>
          <w:highlight w:val="yellow"/>
          <w:u w:val="single"/>
        </w:rPr>
        <w:t>profit on just the top 10 asteroids judged “most cost effective”</w:t>
      </w:r>
      <w:r>
        <w:rPr>
          <w:szCs w:val="22"/>
          <w:u w:val="single"/>
        </w:rPr>
        <w:t xml:space="preserve"> — that is, the easiest to reach and to mine, subtracting rocket fuel and other operating costs, </w:t>
      </w:r>
      <w:r>
        <w:rPr>
          <w:szCs w:val="22"/>
          <w:highlight w:val="yellow"/>
          <w:u w:val="single"/>
        </w:rPr>
        <w:t>is</w:t>
      </w:r>
      <w:r>
        <w:rPr>
          <w:szCs w:val="22"/>
          <w:u w:val="single"/>
        </w:rPr>
        <w:t xml:space="preserve"> around </w:t>
      </w:r>
      <w:r>
        <w:rPr>
          <w:szCs w:val="22"/>
          <w:highlight w:val="yellow"/>
          <w:u w:val="single"/>
        </w:rPr>
        <w:t>$1.5 trillion</w:t>
      </w:r>
      <w:r>
        <w:rPr>
          <w:szCs w:val="22"/>
          <w:u w:val="single"/>
        </w:rPr>
        <w:t xml:space="preserve">.¶ </w:t>
      </w:r>
      <w:r>
        <w:rPr>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szCs w:val="22"/>
          <w:u w:val="single"/>
        </w:rPr>
        <w:t xml:space="preserve">, </w:t>
      </w:r>
      <w:r>
        <w:rPr>
          <w:szCs w:val="22"/>
          <w:highlight w:val="yellow"/>
          <w:u w:val="single"/>
        </w:rPr>
        <w:t>space mining can grab water from the rocks</w:t>
      </w:r>
      <w:r>
        <w:rPr>
          <w:szCs w:val="22"/>
          <w:u w:val="single"/>
        </w:rPr>
        <w:t xml:space="preserve"> and comets — water w</w:t>
      </w:r>
      <w:r>
        <w:rPr>
          <w:szCs w:val="22"/>
          <w:highlight w:val="yellow"/>
          <w:u w:val="single"/>
        </w:rPr>
        <w:t>hich, with a little processing makes rocket fuel</w:t>
      </w:r>
      <w:r>
        <w:rPr>
          <w:szCs w:val="22"/>
          <w:u w:val="single"/>
        </w:rPr>
        <w:t xml:space="preserve">. </w:t>
      </w:r>
      <w:r>
        <w:rPr>
          <w:szCs w:val="22"/>
          <w:highlight w:val="yellow"/>
          <w:u w:val="single"/>
        </w:rPr>
        <w:t>Which in turn makes even more currently unimaginable space operations possible</w:t>
      </w:r>
      <w:r>
        <w:rPr>
          <w:szCs w:val="22"/>
          <w:u w:val="single"/>
        </w:rPr>
        <w:t xml:space="preserve">, </w:t>
      </w:r>
      <w:r>
        <w:rPr>
          <w:szCs w:val="22"/>
          <w:highlight w:val="yellow"/>
          <w:u w:val="single"/>
        </w:rPr>
        <w:t>including ones that could give the planet all the energy it needs to avert climate catastrophe</w:t>
      </w:r>
      <w:r>
        <w:rPr>
          <w:szCs w:val="22"/>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szCs w:val="22"/>
          <w:u w:val="single"/>
        </w:rPr>
        <w:t xml:space="preserve">Jeff </w:t>
      </w:r>
      <w:r>
        <w:rPr>
          <w:szCs w:val="22"/>
          <w:highlight w:val="yellow"/>
          <w:u w:val="single"/>
        </w:rPr>
        <w:t>Bezos</w:t>
      </w:r>
      <w:r>
        <w:rPr>
          <w:szCs w:val="22"/>
          <w:u w:val="single"/>
        </w:rPr>
        <w:t xml:space="preserve"> </w:t>
      </w:r>
      <w:r>
        <w:rPr>
          <w:szCs w:val="22"/>
          <w:highlight w:val="yellow"/>
          <w:u w:val="single"/>
        </w:rPr>
        <w:t>and</w:t>
      </w:r>
      <w:r>
        <w:rPr>
          <w:szCs w:val="22"/>
          <w:u w:val="single"/>
        </w:rPr>
        <w:t xml:space="preserve"> Elon </w:t>
      </w:r>
      <w:r>
        <w:rPr>
          <w:szCs w:val="22"/>
          <w:highlight w:val="yellow"/>
          <w:u w:val="single"/>
        </w:rPr>
        <w:t>Musk</w:t>
      </w:r>
      <w:r>
        <w:rPr>
          <w:szCs w:val="22"/>
          <w:u w:val="single"/>
        </w:rPr>
        <w:t>, respectively</w:t>
      </w:r>
      <w:r>
        <w:rPr>
          <w:szCs w:val="22"/>
          <w:highlight w:val="yellow"/>
          <w:u w:val="single"/>
        </w:rPr>
        <w:t>, are working on the</w:t>
      </w:r>
      <w:r>
        <w:rPr>
          <w:szCs w:val="22"/>
          <w:u w:val="single"/>
        </w:rPr>
        <w:t xml:space="preserve"> relatively </w:t>
      </w:r>
      <w:r>
        <w:rPr>
          <w:szCs w:val="22"/>
          <w:highlight w:val="yellow"/>
          <w:u w:val="single"/>
        </w:rPr>
        <w:t>cheap reusable rockets asteroid pioneers will need</w:t>
      </w:r>
      <w:r>
        <w:rPr>
          <w:szCs w:val="22"/>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szCs w:val="22"/>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r>
          <w:rPr>
            <w:szCs w:val="22"/>
            <w:u w:val="single"/>
          </w:rPr>
          <w:t>tiny hopping robot rovers</w:t>
        </w:r>
      </w:hyperlink>
      <w:r>
        <w:rPr>
          <w:szCs w:val="22"/>
          <w:u w:val="single"/>
        </w:rPr>
        <w:t xml:space="preserve"> and a </w:t>
      </w:r>
      <w:hyperlink r:id="rId16">
        <w:r>
          <w:rPr>
            <w:szCs w:val="22"/>
            <w:u w:val="single"/>
          </w:rPr>
          <w:t>small bomb</w:t>
        </w:r>
      </w:hyperlink>
      <w:r>
        <w:rPr>
          <w:szCs w:val="22"/>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szCs w:val="22"/>
          <w:highlight w:val="yellow"/>
          <w:u w:val="single"/>
        </w:rPr>
        <w:t>The possibility of private missions to asteroids,</w:t>
      </w:r>
      <w:r>
        <w:rPr>
          <w:szCs w:val="22"/>
          <w:u w:val="single"/>
        </w:rPr>
        <w:t xml:space="preserve"> with or without a human crew, </w:t>
      </w:r>
      <w:r>
        <w:rPr>
          <w:szCs w:val="22"/>
          <w:highlight w:val="yellow"/>
          <w:u w:val="single"/>
        </w:rPr>
        <w:t>is almost here</w:t>
      </w:r>
      <w:r>
        <w:rPr>
          <w:szCs w:val="22"/>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r>
          <w:rPr>
            <w:color w:val="000000"/>
            <w:sz w:val="12"/>
            <w:szCs w:val="12"/>
          </w:rPr>
          <w:t>Delta-v</w:t>
        </w:r>
      </w:hyperlink>
      <w:r>
        <w:rPr>
          <w:sz w:val="12"/>
          <w:szCs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szCs w:val="22"/>
          <w:u w:val="single"/>
        </w:rPr>
        <w:t xml:space="preserve">Suarez sees </w:t>
      </w:r>
      <w:r>
        <w:rPr>
          <w:szCs w:val="22"/>
          <w:highlight w:val="yellow"/>
          <w:u w:val="single"/>
        </w:rPr>
        <w:t>asteroid mining</w:t>
      </w:r>
      <w:r>
        <w:rPr>
          <w:szCs w:val="22"/>
          <w:u w:val="single"/>
        </w:rPr>
        <w:t xml:space="preserve"> as </w:t>
      </w:r>
      <w:r>
        <w:rPr>
          <w:szCs w:val="22"/>
          <w:highlight w:val="yellow"/>
          <w:u w:val="single"/>
        </w:rPr>
        <w:t xml:space="preserve">the only way we’re going to build </w:t>
      </w:r>
      <w:hyperlink r:id="rId21">
        <w:r>
          <w:rPr>
            <w:szCs w:val="22"/>
            <w:highlight w:val="yellow"/>
            <w:u w:val="single"/>
          </w:rPr>
          <w:t>solar power satellites</w:t>
        </w:r>
      </w:hyperlink>
      <w:r>
        <w:rPr>
          <w:szCs w:val="22"/>
          <w:u w:val="single"/>
        </w:rPr>
        <w:t>.</w:t>
      </w:r>
      <w:r>
        <w:rPr>
          <w:sz w:val="12"/>
          <w:szCs w:val="12"/>
        </w:rPr>
        <w:t xml:space="preserve"> </w:t>
      </w:r>
      <w:r>
        <w:rPr>
          <w:szCs w:val="22"/>
          <w:highlight w:val="yellow"/>
          <w:u w:val="single"/>
        </w:rPr>
        <w:t>Which</w:t>
      </w:r>
      <w:r>
        <w:rPr>
          <w:sz w:val="12"/>
          <w:szCs w:val="12"/>
        </w:rPr>
        <w:t xml:space="preserve">, as you </w:t>
      </w:r>
      <w:r>
        <w:rPr>
          <w:szCs w:val="22"/>
          <w:u w:val="single"/>
        </w:rPr>
        <w:t xml:space="preserve">probably know, </w:t>
      </w:r>
      <w:r>
        <w:rPr>
          <w:szCs w:val="22"/>
          <w:highlight w:val="yellow"/>
          <w:u w:val="single"/>
        </w:rPr>
        <w:t>is a form of uninterrupted solar power</w:t>
      </w:r>
      <w:r>
        <w:rPr>
          <w:szCs w:val="22"/>
          <w:u w:val="single"/>
        </w:rPr>
        <w:t xml:space="preserve"> collection </w:t>
      </w:r>
      <w:r>
        <w:rPr>
          <w:szCs w:val="22"/>
          <w:highlight w:val="yellow"/>
          <w:u w:val="single"/>
        </w:rPr>
        <w:t>that is</w:t>
      </w:r>
      <w:r>
        <w:rPr>
          <w:szCs w:val="22"/>
          <w:u w:val="single"/>
        </w:rPr>
        <w:t xml:space="preserve"> theoretically </w:t>
      </w:r>
      <w:r>
        <w:rPr>
          <w:szCs w:val="22"/>
          <w:highlight w:val="yellow"/>
          <w:u w:val="single"/>
        </w:rPr>
        <w:t>more effective</w:t>
      </w:r>
      <w:r>
        <w:rPr>
          <w:szCs w:val="22"/>
          <w:u w:val="single"/>
        </w:rPr>
        <w:t xml:space="preserve">, inch for inch, </w:t>
      </w:r>
      <w:r>
        <w:rPr>
          <w:szCs w:val="22"/>
          <w:highlight w:val="yellow"/>
          <w:u w:val="single"/>
        </w:rPr>
        <w:t>than any solar panels on Earth at high noon, but operating 24/</w:t>
      </w:r>
      <w:r>
        <w:rPr>
          <w:szCs w:val="22"/>
          <w:u w:val="single"/>
        </w:rPr>
        <w:t>7.</w:t>
      </w:r>
      <w:r>
        <w:rPr>
          <w:sz w:val="12"/>
          <w:szCs w:val="12"/>
        </w:rPr>
        <w:t xml:space="preserve"> (In space, basically, it’s always double high noon). ¶ </w:t>
      </w:r>
      <w:r>
        <w:rPr>
          <w:szCs w:val="22"/>
          <w:highlight w:val="yellow"/>
          <w:u w:val="single"/>
        </w:rPr>
        <w:t>The power collected is beamed back to</w:t>
      </w:r>
      <w:r>
        <w:rPr>
          <w:szCs w:val="22"/>
          <w:u w:val="single"/>
        </w:rPr>
        <w:t xml:space="preserve"> large receptors on </w:t>
      </w:r>
      <w:r>
        <w:rPr>
          <w:szCs w:val="22"/>
          <w:highlight w:val="yellow"/>
          <w:u w:val="single"/>
        </w:rPr>
        <w:t>Earth</w:t>
      </w:r>
      <w:r>
        <w:rPr>
          <w:szCs w:val="22"/>
          <w:u w:val="single"/>
        </w:rPr>
        <w:t xml:space="preserve"> with large, low-power microwaves, which researchers think will be harmless enough to let humans and animals pass through the beam. </w:t>
      </w:r>
      <w:r>
        <w:rPr>
          <w:szCs w:val="22"/>
          <w:highlight w:val="yellow"/>
          <w:u w:val="single"/>
        </w:rPr>
        <w:t>A space solar power array</w:t>
      </w:r>
      <w:r>
        <w:rPr>
          <w:szCs w:val="22"/>
          <w:u w:val="single"/>
        </w:rPr>
        <w:t xml:space="preserve"> like </w:t>
      </w:r>
      <w:hyperlink r:id="rId22" w:anchor="2d3f78a54386">
        <w:r>
          <w:rPr>
            <w:szCs w:val="22"/>
            <w:u w:val="single"/>
          </w:rPr>
          <w:t>the one China is said to be working on</w:t>
        </w:r>
      </w:hyperlink>
      <w:r>
        <w:rPr>
          <w:szCs w:val="22"/>
          <w:u w:val="single"/>
        </w:rPr>
        <w:t xml:space="preserve"> </w:t>
      </w:r>
      <w:r>
        <w:rPr>
          <w:szCs w:val="22"/>
          <w:highlight w:val="yellow"/>
          <w:u w:val="single"/>
        </w:rPr>
        <w:t>could reliably supply</w:t>
      </w:r>
      <w:r>
        <w:rPr>
          <w:szCs w:val="22"/>
          <w:u w:val="single"/>
        </w:rPr>
        <w:t xml:space="preserve"> 2,000 gigawatts — or </w:t>
      </w:r>
      <w:r>
        <w:rPr>
          <w:szCs w:val="22"/>
          <w:highlight w:val="yellow"/>
          <w:u w:val="single"/>
        </w:rPr>
        <w:t>over 1,000 times more power than the largest solar farm currently in existence</w:t>
      </w:r>
      <w:r>
        <w:rPr>
          <w:sz w:val="12"/>
          <w:szCs w:val="12"/>
        </w:rPr>
        <w:t xml:space="preserve">. ¶ </w:t>
      </w:r>
      <w:r>
        <w:rPr>
          <w:szCs w:val="22"/>
          <w:u w:val="single"/>
        </w:rPr>
        <w:t>“</w:t>
      </w:r>
      <w:r w:rsidRPr="00420049">
        <w:rPr>
          <w:szCs w:val="22"/>
          <w:u w:val="single"/>
        </w:rPr>
        <w:t>We're looking at a 20-year window to completely replace human civilization's power infrastructure</w:t>
      </w:r>
      <w:r w:rsidRPr="00420049">
        <w:rPr>
          <w:sz w:val="12"/>
          <w:szCs w:val="12"/>
        </w:rPr>
        <w:t xml:space="preserve">,” Suarez told me, citing the report of the Intergovernmental Panel on Climate Change on the coming catastrophe. Solar satellite technology “has existed since the 1970s. </w:t>
      </w:r>
      <w:r w:rsidRPr="004300ED">
        <w:rPr>
          <w:szCs w:val="22"/>
          <w:u w:val="single"/>
        </w:rPr>
        <w:t>What we were missing is millions of tons of construction materials in orbit. Asteroid mining can place it there.”¶</w:t>
      </w:r>
      <w:r w:rsidRPr="004300ED">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4300ED">
        <w:rPr>
          <w:szCs w:val="22"/>
          <w:u w:val="single"/>
        </w:rPr>
        <w:t xml:space="preserve">Big pharma, to take one controversial industry, would </w:t>
      </w:r>
      <w:hyperlink r:id="rId23">
        <w:r w:rsidRPr="004300ED">
          <w:rPr>
            <w:szCs w:val="22"/>
            <w:u w:val="single"/>
          </w:rPr>
          <w:t>benefit by taking its manufacturing off-world</w:t>
        </w:r>
      </w:hyperlink>
      <w:r w:rsidRPr="004300ED">
        <w:rPr>
          <w:szCs w:val="22"/>
          <w:u w:val="single"/>
        </w:rPr>
        <w:t>. The molecular structure of many chemicals grows</w:t>
      </w:r>
      <w:r>
        <w:rPr>
          <w:szCs w:val="22"/>
          <w:u w:val="single"/>
        </w:rPr>
        <w:t xml:space="preserve">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szCs w:val="22"/>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szCs w:val="22"/>
          <w:u w:val="single"/>
        </w:rPr>
        <w:t xml:space="preserve">Which is another way </w:t>
      </w:r>
      <w:r>
        <w:rPr>
          <w:szCs w:val="22"/>
          <w:highlight w:val="yellow"/>
          <w:u w:val="single"/>
        </w:rPr>
        <w:t>startups back on Earth will get rich in the new economy: designing and building those robots,</w:t>
      </w:r>
      <w:r>
        <w:rPr>
          <w:szCs w:val="22"/>
          <w:u w:val="single"/>
        </w:rPr>
        <w:t xml:space="preserve"> the nearest thing to selling picks and shovels to prospectors in the space gold rush. </w:t>
      </w:r>
      <w:r>
        <w:rPr>
          <w:szCs w:val="22"/>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4">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szCs w:val="22"/>
          <w:highlight w:val="yellow"/>
          <w:u w:val="single"/>
        </w:rPr>
        <w:t>For those who worry about asteroids that could wipe out civilization</w:t>
      </w:r>
      <w:r>
        <w:rPr>
          <w:szCs w:val="22"/>
          <w:u w:val="single"/>
        </w:rPr>
        <w:t xml:space="preserve"> — though luckily, </w:t>
      </w:r>
      <w:hyperlink r:id="rId25">
        <w:r>
          <w:rPr>
            <w:szCs w:val="22"/>
            <w:u w:val="single"/>
          </w:rPr>
          <w:t>this isn't likely to happen any time soon</w:t>
        </w:r>
      </w:hyperlink>
      <w:r>
        <w:rPr>
          <w:szCs w:val="22"/>
          <w:u w:val="single"/>
        </w:rPr>
        <w:t xml:space="preserve"> — </w:t>
      </w:r>
      <w:r>
        <w:rPr>
          <w:szCs w:val="22"/>
          <w:highlight w:val="yellow"/>
          <w:u w:val="single"/>
        </w:rPr>
        <w:t>here is a way for humanity to get proficient in moving them out of the way, fast</w:t>
      </w:r>
      <w:r>
        <w:rPr>
          <w:szCs w:val="22"/>
          <w:u w:val="single"/>
        </w:rPr>
        <w:t xml:space="preserve">. Indeed, </w:t>
      </w:r>
      <w:r>
        <w:rPr>
          <w:szCs w:val="22"/>
          <w:highlight w:val="yellow"/>
          <w:u w:val="single"/>
        </w:rPr>
        <w:t xml:space="preserve">the National Space Society has offered </w:t>
      </w:r>
      <w:hyperlink r:id="rId26">
        <w:r>
          <w:rPr>
            <w:szCs w:val="22"/>
            <w:highlight w:val="yellow"/>
            <w:u w:val="single"/>
          </w:rPr>
          <w:t>a proposal</w:t>
        </w:r>
      </w:hyperlink>
      <w:r>
        <w:rPr>
          <w:szCs w:val="22"/>
          <w:highlight w:val="yellow"/>
          <w:u w:val="single"/>
        </w:rPr>
        <w:t xml:space="preserve"> to capture the asteroid Aphosi</w:t>
      </w:r>
      <w:r>
        <w:rPr>
          <w:szCs w:val="22"/>
          <w:u w:val="single"/>
        </w:rPr>
        <w:t xml:space="preserve">s (which is set to miss Earth in the year 2029, but </w:t>
      </w:r>
      <w:hyperlink r:id="rId27">
        <w:r>
          <w:rPr>
            <w:szCs w:val="22"/>
            <w:u w:val="single"/>
          </w:rPr>
          <w:t>not by a very comfortable margin</w:t>
        </w:r>
      </w:hyperlink>
      <w:r>
        <w:rPr>
          <w:szCs w:val="22"/>
          <w:u w:val="single"/>
        </w:rPr>
        <w:t xml:space="preserve">), </w:t>
      </w:r>
      <w:r>
        <w:rPr>
          <w:szCs w:val="22"/>
          <w:highlight w:val="yellow"/>
          <w:u w:val="single"/>
        </w:rPr>
        <w:t>keep it in orbit, and turn it into 150 small solar-power satellites,</w:t>
      </w:r>
      <w:r>
        <w:rPr>
          <w:szCs w:val="22"/>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szCs w:val="22"/>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0">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szCs w:val="22"/>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89549BA" w14:textId="77777777" w:rsidR="005D13F9" w:rsidRDefault="005D13F9" w:rsidP="005D13F9">
      <w:pPr>
        <w:pStyle w:val="Heading4"/>
      </w:pPr>
      <w:r>
        <w:t>Warming causes extinction.</w:t>
      </w:r>
    </w:p>
    <w:p w14:paraId="023A2610" w14:textId="77777777" w:rsidR="005D13F9" w:rsidRDefault="005D13F9" w:rsidP="005D13F9">
      <w:r>
        <w:t xml:space="preserve">Bill </w:t>
      </w:r>
      <w:r>
        <w:rPr>
          <w:b/>
          <w:sz w:val="26"/>
          <w:szCs w:val="26"/>
        </w:rPr>
        <w:t>McKibben 19</w:t>
      </w:r>
      <w:r>
        <w:t>, Schumann Distinguished Scholar at Middlebury College; fellow of the American Academy of Arts and Sciences; holds honorary degrees from 18 colleges and universities; Foreign Policy named him to their inaugural list of the world’s 100 most important global thinkers. "</w:t>
      </w:r>
      <w:r>
        <w:rPr>
          <w:szCs w:val="22"/>
          <w:u w:val="single"/>
        </w:rPr>
        <w:t xml:space="preserve">This Is </w:t>
      </w:r>
      <w:r>
        <w:rPr>
          <w:szCs w:val="22"/>
          <w:highlight w:val="green"/>
          <w:u w:val="single"/>
        </w:rPr>
        <w:t xml:space="preserve">How </w:t>
      </w:r>
      <w:r>
        <w:rPr>
          <w:rFonts w:eastAsia="Calibri" w:cs="Calibri"/>
          <w:b/>
          <w:szCs w:val="22"/>
          <w:highlight w:val="green"/>
          <w:u w:val="single"/>
        </w:rPr>
        <w:t>Human Extinction</w:t>
      </w:r>
      <w:r>
        <w:rPr>
          <w:szCs w:val="22"/>
          <w:u w:val="single"/>
        </w:rPr>
        <w:t xml:space="preserve"> Could </w:t>
      </w:r>
      <w:r>
        <w:rPr>
          <w:szCs w:val="22"/>
          <w:highlight w:val="green"/>
          <w:u w:val="single"/>
        </w:rPr>
        <w:t>Play Out</w:t>
      </w:r>
      <w:r>
        <w:t>." Rolling Stone. 4-9-2019. https://www.rollingstone.com/politics/politics-features/bill-mckibben-falter-climate-change-817310/</w:t>
      </w:r>
    </w:p>
    <w:p w14:paraId="0BD2EC3D" w14:textId="77777777" w:rsidR="005D13F9" w:rsidRDefault="005D13F9" w:rsidP="005D13F9">
      <w:pPr>
        <w:rPr>
          <w:sz w:val="16"/>
          <w:szCs w:val="16"/>
        </w:rPr>
      </w:pPr>
      <w:r>
        <w:rPr>
          <w:sz w:val="16"/>
          <w:szCs w:val="16"/>
        </w:rPr>
        <w:t xml:space="preserve">Oh, </w:t>
      </w:r>
      <w:r>
        <w:rPr>
          <w:szCs w:val="22"/>
          <w:u w:val="single"/>
        </w:rPr>
        <w:t xml:space="preserve">it could get </w:t>
      </w:r>
      <w:r>
        <w:rPr>
          <w:rFonts w:eastAsia="Calibri" w:cs="Calibri"/>
          <w:b/>
          <w:szCs w:val="22"/>
          <w:u w:val="single"/>
        </w:rPr>
        <w:t>very bad</w:t>
      </w:r>
      <w:r>
        <w:rPr>
          <w:sz w:val="16"/>
          <w:szCs w:val="16"/>
        </w:rPr>
        <w:t xml:space="preserve">. In 2015, </w:t>
      </w:r>
      <w:r>
        <w:rPr>
          <w:szCs w:val="22"/>
          <w:u w:val="single"/>
        </w:rPr>
        <w:t xml:space="preserve">a study in the Journal of Mathematical Biology pointed out that if the world’s </w:t>
      </w:r>
      <w:r>
        <w:rPr>
          <w:rFonts w:eastAsia="Calibri" w:cs="Calibri"/>
          <w:b/>
          <w:szCs w:val="22"/>
          <w:highlight w:val="green"/>
          <w:u w:val="single"/>
        </w:rPr>
        <w:t>oceans</w:t>
      </w:r>
      <w:r>
        <w:rPr>
          <w:szCs w:val="22"/>
          <w:highlight w:val="green"/>
          <w:u w:val="single"/>
        </w:rPr>
        <w:t xml:space="preserve"> kept warming</w:t>
      </w:r>
      <w:r>
        <w:rPr>
          <w:szCs w:val="22"/>
          <w:u w:val="single"/>
        </w:rPr>
        <w:t>, by 2100 they might become hot enough to “</w:t>
      </w:r>
      <w:r>
        <w:rPr>
          <w:rFonts w:eastAsia="Calibri" w:cs="Calibri"/>
          <w:b/>
          <w:szCs w:val="22"/>
          <w:highlight w:val="green"/>
          <w:u w:val="single"/>
        </w:rPr>
        <w:t>stop oxygen production</w:t>
      </w:r>
      <w:r>
        <w:rPr>
          <w:szCs w:val="22"/>
          <w:u w:val="single"/>
        </w:rPr>
        <w:t xml:space="preserve"> by </w:t>
      </w:r>
      <w:r>
        <w:rPr>
          <w:rFonts w:eastAsia="Calibri" w:cs="Calibri"/>
          <w:b/>
          <w:szCs w:val="22"/>
          <w:u w:val="single"/>
        </w:rPr>
        <w:t>phyto-plankton</w:t>
      </w:r>
      <w:r>
        <w:rPr>
          <w:szCs w:val="22"/>
          <w:u w:val="single"/>
        </w:rPr>
        <w:t xml:space="preserve"> by </w:t>
      </w:r>
      <w:r>
        <w:rPr>
          <w:szCs w:val="22"/>
          <w:highlight w:val="green"/>
          <w:u w:val="single"/>
        </w:rPr>
        <w:t>disrupting</w:t>
      </w:r>
      <w:r>
        <w:rPr>
          <w:szCs w:val="22"/>
          <w:u w:val="single"/>
        </w:rPr>
        <w:t xml:space="preserve"> the process of photosynthesis.”</w:t>
      </w:r>
      <w:r>
        <w:rPr>
          <w:sz w:val="16"/>
          <w:szCs w:val="16"/>
        </w:rPr>
        <w:t xml:space="preserve"> </w:t>
      </w:r>
      <w:r>
        <w:rPr>
          <w:szCs w:val="22"/>
          <w:u w:val="single"/>
        </w:rPr>
        <w:t xml:space="preserve">Given that </w:t>
      </w:r>
      <w:r>
        <w:rPr>
          <w:rFonts w:eastAsia="Calibri" w:cs="Calibri"/>
          <w:b/>
          <w:szCs w:val="22"/>
          <w:highlight w:val="green"/>
          <w:u w:val="single"/>
        </w:rPr>
        <w:t>two-thirds</w:t>
      </w:r>
      <w:r>
        <w:rPr>
          <w:szCs w:val="22"/>
          <w:highlight w:val="green"/>
          <w:u w:val="single"/>
        </w:rPr>
        <w:t xml:space="preserve"> of</w:t>
      </w:r>
      <w:r>
        <w:rPr>
          <w:szCs w:val="22"/>
          <w:u w:val="single"/>
        </w:rPr>
        <w:t xml:space="preserve"> the </w:t>
      </w:r>
      <w:r>
        <w:rPr>
          <w:rFonts w:eastAsia="Calibri" w:cs="Calibri"/>
          <w:b/>
          <w:szCs w:val="22"/>
          <w:u w:val="single"/>
        </w:rPr>
        <w:t xml:space="preserve">Earth’s </w:t>
      </w:r>
      <w:r>
        <w:rPr>
          <w:rFonts w:eastAsia="Calibri" w:cs="Calibri"/>
          <w:b/>
          <w:szCs w:val="22"/>
          <w:highlight w:val="green"/>
          <w:u w:val="single"/>
        </w:rPr>
        <w:t>oxygen</w:t>
      </w:r>
      <w:r>
        <w:rPr>
          <w:szCs w:val="22"/>
          <w:u w:val="single"/>
        </w:rPr>
        <w:t xml:space="preserve"> comes from phytoplankton, that would “likely result in the </w:t>
      </w:r>
      <w:r>
        <w:rPr>
          <w:rFonts w:eastAsia="Calibri" w:cs="Calibri"/>
          <w:b/>
          <w:szCs w:val="22"/>
          <w:highlight w:val="green"/>
          <w:u w:val="single"/>
        </w:rPr>
        <w:t>mass mortality of</w:t>
      </w:r>
      <w:r>
        <w:rPr>
          <w:rFonts w:eastAsia="Calibri" w:cs="Calibri"/>
          <w:b/>
          <w:szCs w:val="22"/>
          <w:u w:val="single"/>
        </w:rPr>
        <w:t xml:space="preserve"> animals and </w:t>
      </w:r>
      <w:r>
        <w:rPr>
          <w:rFonts w:eastAsia="Calibri" w:cs="Calibri"/>
          <w:b/>
          <w:szCs w:val="22"/>
          <w:highlight w:val="green"/>
          <w:u w:val="single"/>
        </w:rPr>
        <w:t>humans</w:t>
      </w:r>
      <w:r>
        <w:rPr>
          <w:sz w:val="16"/>
          <w:szCs w:val="16"/>
        </w:rPr>
        <w:t>.”</w:t>
      </w:r>
      <w:r>
        <w:rPr>
          <w:rFonts w:eastAsia="Calibri" w:cs="Calibri"/>
          <w:b/>
          <w:szCs w:val="22"/>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rFonts w:eastAsia="Calibri" w:cs="Calibri"/>
          <w:b/>
          <w:szCs w:val="22"/>
          <w:highlight w:val="green"/>
          <w:u w:val="single"/>
        </w:rPr>
        <w:t>permafrost</w:t>
      </w:r>
      <w:r>
        <w:rPr>
          <w:szCs w:val="22"/>
          <w:u w:val="single"/>
        </w:rPr>
        <w:t xml:space="preserve"> is a “very good </w:t>
      </w:r>
      <w:r>
        <w:rPr>
          <w:szCs w:val="22"/>
          <w:highlight w:val="green"/>
          <w:u w:val="single"/>
        </w:rPr>
        <w:t>preserve</w:t>
      </w:r>
      <w:r>
        <w:rPr>
          <w:szCs w:val="22"/>
          <w:u w:val="single"/>
        </w:rPr>
        <w:t xml:space="preserve">r of </w:t>
      </w:r>
      <w:r>
        <w:rPr>
          <w:rFonts w:eastAsia="Calibri" w:cs="Calibri"/>
          <w:b/>
          <w:szCs w:val="22"/>
          <w:highlight w:val="green"/>
          <w:u w:val="single"/>
        </w:rPr>
        <w:t>microbes</w:t>
      </w:r>
      <w:r>
        <w:rPr>
          <w:szCs w:val="22"/>
          <w:highlight w:val="green"/>
          <w:u w:val="single"/>
        </w:rPr>
        <w:t xml:space="preserve"> and </w:t>
      </w:r>
      <w:r>
        <w:rPr>
          <w:rFonts w:eastAsia="Calibri" w:cs="Calibri"/>
          <w:b/>
          <w:szCs w:val="22"/>
          <w:highlight w:val="green"/>
          <w:u w:val="single"/>
        </w:rPr>
        <w:t>viruses</w:t>
      </w:r>
      <w:r>
        <w:rPr>
          <w:sz w:val="16"/>
          <w:szCs w:val="16"/>
        </w:rPr>
        <w:t xml:space="preserve">, </w:t>
      </w:r>
      <w:r>
        <w:rPr>
          <w:szCs w:val="22"/>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szCs w:val="22"/>
          <w:u w:val="single"/>
        </w:rPr>
        <w:t xml:space="preserve">there are </w:t>
      </w:r>
      <w:r>
        <w:rPr>
          <w:szCs w:val="22"/>
          <w:highlight w:val="green"/>
          <w:u w:val="single"/>
        </w:rPr>
        <w:t>fragments of</w:t>
      </w:r>
      <w:r>
        <w:rPr>
          <w:szCs w:val="22"/>
          <w:u w:val="single"/>
        </w:rPr>
        <w:t xml:space="preserve"> the </w:t>
      </w:r>
      <w:r>
        <w:rPr>
          <w:rFonts w:eastAsia="Calibri" w:cs="Calibri"/>
          <w:b/>
          <w:szCs w:val="22"/>
          <w:highlight w:val="green"/>
          <w:u w:val="single"/>
        </w:rPr>
        <w:t>Spanish flu</w:t>
      </w:r>
      <w:r>
        <w:rPr>
          <w:rFonts w:eastAsia="Calibri" w:cs="Calibri"/>
          <w:b/>
          <w:szCs w:val="22"/>
          <w:u w:val="single"/>
        </w:rPr>
        <w:t xml:space="preserve"> virus</w:t>
      </w:r>
      <w:r>
        <w:rPr>
          <w:sz w:val="16"/>
          <w:szCs w:val="16"/>
        </w:rPr>
        <w:t xml:space="preserve">, </w:t>
      </w:r>
      <w:r>
        <w:rPr>
          <w:rFonts w:eastAsia="Calibri" w:cs="Calibri"/>
          <w:b/>
          <w:szCs w:val="22"/>
          <w:highlight w:val="green"/>
          <w:u w:val="single"/>
        </w:rPr>
        <w:t>smallpox</w:t>
      </w:r>
      <w:r>
        <w:rPr>
          <w:sz w:val="16"/>
          <w:szCs w:val="16"/>
        </w:rPr>
        <w:t xml:space="preserve">, </w:t>
      </w:r>
      <w:r>
        <w:rPr>
          <w:szCs w:val="22"/>
          <w:u w:val="single"/>
        </w:rPr>
        <w:t xml:space="preserve">and </w:t>
      </w:r>
      <w:r>
        <w:rPr>
          <w:rFonts w:eastAsia="Calibri" w:cs="Calibri"/>
          <w:b/>
          <w:szCs w:val="22"/>
          <w:u w:val="single"/>
        </w:rPr>
        <w:t xml:space="preserve">bubonic </w:t>
      </w:r>
      <w:r>
        <w:rPr>
          <w:rFonts w:eastAsia="Calibri" w:cs="Calibri"/>
          <w:b/>
          <w:szCs w:val="22"/>
          <w:highlight w:val="green"/>
          <w:u w:val="single"/>
        </w:rPr>
        <w:t>plague</w:t>
      </w:r>
      <w:r>
        <w:rPr>
          <w:sz w:val="16"/>
          <w:szCs w:val="16"/>
        </w:rPr>
        <w:t xml:space="preserve"> </w:t>
      </w:r>
      <w:r>
        <w:rPr>
          <w:szCs w:val="22"/>
          <w:u w:val="single"/>
        </w:rPr>
        <w:t>buried in Siberia and Alaska</w:t>
      </w:r>
      <w:r>
        <w:rPr>
          <w:sz w:val="16"/>
          <w:szCs w:val="16"/>
        </w:rPr>
        <w:t xml:space="preserve">. Or consider this: </w:t>
      </w:r>
      <w:r>
        <w:rPr>
          <w:szCs w:val="22"/>
          <w:u w:val="single"/>
        </w:rPr>
        <w:t xml:space="preserve">as </w:t>
      </w:r>
      <w:r>
        <w:rPr>
          <w:szCs w:val="22"/>
          <w:highlight w:val="green"/>
          <w:u w:val="single"/>
        </w:rPr>
        <w:t>ice sheets melt</w:t>
      </w:r>
      <w:r>
        <w:rPr>
          <w:szCs w:val="22"/>
          <w:u w:val="single"/>
        </w:rPr>
        <w:t xml:space="preserve">, they take weight off land, and that can </w:t>
      </w:r>
      <w:r>
        <w:rPr>
          <w:rFonts w:eastAsia="Calibri" w:cs="Calibri"/>
          <w:b/>
          <w:szCs w:val="22"/>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szCs w:val="22"/>
          <w:u w:val="single"/>
        </w:rPr>
        <w:t xml:space="preserve">That will give you a </w:t>
      </w:r>
      <w:r>
        <w:rPr>
          <w:rFonts w:eastAsia="Calibri" w:cs="Calibri"/>
          <w:b/>
          <w:szCs w:val="22"/>
          <w:u w:val="single"/>
        </w:rPr>
        <w:t xml:space="preserve">massive </w:t>
      </w:r>
      <w:r>
        <w:rPr>
          <w:rFonts w:eastAsia="Calibri" w:cs="Calibri"/>
          <w:b/>
          <w:szCs w:val="22"/>
          <w:highlight w:val="green"/>
          <w:u w:val="single"/>
        </w:rPr>
        <w:t>increase</w:t>
      </w:r>
      <w:r>
        <w:rPr>
          <w:rFonts w:eastAsia="Calibri" w:cs="Calibri"/>
          <w:b/>
          <w:szCs w:val="22"/>
          <w:u w:val="single"/>
        </w:rPr>
        <w:t xml:space="preserve"> in </w:t>
      </w:r>
      <w:r>
        <w:rPr>
          <w:rFonts w:eastAsia="Calibri" w:cs="Calibri"/>
          <w:b/>
          <w:szCs w:val="22"/>
          <w:highlight w:val="green"/>
          <w:u w:val="single"/>
        </w:rPr>
        <w:t>volcanic activity</w:t>
      </w:r>
      <w:r>
        <w:rPr>
          <w:sz w:val="16"/>
          <w:szCs w:val="16"/>
        </w:rPr>
        <w:t xml:space="preserve">. </w:t>
      </w:r>
      <w:r>
        <w:rPr>
          <w:szCs w:val="22"/>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szCs w:val="22"/>
          <w:u w:val="single"/>
        </w:rPr>
        <w:t xml:space="preserve">plummeting down to the abyssal plain and creating a series of </w:t>
      </w:r>
      <w:r>
        <w:rPr>
          <w:rFonts w:eastAsia="Calibri" w:cs="Calibri"/>
          <w:b/>
          <w:szCs w:val="22"/>
          <w:u w:val="single"/>
        </w:rPr>
        <w:t>titanic waves</w:t>
      </w:r>
      <w:r>
        <w:rPr>
          <w:szCs w:val="22"/>
          <w:u w:val="single"/>
        </w:rPr>
        <w:t xml:space="preserve"> that roared forth with a vengeance</w:t>
      </w:r>
      <w:r>
        <w:rPr>
          <w:sz w:val="16"/>
          <w:szCs w:val="16"/>
        </w:rPr>
        <w:t xml:space="preserve">,” </w:t>
      </w:r>
      <w:r>
        <w:rPr>
          <w:rFonts w:eastAsia="Calibri" w:cs="Calibri"/>
          <w:b/>
          <w:szCs w:val="22"/>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w:t>
      </w:r>
    </w:p>
    <w:p w14:paraId="35BD8B06" w14:textId="77777777" w:rsidR="005D13F9" w:rsidRDefault="005D13F9" w:rsidP="005D13F9">
      <w:pPr>
        <w:pStyle w:val="Heading4"/>
      </w:pPr>
      <w:r>
        <w:t xml:space="preserve">An asteroid collision would ensure </w:t>
      </w:r>
      <w:r>
        <w:rPr>
          <w:u w:val="single"/>
        </w:rPr>
        <w:t>extinction</w:t>
      </w:r>
      <w:r>
        <w:t xml:space="preserve"> – would fundamentally alter the biosphere, don’t underestimate its risk. Hudson 19</w:t>
      </w:r>
    </w:p>
    <w:p w14:paraId="438B2BC1" w14:textId="77777777" w:rsidR="005D13F9" w:rsidRDefault="005D13F9" w:rsidP="005D13F9">
      <w:r>
        <w:t>Wesley Hudson ’19, news reporter for Express, “Asteroid alert: NASA warning as kilometre long space rock set to skim Earth at 25,000mph”, 8/28/19, Express, https://www.express.co.uk/news/science/1170826/asteroid-news-NASA-latest-space-rock-asteroid-1998-HL1-earth-danger-apocalypse</w:t>
      </w:r>
    </w:p>
    <w:p w14:paraId="4D1A59B6" w14:textId="77777777" w:rsidR="005D13F9" w:rsidRDefault="005D13F9" w:rsidP="005D13F9">
      <w:r>
        <w:rPr>
          <w:szCs w:val="22"/>
          <w:highlight w:val="cyan"/>
          <w:u w:val="single"/>
        </w:rPr>
        <w:t>AN ASTEROID</w:t>
      </w:r>
      <w:r>
        <w:rPr>
          <w:szCs w:val="22"/>
          <w:u w:val="single"/>
        </w:rPr>
        <w:t xml:space="preserve"> almost a kilometre wide </w:t>
      </w:r>
      <w:r>
        <w:rPr>
          <w:szCs w:val="22"/>
          <w:highlight w:val="cyan"/>
          <w:u w:val="single"/>
        </w:rPr>
        <w:t>is</w:t>
      </w:r>
      <w:r>
        <w:rPr>
          <w:szCs w:val="22"/>
          <w:u w:val="single"/>
        </w:rPr>
        <w:t xml:space="preserve"> currently </w:t>
      </w:r>
      <w:r>
        <w:rPr>
          <w:szCs w:val="22"/>
          <w:highlight w:val="cyan"/>
          <w:u w:val="single"/>
        </w:rPr>
        <w:t>barreling through space at more than 25,000mph and is due to skim the earth</w:t>
      </w:r>
      <w:r>
        <w:rPr>
          <w:szCs w:val="22"/>
          <w:u w:val="single"/>
        </w:rPr>
        <w:t xml:space="preserve"> </w:t>
      </w:r>
      <w:r>
        <w:t xml:space="preserve">towards the end of October. </w:t>
      </w:r>
      <w:r>
        <w:rPr>
          <w:szCs w:val="22"/>
          <w:u w:val="single"/>
        </w:rPr>
        <w:t>NASA’s</w:t>
      </w:r>
      <w:r>
        <w:t xml:space="preserve"> Jet Propulsion Laboratory (</w:t>
      </w:r>
      <w:r>
        <w:rPr>
          <w:szCs w:val="22"/>
          <w:u w:val="single"/>
        </w:rPr>
        <w:t>JPL</w:t>
      </w:r>
      <w:r>
        <w:t xml:space="preserve">) </w:t>
      </w:r>
      <w:r>
        <w:rPr>
          <w:szCs w:val="22"/>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szCs w:val="22"/>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szCs w:val="22"/>
          <w:u w:val="singl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Pr>
          <w:szCs w:val="22"/>
          <w:highlight w:val="cyan"/>
          <w:u w:val="single"/>
        </w:rPr>
        <w:t>This</w:t>
      </w:r>
      <w:r>
        <w:rPr>
          <w:szCs w:val="22"/>
          <w:u w:val="single"/>
        </w:rPr>
        <w:t xml:space="preserve"> asteroid </w:t>
      </w:r>
      <w:r>
        <w:rPr>
          <w:szCs w:val="22"/>
          <w:highlight w:val="cyan"/>
          <w:u w:val="single"/>
        </w:rPr>
        <w:t xml:space="preserve">will miss </w:t>
      </w:r>
      <w:r>
        <w:rPr>
          <w:szCs w:val="22"/>
          <w:u w:val="single"/>
        </w:rPr>
        <w:t>the Earth by almost four million miles</w:t>
      </w:r>
      <w:r>
        <w:t xml:space="preserve">. </w:t>
      </w:r>
      <w:r>
        <w:rPr>
          <w:szCs w:val="22"/>
          <w:highlight w:val="cyan"/>
          <w:u w:val="single"/>
        </w:rPr>
        <w:t xml:space="preserve">If it were to strike </w:t>
      </w:r>
      <w:r>
        <w:rPr>
          <w:szCs w:val="22"/>
          <w:u w:val="single"/>
        </w:rPr>
        <w:t xml:space="preserve">the Earth, </w:t>
      </w:r>
      <w:r>
        <w:rPr>
          <w:szCs w:val="22"/>
          <w:highlight w:val="cyan"/>
          <w:u w:val="single"/>
        </w:rPr>
        <w:t>an asteroid of this size would cause catastrophic damage</w:t>
      </w:r>
      <w:r>
        <w:t xml:space="preserve">. </w:t>
      </w:r>
      <w:r>
        <w:rPr>
          <w:szCs w:val="22"/>
          <w:u w:val="single"/>
        </w:rPr>
        <w:t>The extinction of the dinosaurs</w:t>
      </w:r>
      <w:r>
        <w:t xml:space="preserve"> in the Cretaceous-Tertiary event 65million years ago </w:t>
      </w:r>
      <w:r>
        <w:rPr>
          <w:szCs w:val="22"/>
          <w:u w:val="singl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Pr>
          <w:szCs w:val="22"/>
          <w:u w:val="single"/>
        </w:rPr>
        <w:t>NASA administrator</w:t>
      </w:r>
      <w:r>
        <w:t xml:space="preserve"> Jim </w:t>
      </w:r>
      <w:r>
        <w:rPr>
          <w:szCs w:val="22"/>
          <w:highlight w:val="cyan"/>
          <w:u w:val="single"/>
        </w:rPr>
        <w:t>Bridenstine</w:t>
      </w:r>
      <w:r>
        <w:rPr>
          <w:szCs w:val="22"/>
          <w:u w:val="single"/>
        </w:rPr>
        <w:t xml:space="preserve"> has previously </w:t>
      </w:r>
      <w:r>
        <w:rPr>
          <w:szCs w:val="22"/>
          <w:highlight w:val="cyan"/>
          <w:u w:val="single"/>
        </w:rPr>
        <w:t>warned a potential</w:t>
      </w:r>
      <w:r>
        <w:rPr>
          <w:szCs w:val="22"/>
          <w:u w:val="single"/>
        </w:rPr>
        <w:t xml:space="preserve"> asteroid </w:t>
      </w:r>
      <w:r>
        <w:rPr>
          <w:szCs w:val="22"/>
          <w:highlight w:val="cyan"/>
          <w:u w:val="single"/>
        </w:rPr>
        <w:t xml:space="preserve">collision is </w:t>
      </w:r>
      <w:r>
        <w:rPr>
          <w:rFonts w:eastAsia="Calibri" w:cs="Calibri"/>
          <w:b/>
          <w:szCs w:val="22"/>
          <w:highlight w:val="cyan"/>
          <w:u w:val="single"/>
        </w:rPr>
        <w:t>more likely</w:t>
      </w:r>
      <w:r>
        <w:rPr>
          <w:szCs w:val="22"/>
          <w:highlight w:val="cyan"/>
          <w:u w:val="single"/>
        </w:rPr>
        <w:t xml:space="preserve"> then people realise</w:t>
      </w:r>
      <w:r>
        <w:rPr>
          <w:szCs w:val="22"/>
          <w:u w:val="single"/>
        </w:rPr>
        <w:t xml:space="preserve">. </w:t>
      </w:r>
      <w:r>
        <w:t>He said: "</w:t>
      </w:r>
      <w:r>
        <w:rPr>
          <w:szCs w:val="22"/>
          <w:u w:val="single"/>
        </w:rPr>
        <w:t xml:space="preserve">We have to make sure that people understand that </w:t>
      </w:r>
      <w:r>
        <w:rPr>
          <w:szCs w:val="22"/>
          <w:highlight w:val="cyan"/>
          <w:u w:val="single"/>
        </w:rPr>
        <w:t>this is not about Hollywood</w:t>
      </w:r>
      <w:r>
        <w:rPr>
          <w:szCs w:val="22"/>
          <w:u w:val="single"/>
        </w:rPr>
        <w:t>, it's not about the movies.</w:t>
      </w:r>
      <w:r>
        <w:t xml:space="preserve"> "</w:t>
      </w:r>
      <w:r>
        <w:rPr>
          <w:szCs w:val="22"/>
          <w:highlight w:val="cyan"/>
          <w:u w:val="single"/>
        </w:rPr>
        <w:t>This is about</w:t>
      </w:r>
      <w:r>
        <w:rPr>
          <w:szCs w:val="22"/>
          <w:u w:val="single"/>
        </w:rPr>
        <w:t xml:space="preserve"> ultimately </w:t>
      </w:r>
      <w:r>
        <w:rPr>
          <w:szCs w:val="22"/>
          <w:highlight w:val="cyan"/>
          <w:u w:val="single"/>
        </w:rPr>
        <w:t>protecting</w:t>
      </w:r>
      <w:r>
        <w:rPr>
          <w:szCs w:val="22"/>
          <w:u w:val="single"/>
        </w:rPr>
        <w:t xml:space="preserve"> </w:t>
      </w:r>
      <w:r>
        <w:t xml:space="preserve">the only planet we know, right now, to host life - and that is </w:t>
      </w:r>
      <w:r>
        <w:rPr>
          <w:szCs w:val="22"/>
          <w:u w:val="single"/>
        </w:rPr>
        <w:t xml:space="preserve">the planet </w:t>
      </w:r>
      <w:r>
        <w:rPr>
          <w:szCs w:val="22"/>
          <w:highlight w:val="cyan"/>
          <w:u w:val="single"/>
        </w:rPr>
        <w:t>Earth</w:t>
      </w:r>
      <w:r>
        <w:t xml:space="preserve">.” </w:t>
      </w:r>
      <w:r>
        <w:rPr>
          <w:szCs w:val="22"/>
          <w:u w:val="single"/>
        </w:rPr>
        <w:t>NASA is currently in the process of developing</w:t>
      </w:r>
      <w:r>
        <w:t xml:space="preserve"> the Double Asteroid Redirection Test (</w:t>
      </w:r>
      <w:r>
        <w:rPr>
          <w:szCs w:val="22"/>
          <w:u w:val="single"/>
        </w:rPr>
        <w:t>DART</w:t>
      </w:r>
      <w:r>
        <w:t xml:space="preserve">). </w:t>
      </w:r>
      <w:r>
        <w:rPr>
          <w:szCs w:val="22"/>
          <w:u w:val="single"/>
        </w:rPr>
        <w:t xml:space="preserve">DART will test if it is possible to redirect asteroids that are threatening to impact with Earth. </w:t>
      </w:r>
      <w:r>
        <w:t xml:space="preserve">SpaceX chief Elon </w:t>
      </w:r>
      <w:r>
        <w:rPr>
          <w:szCs w:val="22"/>
          <w:u w:val="single"/>
        </w:rPr>
        <w:t>Musk had previously tweeted fears of a deadly collision that Earth was not prepared for</w:t>
      </w:r>
      <w:r>
        <w:t>. Mr Musk tweeted: “</w:t>
      </w:r>
      <w:r>
        <w:rPr>
          <w:rFonts w:eastAsia="Calibri" w:cs="Calibri"/>
          <w:b/>
          <w:szCs w:val="22"/>
          <w:highlight w:val="cyan"/>
          <w:u w:val="single"/>
        </w:rPr>
        <w:t>A big rock will hit Earth</w:t>
      </w:r>
      <w:r>
        <w:rPr>
          <w:rFonts w:eastAsia="Calibri" w:cs="Calibri"/>
          <w:b/>
          <w:szCs w:val="22"/>
          <w:u w:val="single"/>
        </w:rPr>
        <w:t xml:space="preserve"> eventually </w:t>
      </w:r>
      <w:r>
        <w:rPr>
          <w:rFonts w:eastAsia="Calibri" w:cs="Calibri"/>
          <w:b/>
          <w:szCs w:val="22"/>
          <w:highlight w:val="cyan"/>
          <w:u w:val="single"/>
        </w:rPr>
        <w:t>&amp; we</w:t>
      </w:r>
      <w:r>
        <w:rPr>
          <w:rFonts w:eastAsia="Calibri" w:cs="Calibri"/>
          <w:b/>
          <w:szCs w:val="22"/>
          <w:u w:val="single"/>
        </w:rPr>
        <w:t xml:space="preserve"> currently </w:t>
      </w:r>
      <w:r>
        <w:rPr>
          <w:rFonts w:eastAsia="Calibri" w:cs="Calibri"/>
          <w:b/>
          <w:szCs w:val="22"/>
          <w:highlight w:val="cyan"/>
          <w:u w:val="single"/>
        </w:rPr>
        <w:t>have no defence</w:t>
      </w:r>
      <w:r>
        <w:t>.”</w:t>
      </w:r>
    </w:p>
    <w:p w14:paraId="6D2394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13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3F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1DBDA"/>
  <w14:defaultImageDpi w14:val="300"/>
  <w15:docId w15:val="{F1EBB68B-B2C3-0445-9FDA-A946CCEBD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13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13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13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13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ag,T,TAG,Card"/>
    <w:basedOn w:val="Normal"/>
    <w:next w:val="Normal"/>
    <w:link w:val="Heading4Char"/>
    <w:uiPriority w:val="9"/>
    <w:unhideWhenUsed/>
    <w:qFormat/>
    <w:rsid w:val="005D13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13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3F9"/>
  </w:style>
  <w:style w:type="character" w:customStyle="1" w:styleId="Heading1Char">
    <w:name w:val="Heading 1 Char"/>
    <w:aliases w:val="Pocket Char"/>
    <w:basedOn w:val="DefaultParagraphFont"/>
    <w:link w:val="Heading1"/>
    <w:uiPriority w:val="9"/>
    <w:rsid w:val="005D13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13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13F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5D13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13F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D13F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5D13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13F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D13F9"/>
    <w:rPr>
      <w:color w:val="auto"/>
      <w:u w:val="none"/>
    </w:rPr>
  </w:style>
  <w:style w:type="paragraph" w:styleId="DocumentMap">
    <w:name w:val="Document Map"/>
    <w:basedOn w:val="Normal"/>
    <w:link w:val="DocumentMapChar"/>
    <w:uiPriority w:val="99"/>
    <w:semiHidden/>
    <w:unhideWhenUsed/>
    <w:rsid w:val="005D13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13F9"/>
    <w:rPr>
      <w:rFonts w:ascii="Lucida Grande" w:hAnsi="Lucida Grande" w:cs="Lucida Grande"/>
    </w:rPr>
  </w:style>
  <w:style w:type="paragraph" w:customStyle="1" w:styleId="textbold">
    <w:name w:val="text bold"/>
    <w:basedOn w:val="Normal"/>
    <w:link w:val="Emphasis"/>
    <w:uiPriority w:val="20"/>
    <w:qFormat/>
    <w:rsid w:val="005D13F9"/>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D13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5584</Words>
  <Characters>31829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2022-03-12T22:24:00Z</dcterms:created>
  <dcterms:modified xsi:type="dcterms:W3CDTF">2022-03-12T22:24:00Z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