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1CF0" w14:textId="77777777" w:rsidR="004D4917" w:rsidRDefault="004D4917" w:rsidP="004D4917">
      <w:pPr>
        <w:pStyle w:val="Heading2"/>
      </w:pPr>
      <w:r>
        <w:t>FW</w:t>
      </w:r>
    </w:p>
    <w:p w14:paraId="1FFA087E" w14:textId="77777777" w:rsidR="004D4917" w:rsidRDefault="004D4917" w:rsidP="004D4917">
      <w:pPr>
        <w:pStyle w:val="Heading4"/>
        <w:numPr>
          <w:ilvl w:val="0"/>
          <w:numId w:val="12"/>
        </w:numPr>
        <w:tabs>
          <w:tab w:val="num" w:pos="360"/>
        </w:tabs>
        <w:ind w:left="360"/>
      </w:pPr>
      <w:r w:rsidRPr="0069743C">
        <w:rPr>
          <w:rFonts w:eastAsia="Times New Roman"/>
        </w:rPr>
        <w:t>Risk = probability x magnitude — we never made a claim that probability is irrelevant but rather that impacts of higher risk is influenced by magnitude should be given comparatively greater weight — making decisions based on a unilateral focus on probability  first distorts risk calculus and ensures miscalculated policies</w:t>
      </w:r>
    </w:p>
    <w:p w14:paraId="5624936D" w14:textId="77777777" w:rsidR="004D4917" w:rsidRDefault="004D4917" w:rsidP="004D4917">
      <w:pPr>
        <w:pStyle w:val="Heading4"/>
        <w:numPr>
          <w:ilvl w:val="0"/>
          <w:numId w:val="12"/>
        </w:numPr>
        <w:tabs>
          <w:tab w:val="num" w:pos="360"/>
        </w:tabs>
        <w:ind w:left="360"/>
        <w:rPr>
          <w:rFonts w:eastAsia="Times New Roman"/>
        </w:rPr>
      </w:pPr>
      <w:r w:rsidRPr="0069743C">
        <w:rPr>
          <w:rFonts w:eastAsia="Times New Roman"/>
        </w:rPr>
        <w:t xml:space="preserve"> Extinction is unique insofar as it is the termination of all life on the planet — its a lexical prerequisite to evaluating other impacts because we need to be alive in order to have any chance of remedying forms of structural violence which means if you agree with their framing you vote neg in order to ensure that there is a world left to improve</w:t>
      </w:r>
    </w:p>
    <w:p w14:paraId="5438ABA4" w14:textId="77777777" w:rsidR="004D4917" w:rsidRPr="008F0E32" w:rsidRDefault="004D4917" w:rsidP="004D4917">
      <w:pPr>
        <w:pStyle w:val="Heading4"/>
        <w:numPr>
          <w:ilvl w:val="0"/>
          <w:numId w:val="12"/>
        </w:numPr>
        <w:tabs>
          <w:tab w:val="num" w:pos="360"/>
        </w:tabs>
        <w:ind w:left="360"/>
        <w:rPr>
          <w:rFonts w:eastAsia="Times New Roman"/>
        </w:rPr>
      </w:pPr>
      <w:r w:rsidRPr="007C7F25">
        <w:t>Extinction comes first – it’s the worst of all evils</w:t>
      </w:r>
    </w:p>
    <w:p w14:paraId="1D1D93C3" w14:textId="77777777" w:rsidR="004D4917" w:rsidRPr="007C7F25" w:rsidRDefault="004D4917" w:rsidP="004D4917">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12BA69DF" w14:textId="77777777" w:rsidR="004D4917" w:rsidRPr="00F74B9D" w:rsidRDefault="004D4917" w:rsidP="004D4917">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147C552C" w14:textId="77777777" w:rsidR="004D4917" w:rsidRDefault="004D4917" w:rsidP="004D4917">
      <w:pPr>
        <w:pStyle w:val="Heading2"/>
      </w:pPr>
      <w:r>
        <w:t>1</w:t>
      </w:r>
    </w:p>
    <w:p w14:paraId="00DC4591" w14:textId="77777777" w:rsidR="004D4917" w:rsidRPr="00064B07" w:rsidRDefault="004D4917" w:rsidP="004D4917">
      <w:pPr>
        <w:pStyle w:val="Heading4"/>
      </w:pPr>
      <w:r>
        <w:t>The appropriation of outer space is unjust</w:t>
      </w:r>
      <w:r w:rsidRPr="00064B07">
        <w:t xml:space="preserve"> except for space-based solar power projects. </w:t>
      </w:r>
    </w:p>
    <w:p w14:paraId="1D657138" w14:textId="77777777" w:rsidR="004D4917" w:rsidRDefault="004D4917" w:rsidP="004D4917"/>
    <w:p w14:paraId="57B524E5" w14:textId="77777777" w:rsidR="004D4917" w:rsidRDefault="004D4917" w:rsidP="004D4917">
      <w:pPr>
        <w:pStyle w:val="Heading4"/>
      </w:pPr>
      <w:r>
        <w:t xml:space="preserve">SSP is viable and requires privatization. </w:t>
      </w:r>
    </w:p>
    <w:p w14:paraId="5B554955" w14:textId="77777777" w:rsidR="004D4917" w:rsidRDefault="004D4917" w:rsidP="004D4917">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71EB25D5" w14:textId="77777777" w:rsidR="004D4917" w:rsidRDefault="004D4917" w:rsidP="004D4917">
      <w:r>
        <w:t>FUTURE OF SSP</w:t>
      </w:r>
    </w:p>
    <w:p w14:paraId="6517420E" w14:textId="77777777" w:rsidR="004D4917" w:rsidRDefault="004D4917" w:rsidP="004D4917">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484DFFA8" w14:textId="77777777" w:rsidR="004D4917" w:rsidRPr="000F2E7A" w:rsidRDefault="004D4917" w:rsidP="004D4917">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7355B16F" w14:textId="77777777" w:rsidR="004D4917" w:rsidRDefault="004D4917" w:rsidP="004D4917">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3984F49F" w14:textId="77777777" w:rsidR="004D4917" w:rsidRDefault="004D4917" w:rsidP="004D4917">
      <w:r>
        <w:t>EXECUTIVE SUMMARY</w:t>
      </w:r>
    </w:p>
    <w:p w14:paraId="3CA956FF" w14:textId="77777777" w:rsidR="004D4917" w:rsidRDefault="004D4917" w:rsidP="004D4917">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477B494E" w14:textId="77777777" w:rsidR="004D4917" w:rsidRPr="003464A1" w:rsidRDefault="004D4917" w:rsidP="004D4917">
      <w:pPr>
        <w:pStyle w:val="Heading4"/>
      </w:pPr>
      <w:r>
        <w:t>SSP is key to U.S. soft and hard power. Turns case.</w:t>
      </w:r>
    </w:p>
    <w:p w14:paraId="5FB818EA" w14:textId="77777777" w:rsidR="004D4917" w:rsidRDefault="004D4917" w:rsidP="004D4917">
      <w:r w:rsidRPr="00804001">
        <w:rPr>
          <w:rStyle w:val="Style13ptBold"/>
        </w:rPr>
        <w:t>Oberhaus 21</w:t>
      </w:r>
      <w:r>
        <w:t xml:space="preserve"> [DANIEL OBERHAUS, “Space Solar Power: An Extraterrestrial Energy Resource For The U.S.,” Innovation Frontier Project, August 18, 2021. </w:t>
      </w:r>
      <w:hyperlink r:id="rId11" w:history="1">
        <w:r w:rsidRPr="000C2261">
          <w:rPr>
            <w:rStyle w:val="Hyperlink"/>
          </w:rPr>
          <w:t>https://innovationfrontier.org/space-solar-power-an-extraterrestrial-energy-resource-for-the-u-s/</w:t>
        </w:r>
      </w:hyperlink>
      <w:r>
        <w:t>] CT</w:t>
      </w:r>
    </w:p>
    <w:p w14:paraId="34A0B235" w14:textId="77777777" w:rsidR="004D4917" w:rsidRDefault="004D4917" w:rsidP="004D4917">
      <w:pPr>
        <w:ind w:left="720"/>
      </w:pPr>
      <w:r>
        <w:t>GEOPOLITICS OF SSP</w:t>
      </w:r>
    </w:p>
    <w:p w14:paraId="13E175FF" w14:textId="77777777" w:rsidR="004D4917" w:rsidRPr="004C725B" w:rsidRDefault="004D4917" w:rsidP="004D4917">
      <w:pPr>
        <w:ind w:left="720"/>
        <w:rPr>
          <w:sz w:val="16"/>
        </w:rPr>
      </w:pPr>
      <w:r w:rsidRPr="00243053">
        <w:rPr>
          <w:rStyle w:val="StyleUnderline"/>
        </w:rPr>
        <w:t xml:space="preserve">The geopolitics of space solar power are best understood along two dimensions: diplomacy and national security. </w:t>
      </w:r>
      <w:r w:rsidRPr="003464A1">
        <w:rPr>
          <w:rStyle w:val="Emphasis"/>
          <w:highlight w:val="yellow"/>
        </w:rPr>
        <w:t>SSP is valuable as a diplomatic tool</w:t>
      </w:r>
      <w:r w:rsidRPr="00243053">
        <w:rPr>
          <w:rStyle w:val="StyleUnderline"/>
        </w:rPr>
        <w:t xml:space="preserve"> both during its construction and operation. The </w:t>
      </w:r>
      <w:r w:rsidRPr="003464A1">
        <w:rPr>
          <w:rStyle w:val="Emphasis"/>
          <w:highlight w:val="yellow"/>
        </w:rPr>
        <w:t>assembly</w:t>
      </w:r>
      <w:r w:rsidRPr="00243053">
        <w:rPr>
          <w:rStyle w:val="StyleUnderline"/>
        </w:rPr>
        <w:t xml:space="preserve"> of such a massive piece of space infrastructure </w:t>
      </w:r>
      <w:r w:rsidRPr="003464A1">
        <w:rPr>
          <w:rStyle w:val="Emphasis"/>
          <w:highlight w:val="yellow"/>
        </w:rPr>
        <w:t>will</w:t>
      </w:r>
      <w:r w:rsidRPr="00243053">
        <w:rPr>
          <w:rStyle w:val="StyleUnderline"/>
        </w:rPr>
        <w:t xml:space="preserve"> almost certainly </w:t>
      </w:r>
      <w:r w:rsidRPr="003464A1">
        <w:rPr>
          <w:rStyle w:val="Emphasis"/>
          <w:highlight w:val="yellow"/>
        </w:rPr>
        <w:t>involve international participation</w:t>
      </w:r>
      <w:r w:rsidRPr="00243053">
        <w:rPr>
          <w:rStyle w:val="StyleUnderline"/>
        </w:rPr>
        <w:t xml:space="preserve"> due to the substantial costs of construction.</w:t>
      </w:r>
      <w:r w:rsidRPr="003464A1">
        <w:rPr>
          <w:sz w:val="16"/>
        </w:rPr>
        <w:t xml:space="preserve"> But even if SSP projects are undertaken on a national or regional basis, they will still involve cooperation from the international community to establish frameworks for their safe operation. In each instance, there are important historical precedents to consider. The International Space Station began its life as a national project of the United States called Space Station Freedom.94 But as costs ballooned and policymakers began to sour on the project, NASA opened the station to international partners. The lessons learned from the internationalization of the space station, such as bringing partners into the conversation early, the clear delegation of responsibilities, and equitable cost-</w:t>
      </w:r>
      <w:r w:rsidRPr="003464A1">
        <w:rPr>
          <w:rStyle w:val="Emphasis"/>
          <w:highlight w:val="yellow"/>
        </w:rPr>
        <w:t>sharing agreements are</w:t>
      </w:r>
      <w:r w:rsidRPr="008716E8">
        <w:rPr>
          <w:rStyle w:val="StyleUnderline"/>
        </w:rPr>
        <w:t xml:space="preserve"> directly </w:t>
      </w:r>
      <w:r w:rsidRPr="003464A1">
        <w:rPr>
          <w:rStyle w:val="Emphasis"/>
          <w:highlight w:val="yellow"/>
        </w:rPr>
        <w:t>relevant</w:t>
      </w:r>
      <w:r w:rsidRPr="008716E8">
        <w:rPr>
          <w:rStyle w:val="StyleUnderline"/>
        </w:rPr>
        <w:t xml:space="preserve"> to the construction of a space solar power platform. Similarly, </w:t>
      </w:r>
      <w:r w:rsidRPr="003464A1">
        <w:rPr>
          <w:rStyle w:val="Emphasis"/>
          <w:highlight w:val="yellow"/>
        </w:rPr>
        <w:t>there is</w:t>
      </w:r>
      <w:r w:rsidRPr="008716E8">
        <w:rPr>
          <w:rStyle w:val="StyleUnderline"/>
        </w:rPr>
        <w:t xml:space="preserve"> also a </w:t>
      </w:r>
      <w:r w:rsidRPr="003464A1">
        <w:rPr>
          <w:rStyle w:val="Emphasis"/>
          <w:highlight w:val="yellow"/>
        </w:rPr>
        <w:t xml:space="preserve">precedent for establishing operational norms for space. The </w:t>
      </w:r>
      <w:r w:rsidRPr="003464A1">
        <w:rPr>
          <w:rStyle w:val="StyleUnderline"/>
        </w:rPr>
        <w:t>1967</w:t>
      </w:r>
      <w:r w:rsidRPr="008716E8">
        <w:rPr>
          <w:rStyle w:val="StyleUnderline"/>
        </w:rPr>
        <w:t xml:space="preserve"> UN </w:t>
      </w:r>
      <w:r w:rsidRPr="003464A1">
        <w:rPr>
          <w:rStyle w:val="Emphasis"/>
          <w:highlight w:val="yellow"/>
        </w:rPr>
        <w:t>Outer Space Treaty</w:t>
      </w:r>
      <w:r w:rsidRPr="008716E8">
        <w:rPr>
          <w:rStyle w:val="StyleUnderline"/>
        </w:rPr>
        <w:t xml:space="preserve"> remains the guiding document for all spacefaring nations and also </w:t>
      </w:r>
      <w:r w:rsidRPr="003464A1">
        <w:rPr>
          <w:rStyle w:val="Emphasis"/>
          <w:highlight w:val="yellow"/>
        </w:rPr>
        <w:t>establishes a basic framework for the operation of SSP assets</w:t>
      </w:r>
      <w:r w:rsidRPr="008716E8">
        <w:rPr>
          <w:rStyle w:val="StyleUnderline"/>
        </w:rPr>
        <w:t xml:space="preserve"> (e.g., their beamed energy cannot be used as a weapon). </w:t>
      </w:r>
      <w:r w:rsidRPr="003464A1">
        <w:rPr>
          <w:sz w:val="16"/>
        </w:rPr>
        <w:t xml:space="preserve">Fortunately, the community of researchers working on SSP are already well acclimated to international cooperation and consensus building from decades of workshops and conferences dedicated to the subject. </w:t>
      </w:r>
      <w:r w:rsidRPr="003464A1">
        <w:rPr>
          <w:rStyle w:val="Emphasis"/>
          <w:highlight w:val="yellow"/>
        </w:rPr>
        <w:t>SSP can also play a vital role in national security</w:t>
      </w:r>
      <w:r w:rsidRPr="008716E8">
        <w:rPr>
          <w:rStyle w:val="StyleUnderline"/>
        </w:rPr>
        <w:t xml:space="preserve">.95 Just in the past year </w:t>
      </w:r>
      <w:r w:rsidRPr="003464A1">
        <w:rPr>
          <w:rStyle w:val="Emphasis"/>
          <w:highlight w:val="yellow"/>
        </w:rPr>
        <w:t>there have been multiple high-profile failures of the U.S. electricity grid from extreme weather</w:t>
      </w:r>
      <w:r w:rsidRPr="008716E8">
        <w:rPr>
          <w:rStyle w:val="StyleUnderline"/>
        </w:rPr>
        <w:t xml:space="preserve"> events, such as the unprecedented wildfire season in California and the cold snap in Texas. </w:t>
      </w:r>
      <w:r w:rsidRPr="003464A1">
        <w:rPr>
          <w:rStyle w:val="Emphasis"/>
          <w:highlight w:val="yellow"/>
        </w:rPr>
        <w:t>The vulnerability of our energy supplies to cyberattacks was also exposed</w:t>
      </w:r>
      <w:r w:rsidRPr="008716E8">
        <w:rPr>
          <w:rStyle w:val="StyleUnderline"/>
        </w:rPr>
        <w:t xml:space="preserve"> during the recent breach of the Colonial Pipeline. </w:t>
      </w:r>
      <w:r w:rsidRPr="003464A1">
        <w:rPr>
          <w:rStyle w:val="Emphasis"/>
          <w:highlight w:val="yellow"/>
        </w:rPr>
        <w:t>Cybersecurity experts expect that state-sponsored attacks of</w:t>
      </w:r>
      <w:r w:rsidRPr="008716E8">
        <w:rPr>
          <w:rStyle w:val="StyleUnderline"/>
        </w:rPr>
        <w:t xml:space="preserve"> critical infrastructure, particularly </w:t>
      </w:r>
      <w:r w:rsidRPr="003464A1">
        <w:rPr>
          <w:rStyle w:val="Emphasis"/>
          <w:highlight w:val="yellow"/>
        </w:rPr>
        <w:t>energy infrastructure, will become more frequent</w:t>
      </w:r>
      <w:r w:rsidRPr="008716E8">
        <w:rPr>
          <w:rStyle w:val="StyleUnderline"/>
        </w:rPr>
        <w:t xml:space="preserve"> in the future and have raised concerns that the U.S. grid is unprepared to adequately manage this threat. </w:t>
      </w:r>
      <w:r w:rsidRPr="003464A1">
        <w:rPr>
          <w:rStyle w:val="Emphasis"/>
          <w:highlight w:val="yellow"/>
        </w:rPr>
        <w:t>SSP can bolster the resiliency of the U.S. electric grid by rapidly delivering clean energy to affected regions</w:t>
      </w:r>
      <w:r w:rsidRPr="008716E8">
        <w:rPr>
          <w:rStyle w:val="StyleUnderline"/>
        </w:rPr>
        <w:t xml:space="preserve"> of the U.S. in the immediate aftermath of a natural or man-made disaster. </w:t>
      </w:r>
      <w:r w:rsidRPr="003464A1">
        <w:rPr>
          <w:rStyle w:val="Emphasis"/>
          <w:highlight w:val="yellow"/>
        </w:rPr>
        <w:t>SSP can further play a role in national security by supplying cheap and readily available clean energy to remote U.S. army facilities and U.S. forward operating bases</w:t>
      </w:r>
      <w:r w:rsidRPr="008716E8">
        <w:rPr>
          <w:rStyle w:val="StyleUnderline"/>
        </w:rPr>
        <w:t>.96 It would prove to be especially valuable in the latter case given th</w:t>
      </w:r>
      <w:r w:rsidRPr="003464A1">
        <w:rPr>
          <w:rStyle w:val="Emphasis"/>
          <w:highlight w:val="yellow"/>
        </w:rPr>
        <w:t>e high cost of supplying these bases</w:t>
      </w:r>
      <w:r w:rsidRPr="003464A1">
        <w:rPr>
          <w:rStyle w:val="Emphasis"/>
        </w:rPr>
        <w:t xml:space="preserve"> </w:t>
      </w:r>
      <w:r w:rsidRPr="008716E8">
        <w:rPr>
          <w:rStyle w:val="StyleUnderline"/>
        </w:rPr>
        <w:t>with electricity.</w:t>
      </w:r>
      <w:r w:rsidRPr="003464A1">
        <w:rPr>
          <w:sz w:val="16"/>
        </w:rPr>
        <w:t xml:space="preserve"> </w:t>
      </w:r>
      <w:r w:rsidRPr="008716E8">
        <w:rPr>
          <w:rStyle w:val="StyleUnderline"/>
        </w:rPr>
        <w:t xml:space="preserve">Typically, </w:t>
      </w:r>
      <w:r w:rsidRPr="003464A1">
        <w:rPr>
          <w:rStyle w:val="Emphasis"/>
          <w:highlight w:val="yellow"/>
        </w:rPr>
        <w:t>they rely on fossil fuel-</w:t>
      </w:r>
      <w:r w:rsidRPr="008716E8">
        <w:rPr>
          <w:rStyle w:val="StyleUnderline"/>
        </w:rPr>
        <w:t xml:space="preserve">powered generators, </w:t>
      </w:r>
      <w:r w:rsidRPr="003464A1">
        <w:rPr>
          <w:rStyle w:val="Emphasis"/>
          <w:highlight w:val="yellow"/>
        </w:rPr>
        <w:t>but delivering</w:t>
      </w:r>
      <w:r w:rsidRPr="008716E8">
        <w:rPr>
          <w:rStyle w:val="StyleUnderline"/>
        </w:rPr>
        <w:t xml:space="preserve"> these </w:t>
      </w:r>
      <w:r w:rsidRPr="003464A1">
        <w:rPr>
          <w:rStyle w:val="Emphasis"/>
          <w:highlight w:val="yellow"/>
        </w:rPr>
        <w:t>fuels</w:t>
      </w:r>
      <w:r w:rsidRPr="003464A1">
        <w:rPr>
          <w:rStyle w:val="Emphasis"/>
        </w:rPr>
        <w:t xml:space="preserve"> </w:t>
      </w:r>
      <w:r w:rsidRPr="008716E8">
        <w:rPr>
          <w:rStyle w:val="StyleUnderline"/>
        </w:rPr>
        <w:t xml:space="preserve">to the base </w:t>
      </w:r>
      <w:r w:rsidRPr="003464A1">
        <w:rPr>
          <w:rStyle w:val="Emphasis"/>
          <w:highlight w:val="yellow"/>
        </w:rPr>
        <w:t xml:space="preserve">can be dangerous and </w:t>
      </w:r>
      <w:r w:rsidRPr="003464A1">
        <w:rPr>
          <w:rStyle w:val="StyleUnderline"/>
        </w:rPr>
        <w:t>incredibly</w:t>
      </w:r>
      <w:r w:rsidRPr="003464A1">
        <w:rPr>
          <w:rStyle w:val="Emphasis"/>
          <w:highlight w:val="yellow"/>
        </w:rPr>
        <w:t xml:space="preserve"> expensive</w:t>
      </w:r>
      <w:r w:rsidRPr="008716E8">
        <w:rPr>
          <w:rStyle w:val="StyleUnderline"/>
        </w:rPr>
        <w:t>.</w:t>
      </w:r>
      <w:r w:rsidRPr="003464A1">
        <w:rPr>
          <w:sz w:val="16"/>
        </w:rPr>
        <w:t xml:space="preserve"> During the early days of the Iraq war in the mid-2000s, for example, the cost of generator fuel for these bases ranged from $15 to well over $100 per gallon.97 </w:t>
      </w:r>
      <w:r w:rsidRPr="007B5BA3">
        <w:rPr>
          <w:rStyle w:val="StyleUnderline"/>
        </w:rPr>
        <w:t>A 2009 study from Deloitte underscored the risk that fuel transportation poses to American soldiers, concluding that “</w:t>
      </w:r>
      <w:r w:rsidRPr="003464A1">
        <w:rPr>
          <w:rStyle w:val="Emphasis"/>
          <w:highlight w:val="yellow"/>
        </w:rPr>
        <w:t>During the modern age of warfare, the use of fossil fuels</w:t>
      </w:r>
      <w:r w:rsidRPr="007B5BA3">
        <w:rPr>
          <w:rStyle w:val="StyleUnderline"/>
        </w:rPr>
        <w:t xml:space="preserve"> to power these vehicles </w:t>
      </w:r>
      <w:r w:rsidRPr="003464A1">
        <w:rPr>
          <w:rStyle w:val="Emphasis"/>
          <w:highlight w:val="yellow"/>
        </w:rPr>
        <w:t>has increased exponentially and this dependence has</w:t>
      </w:r>
      <w:r w:rsidRPr="007B5BA3">
        <w:rPr>
          <w:rStyle w:val="StyleUnderline"/>
        </w:rPr>
        <w:t xml:space="preserve"> itself </w:t>
      </w:r>
      <w:r w:rsidRPr="003464A1">
        <w:rPr>
          <w:rStyle w:val="Emphasis"/>
          <w:highlight w:val="yellow"/>
        </w:rPr>
        <w:t>created casualty risk</w:t>
      </w:r>
      <w:r w:rsidRPr="007B5BA3">
        <w:rPr>
          <w:rStyle w:val="StyleUnderline"/>
        </w:rPr>
        <w:t xml:space="preserve">.”98 </w:t>
      </w:r>
      <w:r w:rsidRPr="003464A1">
        <w:rPr>
          <w:rStyle w:val="Emphasis"/>
          <w:highlight w:val="yellow"/>
        </w:rPr>
        <w:t>If SSP is used to reduce the U.S. military’s reliance on fossil fuels</w:t>
      </w:r>
      <w:r w:rsidRPr="007B5BA3">
        <w:rPr>
          <w:rStyle w:val="StyleUnderline"/>
        </w:rPr>
        <w:t xml:space="preserve"> to power their forward operating bases, </w:t>
      </w:r>
      <w:r w:rsidRPr="003464A1">
        <w:rPr>
          <w:rStyle w:val="Emphasis"/>
          <w:highlight w:val="yellow"/>
        </w:rPr>
        <w:t>it could save both money and lives.</w:t>
      </w:r>
      <w:r w:rsidRPr="007B5BA3">
        <w:rPr>
          <w:rStyle w:val="StyleUnderline"/>
        </w:rPr>
        <w:t xml:space="preserve"> </w:t>
      </w:r>
      <w:r w:rsidRPr="003464A1">
        <w:rPr>
          <w:sz w:val="16"/>
        </w:rPr>
        <w:t xml:space="preserve">A key limiting factor in the use of SSP for remote military installations is the size of the ground receiver required for SSP. According to researchers at the U.S. Naval Research Laboratory, however, it should be possible to build modest receivers that are able to generate power on the order of 10 kilowatts to 10 megawatts, which is sufficient to meet the needs of most forward operating bases. In the baseline model proposed by the researchers, such a receiver would occupy 0.8 square kilometers or less. This would also require a substantially smaller space-based collector and transmission system compared to the massive platforms required to deliver baseload energy to the grid.99 </w:t>
      </w:r>
      <w:r w:rsidRPr="007B5BA3">
        <w:rPr>
          <w:rStyle w:val="StyleUnderline"/>
        </w:rPr>
        <w:t xml:space="preserve">Finally, </w:t>
      </w:r>
      <w:r w:rsidRPr="003464A1">
        <w:rPr>
          <w:rStyle w:val="Emphasis"/>
          <w:highlight w:val="yellow"/>
        </w:rPr>
        <w:t>SSP can also be a powerful diplomatic tool that can be used to help developing nations</w:t>
      </w:r>
      <w:r w:rsidRPr="007B5BA3">
        <w:rPr>
          <w:rStyle w:val="StyleUnderline"/>
        </w:rPr>
        <w:t xml:space="preserve"> </w:t>
      </w:r>
      <w:r w:rsidRPr="003464A1">
        <w:rPr>
          <w:rStyle w:val="Emphasis"/>
          <w:highlight w:val="yellow"/>
        </w:rPr>
        <w:t>decarbonize</w:t>
      </w:r>
      <w:r w:rsidRPr="007B5BA3">
        <w:rPr>
          <w:rStyle w:val="StyleUnderline"/>
        </w:rPr>
        <w:t xml:space="preserve"> their electric grids through power purchasing agreements. Climate change is ultimately a global problem and </w:t>
      </w:r>
      <w:r w:rsidRPr="000C4F4E">
        <w:rPr>
          <w:rStyle w:val="Emphasis"/>
          <w:highlight w:val="yellow"/>
        </w:rPr>
        <w:t>extraterrestrial energy assets are particularly well-suited</w:t>
      </w:r>
      <w:r w:rsidRPr="007B5BA3">
        <w:rPr>
          <w:rStyle w:val="StyleUnderline"/>
        </w:rPr>
        <w:t xml:space="preserve"> to address the challenges associated with decarbonizing the world’s electricity.</w:t>
      </w:r>
      <w:r w:rsidRPr="003464A1">
        <w:rPr>
          <w:sz w:val="16"/>
        </w:rPr>
        <w:t xml:space="preserve"> The economic, political, and security benefits of SSP are well-understood by both allies and adversaries of the United States. In particular, Japan and China have made the development of SSP a central priority of their space exploration programs. Japan has been actively researching and developing experimental SSP hardware since the early 2000s.100 In early 2019, China announced its intention to build a megawatt-scale SSP platform by 2030 and create a gigawatt-scale SSP station by 2050.101 India and the European Union are also pursuing their own SSP projects.102, 103 In late 2020, the UK conducted its first major assessment of space solar power and identified it as an important option to achieve its national carbon net-zero goals by mid-century.104 This makes the United States the only major space faring nation whose national space agency does not have a serious plan to develop a SSP platform.</w:t>
      </w:r>
    </w:p>
    <w:p w14:paraId="4B7869D7" w14:textId="77777777" w:rsidR="004D4917" w:rsidRDefault="004D4917" w:rsidP="004D4917">
      <w:pPr>
        <w:pStyle w:val="Heading2"/>
      </w:pPr>
      <w:r>
        <w:t>2</w:t>
      </w:r>
    </w:p>
    <w:p w14:paraId="65812B67" w14:textId="77777777" w:rsidR="004D4917" w:rsidRPr="006735FE" w:rsidRDefault="004D4917" w:rsidP="004D4917">
      <w:pPr>
        <w:pStyle w:val="Heading4"/>
      </w:pPr>
      <w:r w:rsidRPr="006735FE">
        <w:t xml:space="preserve">TEXT: The Outer Space Treaty ought to be amended to establish an international legal trust system governing outer space.  </w:t>
      </w:r>
    </w:p>
    <w:p w14:paraId="276B0781" w14:textId="77777777" w:rsidR="004D4917" w:rsidRPr="006735FE" w:rsidRDefault="004D4917" w:rsidP="004D4917">
      <w:pPr>
        <w:pStyle w:val="Heading4"/>
      </w:pPr>
      <w:r w:rsidRPr="006735FE">
        <w:t xml:space="preserve">The Legal trust would include private property rights and would ensure the sustainable development as well as the equitable distribution of space resources.  </w:t>
      </w:r>
    </w:p>
    <w:p w14:paraId="500BA7B8" w14:textId="77777777" w:rsidR="004D4917" w:rsidRDefault="004D4917" w:rsidP="004D4917">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A2E1F19" w14:textId="77777777" w:rsidR="004D4917" w:rsidRPr="00081D48" w:rsidRDefault="004D4917" w:rsidP="004D4917">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66BF972" w14:textId="77777777" w:rsidR="004D4917" w:rsidRDefault="004D4917" w:rsidP="004D4917">
      <w:pPr>
        <w:pStyle w:val="Heading2"/>
      </w:pPr>
      <w:r>
        <w:t>3</w:t>
      </w:r>
    </w:p>
    <w:p w14:paraId="774D4B73" w14:textId="77777777" w:rsidR="004D4917" w:rsidRDefault="004D4917" w:rsidP="004D4917">
      <w:pPr>
        <w:pStyle w:val="Heading4"/>
      </w:pPr>
      <w:r>
        <w:t>The private sector is essential for asteroid mining – competition is key and government development is not effective, efficient, or cheap enough. Thiessen 21:</w:t>
      </w:r>
    </w:p>
    <w:p w14:paraId="6B546E17" w14:textId="77777777" w:rsidR="004D4917" w:rsidRDefault="004D4917" w:rsidP="004D491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110572D" w14:textId="77777777" w:rsidR="004D4917" w:rsidRPr="00777D49" w:rsidRDefault="004D4917" w:rsidP="004D491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AED25B4" w14:textId="77777777" w:rsidR="004D4917" w:rsidRDefault="004D4917" w:rsidP="004D4917"/>
    <w:p w14:paraId="46CC2163" w14:textId="77777777" w:rsidR="004D4917" w:rsidRDefault="004D4917" w:rsidP="004D4917">
      <w:pPr>
        <w:pStyle w:val="Heading4"/>
      </w:pPr>
      <w:r>
        <w:t>Taking away property rights scares investors away and spills over to other space activities. Freeland 05</w:t>
      </w:r>
    </w:p>
    <w:p w14:paraId="2029B93F" w14:textId="77777777" w:rsidR="004D4917" w:rsidRPr="002C77DA" w:rsidRDefault="004D4917" w:rsidP="004D491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3" w:history="1">
        <w:r w:rsidRPr="00263890">
          <w:rPr>
            <w:rStyle w:val="Hyperlink"/>
            <w:sz w:val="16"/>
          </w:rPr>
          <w:t>https://chicagounbound.uchicago.edu/cgi/viewcontent.cgi?article=1269&amp;context=cjil</w:t>
        </w:r>
      </w:hyperlink>
    </w:p>
    <w:p w14:paraId="7BB45709" w14:textId="77777777" w:rsidR="004D4917" w:rsidRPr="00BE7D84" w:rsidRDefault="004D4917" w:rsidP="004D4917">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507BFA77" w14:textId="77777777" w:rsidR="004D4917" w:rsidRPr="0023115E" w:rsidRDefault="004D4917" w:rsidP="004D4917">
      <w:pPr>
        <w:rPr>
          <w:b/>
          <w:bCs/>
          <w:u w:val="single"/>
        </w:rPr>
      </w:pPr>
    </w:p>
    <w:p w14:paraId="3F448D5C" w14:textId="77777777" w:rsidR="004D4917" w:rsidRPr="000832CC" w:rsidRDefault="004D4917" w:rsidP="004D4917">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3EFCC00" w14:textId="77777777" w:rsidR="004D4917" w:rsidRPr="000832CC" w:rsidRDefault="004D4917" w:rsidP="004D4917">
      <w:pPr>
        <w:rPr>
          <w:szCs w:val="22"/>
        </w:rPr>
      </w:pPr>
      <w:r w:rsidRPr="000832CC">
        <w:rPr>
          <w:szCs w:val="22"/>
        </w:rPr>
        <w:t>Chris Taylor [journalist], 19 - ("How asteroid mining will save the Earth — and mint trillionaires," Mashable, 2019, accessed 12-13-2021, https://mashable.com/feature/asteroid-mining-space-economy)//ML</w:t>
      </w:r>
    </w:p>
    <w:p w14:paraId="61720413" w14:textId="77777777" w:rsidR="004D4917" w:rsidRPr="0097088D" w:rsidRDefault="004D4917" w:rsidP="004D4917">
      <w:pPr>
        <w:rPr>
          <w:sz w:val="12"/>
          <w:szCs w:val="22"/>
        </w:rPr>
      </w:pPr>
      <w:r w:rsidRPr="000832CC">
        <w:rPr>
          <w:sz w:val="12"/>
          <w:szCs w:val="22"/>
        </w:rPr>
        <w:t>How much, exactly? We’re only just beginning to guess</w:t>
      </w:r>
      <w:r w:rsidRPr="000832CC">
        <w:rPr>
          <w:rStyle w:val="StyleUnderline"/>
        </w:rPr>
        <w:t>. </w:t>
      </w:r>
      <w:hyperlink r:id="rId14"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E133234" w14:textId="77777777" w:rsidR="004D4917" w:rsidRPr="00EA79CF" w:rsidRDefault="004D4917" w:rsidP="004D4917">
      <w:r w:rsidRPr="00405D88">
        <w:rPr>
          <w:sz w:val="16"/>
        </w:rPr>
        <w:t>.”</w:t>
      </w:r>
    </w:p>
    <w:p w14:paraId="3F3984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814163"/>
    <w:multiLevelType w:val="hybridMultilevel"/>
    <w:tmpl w:val="71265EB4"/>
    <w:lvl w:ilvl="0" w:tplc="46A23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49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917"/>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531771"/>
  <w14:defaultImageDpi w14:val="300"/>
  <w15:docId w15:val="{C8CB04BE-6A61-D948-B038-B3768F7E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49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49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49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49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4D49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49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4917"/>
  </w:style>
  <w:style w:type="character" w:customStyle="1" w:styleId="Heading1Char">
    <w:name w:val="Heading 1 Char"/>
    <w:aliases w:val="Pocket Char"/>
    <w:basedOn w:val="DefaultParagraphFont"/>
    <w:link w:val="Heading1"/>
    <w:uiPriority w:val="9"/>
    <w:rsid w:val="004D49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49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49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D49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491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D491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4D49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4917"/>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D4917"/>
    <w:rPr>
      <w:color w:val="auto"/>
      <w:u w:val="none"/>
    </w:rPr>
  </w:style>
  <w:style w:type="paragraph" w:styleId="DocumentMap">
    <w:name w:val="Document Map"/>
    <w:basedOn w:val="Normal"/>
    <w:link w:val="DocumentMapChar"/>
    <w:uiPriority w:val="99"/>
    <w:semiHidden/>
    <w:unhideWhenUsed/>
    <w:rsid w:val="004D49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4917"/>
    <w:rPr>
      <w:rFonts w:ascii="Lucida Grande" w:hAnsi="Lucida Grande" w:cs="Lucida Grande"/>
    </w:rPr>
  </w:style>
  <w:style w:type="paragraph" w:customStyle="1" w:styleId="Emphasis1">
    <w:name w:val="Emphasis1"/>
    <w:basedOn w:val="Normal"/>
    <w:link w:val="Emphasis"/>
    <w:autoRedefine/>
    <w:uiPriority w:val="20"/>
    <w:qFormat/>
    <w:rsid w:val="004D491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4D491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1269&amp;context=cji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 Type="http://schemas.openxmlformats.org/officeDocument/2006/relationships/customXml" Target="../customXml/item3.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8326</Words>
  <Characters>47459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2022-02-12T20:15:00Z</dcterms:created>
  <dcterms:modified xsi:type="dcterms:W3CDTF">2022-02-12T20:15:00Z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