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0D969" w14:textId="77777777" w:rsidR="000D4FD1" w:rsidRPr="00ED57F0" w:rsidRDefault="000D4FD1" w:rsidP="000D4FD1">
      <w:pPr>
        <w:rPr>
          <w:sz w:val="14"/>
        </w:rPr>
      </w:pPr>
    </w:p>
    <w:p w14:paraId="721E90D0" w14:textId="77777777" w:rsidR="00C75371" w:rsidRPr="00ED57F0" w:rsidRDefault="00C75371" w:rsidP="00C75371">
      <w:pPr>
        <w:pStyle w:val="Heading1"/>
      </w:pPr>
      <w:r w:rsidRPr="00ED57F0">
        <w:t>Pro-Union CP</w:t>
      </w:r>
    </w:p>
    <w:p w14:paraId="19A679D2" w14:textId="77777777" w:rsidR="00C75371" w:rsidRPr="00ED57F0" w:rsidRDefault="00C75371" w:rsidP="00C75371"/>
    <w:p w14:paraId="229C2351" w14:textId="77777777" w:rsidR="00C75371" w:rsidRPr="00ED57F0" w:rsidRDefault="00C75371" w:rsidP="00C75371">
      <w:pPr>
        <w:pStyle w:val="Heading4"/>
      </w:pPr>
      <w:r w:rsidRPr="00ED57F0">
        <w:t>Strengthening unions solves the whole aff. Lafer and Loustanau ‘20</w:t>
      </w:r>
    </w:p>
    <w:p w14:paraId="5B038C7A" w14:textId="77777777" w:rsidR="00C75371" w:rsidRPr="00ED57F0" w:rsidRDefault="00C75371" w:rsidP="00C75371">
      <w:r w:rsidRPr="00ED57F0">
        <w:t xml:space="preserve">Gordon Lafer [political economist and is a Professor at the University of Oregon’s Labor Education and Research Center] and Lola Loustaunau [assistant research fellow at the Labor Education and Research Center, University of Oregon, Eugene]. 7-23-2020, "Fear at work: An inside account of how employers threaten, intimidate, and harass workers to stop them from exercising their right to collective bargaining," Economic Policy Institute, </w:t>
      </w:r>
      <w:hyperlink r:id="rId9" w:history="1">
        <w:r w:rsidRPr="00ED57F0">
          <w:rPr>
            <w:rStyle w:val="Hyperlink"/>
          </w:rPr>
          <w:t>https://www.epi.org/publication/fear-at-work-how-employers-scare-workers-out-of-unionizing/</w:t>
        </w:r>
      </w:hyperlink>
      <w:r w:rsidRPr="00ED57F0">
        <w:t xml:space="preserve"> accessed 11/3/2021//marlborough jh</w:t>
      </w:r>
    </w:p>
    <w:p w14:paraId="32310B0C" w14:textId="77777777" w:rsidR="00C75371" w:rsidRPr="00ED57F0" w:rsidRDefault="00C75371" w:rsidP="00C75371">
      <w:pPr>
        <w:rPr>
          <w:rStyle w:val="StyleUnderline"/>
        </w:rPr>
      </w:pPr>
      <w:r w:rsidRPr="00ED57F0">
        <w:rPr>
          <w:sz w:val="12"/>
        </w:rPr>
        <w:t>What this report finds</w:t>
      </w:r>
      <w:r w:rsidRPr="00ED57F0">
        <w:rPr>
          <w:rStyle w:val="StyleUnderline"/>
        </w:rPr>
        <w:t>: </w:t>
      </w:r>
      <w:r w:rsidRPr="00ED57F0">
        <w:rPr>
          <w:rStyle w:val="StyleUnderline"/>
          <w:highlight w:val="yellow"/>
        </w:rPr>
        <w:t>Most</w:t>
      </w:r>
      <w:r w:rsidRPr="00ED57F0">
        <w:rPr>
          <w:rStyle w:val="StyleUnderline"/>
        </w:rPr>
        <w:t xml:space="preserve"> American </w:t>
      </w:r>
      <w:r w:rsidRPr="00ED57F0">
        <w:rPr>
          <w:rStyle w:val="StyleUnderline"/>
          <w:highlight w:val="yellow"/>
        </w:rPr>
        <w:t>workers want a union</w:t>
      </w:r>
      <w:r w:rsidRPr="00ED57F0">
        <w:rPr>
          <w:rStyle w:val="StyleUnderline"/>
        </w:rPr>
        <w:t xml:space="preserve"> in their workplace </w:t>
      </w:r>
      <w:r w:rsidRPr="00ED57F0">
        <w:rPr>
          <w:rStyle w:val="StyleUnderline"/>
          <w:highlight w:val="yellow"/>
        </w:rPr>
        <w:t>but very few have it</w:t>
      </w:r>
      <w:r w:rsidRPr="00ED57F0">
        <w:rPr>
          <w:sz w:val="12"/>
          <w:highlight w:val="yellow"/>
        </w:rPr>
        <w:t>,</w:t>
      </w:r>
      <w:r w:rsidRPr="00ED57F0">
        <w:rPr>
          <w:sz w:val="12"/>
        </w:rPr>
        <w:t xml:space="preserve"> because the right to organize—supposedly guaranteed by federal law—has been effectively cancelled out by a combination of legal and illegal employer intimidation tactics. This report focuses on the legal tactics—heavy-handed tactics that would be illegal in any election for public office but are regularly deployed by employers under the broken National Labor Relations Board’s union election system. Under this system, </w:t>
      </w:r>
      <w:r w:rsidRPr="00ED57F0">
        <w:rPr>
          <w:rStyle w:val="StyleUnderline"/>
          <w:highlight w:val="yellow"/>
        </w:rPr>
        <w:t>employees</w:t>
      </w:r>
      <w:r w:rsidRPr="00ED57F0">
        <w:rPr>
          <w:rStyle w:val="StyleUnderline"/>
        </w:rPr>
        <w:t xml:space="preserve"> in workplace elections </w:t>
      </w:r>
      <w:r w:rsidRPr="00ED57F0">
        <w:rPr>
          <w:rStyle w:val="StyleUnderline"/>
          <w:highlight w:val="yellow"/>
        </w:rPr>
        <w:t>have no right to free speech or</w:t>
      </w:r>
      <w:r w:rsidRPr="00ED57F0">
        <w:rPr>
          <w:rStyle w:val="StyleUnderline"/>
        </w:rPr>
        <w:t xml:space="preserve"> a free </w:t>
      </w:r>
      <w:r w:rsidRPr="00ED57F0">
        <w:rPr>
          <w:rStyle w:val="StyleUnderline"/>
          <w:highlight w:val="yellow"/>
        </w:rPr>
        <w:t>press, are threatened with losing their jobs if they</w:t>
      </w:r>
      <w:r w:rsidRPr="00ED57F0">
        <w:rPr>
          <w:rStyle w:val="StyleUnderline"/>
        </w:rPr>
        <w:t xml:space="preserve"> vote to </w:t>
      </w:r>
      <w:r w:rsidRPr="00ED57F0">
        <w:rPr>
          <w:rStyle w:val="StyleUnderline"/>
          <w:highlight w:val="yellow"/>
        </w:rPr>
        <w:t>establish a union</w:t>
      </w:r>
      <w:r w:rsidRPr="00ED57F0">
        <w:rPr>
          <w:rStyle w:val="StyleUnderline"/>
        </w:rPr>
        <w:t xml:space="preserve">, </w:t>
      </w:r>
      <w:r w:rsidRPr="00ED57F0">
        <w:rPr>
          <w:rStyle w:val="StyleUnderline"/>
          <w:highlight w:val="yellow"/>
        </w:rPr>
        <w:t>and can be forced to hear one-sided propaganda</w:t>
      </w:r>
      <w:r w:rsidRPr="00ED57F0">
        <w:rPr>
          <w:rStyle w:val="StyleUnderline"/>
        </w:rPr>
        <w:t xml:space="preserve"> with no right to ask questions or hear from opposing viewpoints.</w:t>
      </w:r>
      <w:r w:rsidRPr="00ED57F0">
        <w:rPr>
          <w:sz w:val="12"/>
        </w:rPr>
        <w:t xml:space="preserve"> Employers—including many respectable, name-brand companies—collectively spend $340 million per year on “union avoidance” consultants who teach them how to exploit these weakness of federal labor law to effectively scare workers out of exercising their legal right to collective bargaining. ¶Inside accounts of unionization drives at a tire manufacturing plant in Georgia and at a pay TV services company in Texas illustrate what those campaigns look like in real life. Below are some of the common employer tactics that often turn overwhelming support for unions at the outset of a campaign into a “no” vote just weeks later. All of the</w:t>
      </w:r>
      <w:r w:rsidRPr="00ED57F0">
        <w:rPr>
          <w:rStyle w:val="Emphasis"/>
          <w:highlight w:val="yellow"/>
        </w:rPr>
        <w:t>se are legal under current law</w:t>
      </w:r>
      <w:r w:rsidRPr="00ED57F0">
        <w:rPr>
          <w:sz w:val="12"/>
        </w:rPr>
        <w:t>: ¶</w:t>
      </w:r>
      <w:r w:rsidRPr="00ED57F0">
        <w:rPr>
          <w:rStyle w:val="Emphasis"/>
          <w:highlight w:val="yellow"/>
        </w:rPr>
        <w:t>Forcing employees to attend</w:t>
      </w:r>
      <w:r w:rsidRPr="00ED57F0">
        <w:rPr>
          <w:rStyle w:val="Emphasis"/>
        </w:rPr>
        <w:t xml:space="preserve"> daily </w:t>
      </w:r>
      <w:r w:rsidRPr="00ED57F0">
        <w:rPr>
          <w:rStyle w:val="Emphasis"/>
          <w:highlight w:val="yellow"/>
        </w:rPr>
        <w:t>anti-union meeting</w:t>
      </w:r>
      <w:r w:rsidRPr="00ED57F0">
        <w:rPr>
          <w:rStyle w:val="Emphasis"/>
        </w:rPr>
        <w:t>s</w:t>
      </w:r>
      <w:r w:rsidRPr="00ED57F0">
        <w:rPr>
          <w:sz w:val="12"/>
        </w:rPr>
        <w:t xml:space="preserve"> where pro-union workers have no right to present alternative views and can be fired on the spot if they ask a question. ¶</w:t>
      </w:r>
      <w:r w:rsidRPr="00ED57F0">
        <w:rPr>
          <w:rStyle w:val="Emphasis"/>
          <w:highlight w:val="yellow"/>
        </w:rPr>
        <w:t>Plastering the workplace with anti-union posters</w:t>
      </w:r>
      <w:r w:rsidRPr="00ED57F0">
        <w:rPr>
          <w:rStyle w:val="Emphasis"/>
        </w:rPr>
        <w:t>, banners, and looping video ads—</w:t>
      </w:r>
      <w:r w:rsidRPr="00ED57F0">
        <w:rPr>
          <w:rStyle w:val="Emphasis"/>
          <w:highlight w:val="yellow"/>
        </w:rPr>
        <w:t>and denying pro-union employees access to</w:t>
      </w:r>
      <w:r w:rsidRPr="00ED57F0">
        <w:rPr>
          <w:rStyle w:val="Emphasis"/>
        </w:rPr>
        <w:t xml:space="preserve"> any of these </w:t>
      </w:r>
      <w:r w:rsidRPr="00ED57F0">
        <w:rPr>
          <w:rStyle w:val="Emphasis"/>
          <w:highlight w:val="yellow"/>
        </w:rPr>
        <w:t>media</w:t>
      </w:r>
      <w:r w:rsidRPr="00ED57F0">
        <w:rPr>
          <w:rStyle w:val="Emphasis"/>
        </w:rPr>
        <w:t>.</w:t>
      </w:r>
      <w:r w:rsidRPr="00ED57F0">
        <w:rPr>
          <w:rStyle w:val="Emphasis"/>
          <w:b w:val="0"/>
          <w:iCs w:val="0"/>
          <w:sz w:val="12"/>
          <w:u w:val="none"/>
        </w:rPr>
        <w:t xml:space="preserve"> ¶</w:t>
      </w:r>
      <w:r w:rsidRPr="00ED57F0">
        <w:rPr>
          <w:rStyle w:val="StyleUnderline"/>
        </w:rPr>
        <w:t>Instructing managers to tell employees that there’s a good chance they will lose their jobs if they vote to unionize.</w:t>
      </w:r>
      <w:r w:rsidRPr="00ED57F0">
        <w:rPr>
          <w:sz w:val="12"/>
        </w:rPr>
        <w:t xml:space="preserve"> ¶Having supervisors hold multiple one</w:t>
      </w:r>
      <w:r w:rsidRPr="00ED57F0">
        <w:rPr>
          <w:rStyle w:val="StyleUnderline"/>
        </w:rPr>
        <w:t>-on-one talks with each of their employees, stressing why it would be bad for them to vote in a union.</w:t>
      </w:r>
      <w:r w:rsidRPr="00ED57F0">
        <w:rPr>
          <w:sz w:val="12"/>
        </w:rPr>
        <w:t xml:space="preserve"> </w:t>
      </w:r>
      <w:r w:rsidRPr="00ED57F0">
        <w:rPr>
          <w:rStyle w:val="StyleUnderline"/>
        </w:rPr>
        <w:t>¶Having managers tell employees that pro-union workers are “the enemy within.” ¶</w:t>
      </w:r>
      <w:r w:rsidRPr="00ED57F0">
        <w:rPr>
          <w:rStyle w:val="StyleUnderline"/>
          <w:highlight w:val="yellow"/>
        </w:rPr>
        <w:t>Telling supervisors to grill subordinates about their views on unionization</w:t>
      </w:r>
      <w:r w:rsidRPr="00ED57F0">
        <w:rPr>
          <w:sz w:val="12"/>
          <w:highlight w:val="yellow"/>
        </w:rPr>
        <w:t>,</w:t>
      </w:r>
      <w:r w:rsidRPr="00ED57F0">
        <w:rPr>
          <w:sz w:val="12"/>
        </w:rPr>
        <w:t xml:space="preserve"> effectively destroying the principle of a secret ballot.</w:t>
      </w:r>
      <w:r w:rsidRPr="00ED57F0">
        <w:rPr>
          <w:u w:val="single"/>
        </w:rPr>
        <w:t xml:space="preserve"> ¶</w:t>
      </w:r>
      <w:r w:rsidRPr="00ED57F0">
        <w:rPr>
          <w:sz w:val="12"/>
        </w:rPr>
        <w:t>Why it matters: </w:t>
      </w:r>
      <w:r w:rsidRPr="00ED57F0">
        <w:rPr>
          <w:rStyle w:val="Emphasis"/>
          <w:highlight w:val="yellow"/>
        </w:rPr>
        <w:t>The right to collective bargaining is key to solving the crisis of economic inequality</w:t>
      </w:r>
      <w:r w:rsidRPr="00ED57F0">
        <w:rPr>
          <w:rStyle w:val="Emphasis"/>
        </w:rPr>
        <w:t xml:space="preserve">. </w:t>
      </w:r>
      <w:r w:rsidRPr="00ED57F0">
        <w:rPr>
          <w:sz w:val="12"/>
        </w:rPr>
        <w:t xml:space="preserve">When workers have the ability to bargain collectively with their employers, the division of corporate profits is more equally shared between employees, management, and shareholders. </w:t>
      </w:r>
      <w:r w:rsidRPr="00ED57F0">
        <w:rPr>
          <w:rStyle w:val="Emphasis"/>
          <w:highlight w:val="yellow"/>
        </w:rPr>
        <w:t xml:space="preserve">When workers can’t exercise this right, inequality grows </w:t>
      </w:r>
      <w:r w:rsidRPr="00ED57F0">
        <w:rPr>
          <w:rStyle w:val="Emphasis"/>
        </w:rPr>
        <w:t>and wages stagnate</w:t>
      </w:r>
      <w:r w:rsidRPr="00ED57F0">
        <w:rPr>
          <w:rStyle w:val="Emphasis"/>
          <w:highlight w:val="yellow"/>
        </w:rPr>
        <w:t xml:space="preserve">, as shown in </w:t>
      </w:r>
      <w:r w:rsidRPr="00ED57F0">
        <w:rPr>
          <w:rStyle w:val="Emphasis"/>
        </w:rPr>
        <w:t xml:space="preserve">the long-term </w:t>
      </w:r>
      <w:r w:rsidRPr="00ED57F0">
        <w:rPr>
          <w:rStyle w:val="Emphasis"/>
          <w:highlight w:val="yellow"/>
        </w:rPr>
        <w:t>decline of workers’ wages over the past 40 years:</w:t>
      </w:r>
      <w:r w:rsidRPr="00ED57F0">
        <w:rPr>
          <w:sz w:val="12"/>
        </w:rPr>
        <w:t xml:space="preserve"> CEO compensation has grown 940% since 1978, while typical worker compensation has risen only 12%—and that was before the coronavirus pandemic hit.</w:t>
      </w:r>
      <w:r w:rsidRPr="00ED57F0">
        <w:rPr>
          <w:u w:val="single"/>
        </w:rPr>
        <w:t xml:space="preserve"> ¶</w:t>
      </w:r>
      <w:r w:rsidRPr="00ED57F0">
        <w:rPr>
          <w:rStyle w:val="Emphasis"/>
          <w:highlight w:val="yellow"/>
        </w:rPr>
        <w:t>The importance of unions has been</w:t>
      </w:r>
      <w:r w:rsidRPr="00ED57F0">
        <w:rPr>
          <w:rStyle w:val="Emphasis"/>
        </w:rPr>
        <w:t xml:space="preserve"> even further </w:t>
      </w:r>
      <w:r w:rsidRPr="00ED57F0">
        <w:rPr>
          <w:rStyle w:val="Emphasis"/>
          <w:highlight w:val="yellow"/>
        </w:rPr>
        <w:t>heightened by</w:t>
      </w:r>
      <w:r w:rsidRPr="00ED57F0">
        <w:rPr>
          <w:rStyle w:val="Emphasis"/>
        </w:rPr>
        <w:t xml:space="preserve"> both </w:t>
      </w:r>
      <w:r w:rsidRPr="00ED57F0">
        <w:rPr>
          <w:rStyle w:val="Emphasis"/>
          <w:highlight w:val="yellow"/>
        </w:rPr>
        <w:t>the</w:t>
      </w:r>
      <w:r w:rsidRPr="00ED57F0">
        <w:rPr>
          <w:rStyle w:val="Emphasis"/>
        </w:rPr>
        <w:t xml:space="preserve"> COVID-19 </w:t>
      </w:r>
      <w:r w:rsidRPr="00ED57F0">
        <w:rPr>
          <w:rStyle w:val="Emphasis"/>
          <w:highlight w:val="yellow"/>
        </w:rPr>
        <w:t>pandemic and</w:t>
      </w:r>
      <w:r w:rsidRPr="00ED57F0">
        <w:rPr>
          <w:rStyle w:val="Emphasis"/>
        </w:rPr>
        <w:t xml:space="preserve"> the </w:t>
      </w:r>
      <w:r w:rsidRPr="00ED57F0">
        <w:rPr>
          <w:rStyle w:val="Emphasis"/>
          <w:highlight w:val="yellow"/>
        </w:rPr>
        <w:t>national protests around racial justice</w:t>
      </w:r>
      <w:r w:rsidRPr="00ED57F0">
        <w:rPr>
          <w:sz w:val="12"/>
        </w:rPr>
        <w:t xml:space="preserve">. In recent months, thousands of nonunion workers walked off their jobs demanding personal protective equipment, hazard pay, and access to sick leave. The concrete realization that </w:t>
      </w:r>
      <w:r w:rsidRPr="00ED57F0">
        <w:rPr>
          <w:rStyle w:val="Emphasis"/>
        </w:rPr>
        <w:t>these things could only be won through collective action</w:t>
      </w:r>
      <w:r w:rsidRPr="00ED57F0">
        <w:rPr>
          <w:sz w:val="12"/>
        </w:rPr>
        <w:t xml:space="preserve"> has also led many of these workers to seek to unionize in order to protect themselves and their families. At the same time, the importance of the power of collective bargaining for essential workers and Black workers has become clearer. </w:t>
      </w:r>
      <w:r w:rsidRPr="00ED57F0">
        <w:rPr>
          <w:rStyle w:val="Emphasis"/>
          <w:highlight w:val="yellow"/>
        </w:rPr>
        <w:t>Unionization has helped bring living wages to once low-wage jobs</w:t>
      </w:r>
      <w:r w:rsidRPr="00ED57F0">
        <w:rPr>
          <w:rStyle w:val="Emphasis"/>
        </w:rPr>
        <w:t xml:space="preserve"> in industries such as health care and is a key tool for closing racial wage gaps</w:t>
      </w:r>
      <w:r w:rsidRPr="00ED57F0">
        <w:rPr>
          <w:sz w:val="12"/>
        </w:rPr>
        <w:t>. In recent years the Black Lives Matter movement has joined with the fight for a $15 minimum wage and other union efforts in order to win economic dignity for African American workers.</w:t>
      </w:r>
      <w:r w:rsidRPr="00ED57F0">
        <w:rPr>
          <w:u w:val="single"/>
        </w:rPr>
        <w:t xml:space="preserve"> ¶</w:t>
      </w:r>
      <w:r w:rsidRPr="00ED57F0">
        <w:rPr>
          <w:sz w:val="12"/>
        </w:rPr>
        <w:t xml:space="preserve">What </w:t>
      </w:r>
      <w:r w:rsidRPr="00ED57F0">
        <w:rPr>
          <w:rStyle w:val="Emphasis"/>
          <w:highlight w:val="yellow"/>
        </w:rPr>
        <w:t>we</w:t>
      </w:r>
      <w:r w:rsidRPr="00ED57F0">
        <w:rPr>
          <w:sz w:val="12"/>
        </w:rPr>
        <w:t xml:space="preserve"> can do about it: </w:t>
      </w:r>
      <w:r w:rsidRPr="00ED57F0">
        <w:rPr>
          <w:rStyle w:val="Emphasis"/>
        </w:rPr>
        <w:t xml:space="preserve">Congress </w:t>
      </w:r>
      <w:r w:rsidRPr="00ED57F0">
        <w:rPr>
          <w:rStyle w:val="Emphasis"/>
          <w:highlight w:val="yellow"/>
        </w:rPr>
        <w:t xml:space="preserve">must </w:t>
      </w:r>
      <w:r w:rsidRPr="00ED57F0">
        <w:rPr>
          <w:rStyle w:val="Emphasis"/>
        </w:rPr>
        <w:t xml:space="preserve">act to </w:t>
      </w:r>
      <w:r w:rsidRPr="00ED57F0">
        <w:rPr>
          <w:rStyle w:val="Emphasis"/>
          <w:highlight w:val="yellow"/>
        </w:rPr>
        <w:t xml:space="preserve">ensure that workers have a right </w:t>
      </w:r>
      <w:r w:rsidRPr="00ED57F0">
        <w:rPr>
          <w:rStyle w:val="Emphasis"/>
        </w:rPr>
        <w:t>to vote</w:t>
      </w:r>
      <w:r w:rsidRPr="00ED57F0">
        <w:rPr>
          <w:rStyle w:val="Emphasis"/>
          <w:highlight w:val="yellow"/>
        </w:rPr>
        <w:t xml:space="preserve"> to unionize</w:t>
      </w:r>
      <w:r w:rsidRPr="00ED57F0">
        <w:rPr>
          <w:rStyle w:val="Emphasis"/>
        </w:rPr>
        <w:t xml:space="preserve"> in an atmosphere </w:t>
      </w:r>
      <w:r w:rsidRPr="00ED57F0">
        <w:rPr>
          <w:rStyle w:val="Emphasis"/>
          <w:highlight w:val="yellow"/>
        </w:rPr>
        <w:t>defined by free speech and open communication</w:t>
      </w:r>
      <w:r w:rsidRPr="00ED57F0">
        <w:rPr>
          <w:rStyle w:val="Emphasis"/>
        </w:rPr>
        <w:t xml:space="preserve">, and </w:t>
      </w:r>
      <w:r w:rsidRPr="00ED57F0">
        <w:rPr>
          <w:rStyle w:val="Emphasis"/>
          <w:highlight w:val="yellow"/>
        </w:rPr>
        <w:t>without fear of retaliation</w:t>
      </w:r>
      <w:r w:rsidRPr="00ED57F0">
        <w:rPr>
          <w:rStyle w:val="Emphasis"/>
        </w:rPr>
        <w:t xml:space="preserve"> for one’s political views.</w:t>
      </w:r>
      <w:r w:rsidRPr="00ED57F0">
        <w:rPr>
          <w:sz w:val="12"/>
        </w:rPr>
        <w:t xml:space="preserve"> The House of Representatives took an important step in this direction when it passed the Protecting the Right to Organize (PRO) Act in February 2020. If adopted by the Senate, the PRO Act would help ensure that workers have a meaningful right to organize and bargain collectively by streamlining the process when workers form a union, bolstering workers’ chances of success at negotiating a first agreement, and holding employers accountable when they violate the law. Beyond passing the PRO Act, legislators should back a package of proposals advanced by a group of 70 economists, academics, and labor leaders led by Harvard University’s Center for Labor and Worklife program. Their Clean Slate for Worker Power agenda includes </w:t>
      </w:r>
      <w:r w:rsidRPr="00ED57F0">
        <w:rPr>
          <w:rStyle w:val="StyleUnderline"/>
        </w:rPr>
        <w:t>extending labor rights to farmworkers, domestic workers, and independent contractors</w:t>
      </w:r>
      <w:r w:rsidRPr="00ED57F0">
        <w:rPr>
          <w:sz w:val="12"/>
        </w:rPr>
        <w:t xml:space="preserve"> who are now excluded from federal union rights; </w:t>
      </w:r>
      <w:r w:rsidRPr="00ED57F0">
        <w:rPr>
          <w:rStyle w:val="StyleUnderline"/>
        </w:rPr>
        <w:t xml:space="preserve">requiring meaningful employee representation on corporate boards of directors; mandating a national requirement that employees may only be fired for just cause rather than arbitrarily; and enabling workers to engage in sector-wide negotiations rather than single-employer bargaining. </w:t>
      </w:r>
      <w:r w:rsidRPr="00ED57F0">
        <w:rPr>
          <w:rStyle w:val="StyleUnderline"/>
          <w:highlight w:val="yellow"/>
        </w:rPr>
        <w:t>These proposals would help create shared prosperity</w:t>
      </w:r>
      <w:r w:rsidRPr="00ED57F0">
        <w:rPr>
          <w:rStyle w:val="StyleUnderline"/>
        </w:rPr>
        <w:t xml:space="preserve"> by starting to restore balance and effective democratic standards in federal labor law.</w:t>
      </w:r>
    </w:p>
    <w:p w14:paraId="1CF050DF" w14:textId="77777777" w:rsidR="00C75371" w:rsidRPr="00ED57F0" w:rsidRDefault="00C75371" w:rsidP="00C75371">
      <w:pPr>
        <w:rPr>
          <w:rStyle w:val="StyleUnderline"/>
        </w:rPr>
      </w:pPr>
    </w:p>
    <w:p w14:paraId="49717CD1" w14:textId="6FE4FCD1" w:rsidR="000D4FD1" w:rsidRPr="00ED57F0" w:rsidRDefault="00D534B8" w:rsidP="000D4FD1">
      <w:pPr>
        <w:pStyle w:val="Heading1"/>
      </w:pPr>
      <w:r w:rsidRPr="00ED57F0">
        <w:t xml:space="preserve">If wsde solves aff then any risk of the </w:t>
      </w:r>
      <w:r w:rsidR="000D4FD1" w:rsidRPr="00ED57F0">
        <w:t>Econ DA</w:t>
      </w:r>
    </w:p>
    <w:p w14:paraId="21CE3871" w14:textId="77777777" w:rsidR="000D4FD1" w:rsidRPr="00ED57F0" w:rsidRDefault="000D4FD1" w:rsidP="000D4FD1">
      <w:pPr>
        <w:pStyle w:val="Heading4"/>
        <w:rPr>
          <w:rFonts w:cs="Calibri"/>
          <w:sz w:val="44"/>
        </w:rPr>
      </w:pPr>
      <w:r w:rsidRPr="00ED57F0">
        <w:t>The economy is steadily recovering now, but is fragile.</w:t>
      </w:r>
    </w:p>
    <w:p w14:paraId="7F580AB5" w14:textId="77777777" w:rsidR="000D4FD1" w:rsidRPr="00ED57F0" w:rsidRDefault="000D4FD1" w:rsidP="000D4FD1">
      <w:r w:rsidRPr="00ED57F0">
        <w:rPr>
          <w:rStyle w:val="Style13ptBold"/>
        </w:rPr>
        <w:t xml:space="preserve">Rugaber 11/8 - </w:t>
      </w:r>
      <w:r w:rsidRPr="00ED57F0">
        <w:t xml:space="preserve">Christopher Rugaber [Economics Reporter, Associated Press], “'A struggle and a journey': Report shows US economy recovering,” </w:t>
      </w:r>
      <w:r w:rsidRPr="00ED57F0">
        <w:rPr>
          <w:i/>
        </w:rPr>
        <w:t>Christian Science Monitor</w:t>
      </w:r>
      <w:r w:rsidRPr="00ED57F0">
        <w:t xml:space="preserve"> (Web). Nov. 8, 2021. Accessed Nov. 8, 2021. &lt;</w:t>
      </w:r>
      <w:hyperlink r:id="rId10" w:history="1">
        <w:r w:rsidRPr="00ED57F0">
          <w:rPr>
            <w:rStyle w:val="Hyperlink"/>
          </w:rPr>
          <w:t>https://www.csmonitor.com/Business/2021/1108/A-struggle-and-a-journey-Report-shows-US-economy-recovering</w:t>
        </w:r>
      </w:hyperlink>
      <w:r w:rsidRPr="00ED57F0">
        <w:t>&gt; AT</w:t>
      </w:r>
    </w:p>
    <w:p w14:paraId="6F9FC2C7" w14:textId="77777777" w:rsidR="000D4FD1" w:rsidRPr="00ED57F0" w:rsidRDefault="000D4FD1" w:rsidP="000D4FD1">
      <w:pPr>
        <w:ind w:left="720"/>
        <w:rPr>
          <w:sz w:val="12"/>
        </w:rPr>
      </w:pPr>
      <w:r w:rsidRPr="00ED57F0">
        <w:rPr>
          <w:sz w:val="12"/>
        </w:rPr>
        <w:t xml:space="preserve">America’s </w:t>
      </w:r>
      <w:r w:rsidRPr="00ED57F0">
        <w:rPr>
          <w:rStyle w:val="StyleUnderline"/>
          <w:highlight w:val="yellow"/>
        </w:rPr>
        <w:t>employers accelerated</w:t>
      </w:r>
      <w:r w:rsidRPr="00ED57F0">
        <w:rPr>
          <w:sz w:val="12"/>
        </w:rPr>
        <w:t xml:space="preserve"> their </w:t>
      </w:r>
      <w:r w:rsidRPr="00ED57F0">
        <w:rPr>
          <w:rStyle w:val="StyleUnderline"/>
          <w:highlight w:val="yellow"/>
        </w:rPr>
        <w:t>hiring last month</w:t>
      </w:r>
      <w:r w:rsidRPr="00ED57F0">
        <w:rPr>
          <w:sz w:val="12"/>
        </w:rPr>
        <w:t xml:space="preserve">, adding a solid 531,000 jobs, </w:t>
      </w:r>
      <w:r w:rsidRPr="00ED57F0">
        <w:rPr>
          <w:rStyle w:val="StyleUnderline"/>
        </w:rPr>
        <w:t xml:space="preserve">the most since July and a sign that </w:t>
      </w:r>
      <w:r w:rsidRPr="00ED57F0">
        <w:rPr>
          <w:rStyle w:val="StyleUnderline"/>
          <w:highlight w:val="yellow"/>
        </w:rPr>
        <w:t>the recovery</w:t>
      </w:r>
      <w:r w:rsidRPr="00ED57F0">
        <w:rPr>
          <w:sz w:val="12"/>
        </w:rPr>
        <w:t xml:space="preserve"> from the pandemic recession </w:t>
      </w:r>
      <w:r w:rsidRPr="00ED57F0">
        <w:rPr>
          <w:rStyle w:val="StyleUnderline"/>
          <w:highlight w:val="yellow"/>
        </w:rPr>
        <w:t>is overcoming a virus-induced slowdown.</w:t>
      </w:r>
      <w:r w:rsidRPr="00ED57F0">
        <w:rPr>
          <w:sz w:val="12"/>
        </w:rPr>
        <w:t xml:space="preserve">¶ Friday’s report from the labor department also showed that </w:t>
      </w:r>
      <w:r w:rsidRPr="00ED57F0">
        <w:rPr>
          <w:rStyle w:val="StyleUnderline"/>
          <w:highlight w:val="yellow"/>
        </w:rPr>
        <w:t>the unemployment rate fell</w:t>
      </w:r>
      <w:r w:rsidRPr="00ED57F0">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jobs.¶ All told, </w:t>
      </w:r>
      <w:r w:rsidRPr="00ED57F0">
        <w:rPr>
          <w:rStyle w:val="StyleUnderline"/>
          <w:highlight w:val="yellow"/>
        </w:rPr>
        <w:t>the figures point to an economy that is steadily recovering from the pandemic recession, with healthy consumer spending prompting companies in nearly every industry to add workers.</w:t>
      </w:r>
      <w:r w:rsidRPr="00ED57F0">
        <w:rPr>
          <w:sz w:val="12"/>
        </w:rPr>
        <w:t xml:space="preserve"> Though the effects of </w:t>
      </w:r>
      <w:r w:rsidRPr="00ED57F0">
        <w:rPr>
          <w:rStyle w:val="StyleUnderline"/>
          <w:highlight w:val="yellow"/>
        </w:rPr>
        <w:t>COVID-19 are still causing</w:t>
      </w:r>
      <w:r w:rsidRPr="00ED57F0">
        <w:rPr>
          <w:sz w:val="12"/>
        </w:rPr>
        <w:t xml:space="preserve"> severe supply </w:t>
      </w:r>
      <w:r w:rsidRPr="00ED57F0">
        <w:rPr>
          <w:rStyle w:val="StyleUnderline"/>
          <w:highlight w:val="yellow"/>
        </w:rPr>
        <w:t>shortages</w:t>
      </w:r>
      <w:r w:rsidRPr="00ED57F0">
        <w:rPr>
          <w:sz w:val="12"/>
        </w:rPr>
        <w:t xml:space="preserve">, heightening </w:t>
      </w:r>
      <w:r w:rsidRPr="00ED57F0">
        <w:rPr>
          <w:rStyle w:val="StyleUnderline"/>
          <w:highlight w:val="yellow"/>
        </w:rPr>
        <w:t>inflation</w:t>
      </w:r>
      <w:r w:rsidRPr="00ED57F0">
        <w:rPr>
          <w:sz w:val="12"/>
          <w:highlight w:val="yellow"/>
        </w:rPr>
        <w:t xml:space="preserve">, </w:t>
      </w:r>
      <w:r w:rsidRPr="00ED57F0">
        <w:rPr>
          <w:rStyle w:val="StyleUnderline"/>
          <w:highlight w:val="yellow"/>
        </w:rPr>
        <w:t>and keeping</w:t>
      </w:r>
      <w:r w:rsidRPr="00ED57F0">
        <w:rPr>
          <w:sz w:val="12"/>
        </w:rPr>
        <w:t xml:space="preserve"> many </w:t>
      </w:r>
      <w:r w:rsidRPr="00ED57F0">
        <w:rPr>
          <w:rStyle w:val="StyleUnderline"/>
          <w:highlight w:val="yellow"/>
        </w:rPr>
        <w:t>people out of the workforce</w:t>
      </w:r>
      <w:r w:rsidRPr="00ED57F0">
        <w:rPr>
          <w:sz w:val="12"/>
        </w:rPr>
        <w:t xml:space="preserve">, employers are finding gradually more success in filling near record-high job postings.¶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term.¶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declines.¶ At the same time, though, the nation remains 4.2 million jobs short of the number it had before the pandemic flattened the economy in March 2020. The effects of the virus are still discouraging some people from traveling, shopping, eating out, and attending entertainment venues.¶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2020.¶ And </w:t>
      </w:r>
      <w:r w:rsidRPr="00ED57F0">
        <w:rPr>
          <w:rStyle w:val="StyleUnderline"/>
          <w:highlight w:val="yellow"/>
        </w:rPr>
        <w:t xml:space="preserve">employers, who have been competing to fill jobs from a diminished pool of applicants, raised wages </w:t>
      </w:r>
      <w:r w:rsidRPr="00ED57F0">
        <w:rPr>
          <w:rStyle w:val="StyleUnderline"/>
        </w:rPr>
        <w:t>at a solid clip</w:t>
      </w:r>
      <w:r w:rsidRPr="00ED57F0">
        <w:rPr>
          <w:sz w:val="12"/>
        </w:rPr>
        <w:t xml:space="preserve">: Average hourly pay jumped 4.9% in October compared with a year earlier, up from 4.6% the previous month. Even a gain that strong, though, is barely keeping pace with recent surges in consumer inflation.¶ Those </w:t>
      </w:r>
      <w:r w:rsidRPr="00ED57F0">
        <w:rPr>
          <w:rStyle w:val="StyleUnderline"/>
          <w:highlight w:val="yellow"/>
        </w:rPr>
        <w:t>price increases pose a headwind for the economy. Higher costs</w:t>
      </w:r>
      <w:r w:rsidRPr="00ED57F0">
        <w:rPr>
          <w:sz w:val="12"/>
        </w:rPr>
        <w:t xml:space="preserve"> for food, heating oil, rents, and furniture </w:t>
      </w:r>
      <w:r w:rsidRPr="00ED57F0">
        <w:rPr>
          <w:rStyle w:val="StyleUnderline"/>
          <w:highlight w:val="yellow"/>
        </w:rPr>
        <w:t>have burdened</w:t>
      </w:r>
      <w:r w:rsidRPr="00ED57F0">
        <w:rPr>
          <w:sz w:val="12"/>
        </w:rPr>
        <w:t xml:space="preserve"> millions of </w:t>
      </w:r>
      <w:r w:rsidRPr="00ED57F0">
        <w:rPr>
          <w:rStyle w:val="StyleUnderline"/>
          <w:highlight w:val="yellow"/>
        </w:rPr>
        <w:t>families.</w:t>
      </w:r>
      <w:r w:rsidRPr="00ED57F0">
        <w:rPr>
          <w:sz w:val="12"/>
        </w:rPr>
        <w:t xml:space="preserve"> Prices rose 4.4% in September compared with 12 months earlier, the sharpest such jump in three decades.¶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need.¶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 This past summer, Mr. Frink took coding classes at Tech Elevator, a boot camp, and then landed his new position. Now, he’s earning 35% more than in his previous job and says he’s “blown away” that he already has health care coverage and doesn’t have to wait months to become eligible.¶ Yet it isn’t only job-switchers who are receiving pay raises. Chad Leibundguth, a regional director in Tampa for the Robert Half staffing agency, said the job market is the strongest for workers he has seen in his 22-year career. Before the pandemic, he said, you could fill a customer service job in Florida for $14 an hour.¶ “Nowadays,” he said, “you’ve got to be closer to $20 an hour, because people have options.”¶ Job prospects are brightening even for people who have been out of work for prolonged periods. </w:t>
      </w:r>
      <w:r w:rsidRPr="00ED57F0">
        <w:rPr>
          <w:rStyle w:val="StyleUnderline"/>
        </w:rPr>
        <w:t>The number of long-term unemployed</w:t>
      </w:r>
      <w:r w:rsidRPr="00ED57F0">
        <w:rPr>
          <w:sz w:val="12"/>
        </w:rPr>
        <w:t xml:space="preserve"> – people who have been jobless for six months or more – </w:t>
      </w:r>
      <w:r w:rsidRPr="00ED57F0">
        <w:rPr>
          <w:rStyle w:val="StyleUnderline"/>
        </w:rPr>
        <w:t>has fallen sharply</w:t>
      </w:r>
      <w:r w:rsidRPr="00ED57F0">
        <w:rPr>
          <w:sz w:val="12"/>
        </w:rPr>
        <w:t xml:space="preserve"> in recent months, to 2.3 million in October from 4.2 million in April. That’s still double the pre-recession total. But it’s an encouraging sign because employers are typically wary of hiring people who haven’t held jobs for an extended time.¶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experienced.¶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numbers.¶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Minnesota.¶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5F004467" w14:textId="77777777" w:rsidR="000D4FD1" w:rsidRPr="00ED57F0" w:rsidRDefault="000D4FD1" w:rsidP="000D4FD1">
      <w:pPr>
        <w:pStyle w:val="Heading4"/>
        <w:rPr>
          <w:rFonts w:eastAsia="MS Gothic" w:cs="Calibri"/>
        </w:rPr>
      </w:pPr>
      <w:r w:rsidRPr="00ED57F0">
        <w:rPr>
          <w:rFonts w:eastAsia="MS Gothic" w:cs="Calibri"/>
        </w:rPr>
        <w:t>Strikes cause widespread economic harm - GM strikes prove.</w:t>
      </w:r>
    </w:p>
    <w:p w14:paraId="284D03DA" w14:textId="77777777" w:rsidR="000D4FD1" w:rsidRPr="00ED57F0" w:rsidRDefault="000D4FD1" w:rsidP="000D4FD1">
      <w:pPr>
        <w:rPr>
          <w:rFonts w:eastAsia="Cambria"/>
          <w:sz w:val="16"/>
        </w:rPr>
      </w:pPr>
      <w:r w:rsidRPr="00ED57F0">
        <w:rPr>
          <w:rFonts w:eastAsia="Cambria"/>
          <w:sz w:val="16"/>
        </w:rPr>
        <w:t xml:space="preserve">John </w:t>
      </w:r>
      <w:r w:rsidRPr="00ED57F0">
        <w:rPr>
          <w:rStyle w:val="Style13ptBold"/>
        </w:rPr>
        <w:t>McElroy</w:t>
      </w:r>
      <w:r w:rsidRPr="00ED57F0">
        <w:rPr>
          <w:rFonts w:eastAsia="Cambria"/>
          <w:sz w:val="16"/>
        </w:rPr>
        <w:t>, 20</w:t>
      </w:r>
      <w:r w:rsidRPr="00ED57F0">
        <w:rPr>
          <w:rStyle w:val="Style13ptBold"/>
        </w:rPr>
        <w:t>19</w:t>
      </w:r>
      <w:r w:rsidRPr="00ED57F0">
        <w:rPr>
          <w:rFonts w:eastAsia="Cambria"/>
          <w:sz w:val="16"/>
        </w:rPr>
        <w:t>,  Strikes Hurt Everybody.Wards Auto Industry News, October 25, https://www.wardsauto.com/ideaxchange/strikes-hurt-everybody</w:t>
      </w:r>
    </w:p>
    <w:p w14:paraId="2D999345" w14:textId="77777777" w:rsidR="000D4FD1" w:rsidRPr="00ED57F0" w:rsidRDefault="000D4FD1" w:rsidP="000D4FD1">
      <w:pPr>
        <w:ind w:left="720"/>
        <w:rPr>
          <w:rFonts w:eastAsia="Cambria"/>
          <w:sz w:val="12"/>
        </w:rPr>
      </w:pPr>
      <w:r w:rsidRPr="00ED57F0">
        <w:rPr>
          <w:rFonts w:eastAsia="Cambria"/>
          <w:sz w:val="12"/>
        </w:rPr>
        <w:t xml:space="preserve">But </w:t>
      </w:r>
      <w:r w:rsidRPr="00ED57F0">
        <w:rPr>
          <w:rFonts w:eastAsia="Cambria"/>
          <w:bCs/>
          <w:highlight w:val="yellow"/>
          <w:u w:val="single"/>
        </w:rPr>
        <w:t>strikes</w:t>
      </w:r>
      <w:r w:rsidRPr="00ED57F0">
        <w:rPr>
          <w:rFonts w:eastAsia="Cambria"/>
          <w:bCs/>
          <w:u w:val="single"/>
        </w:rPr>
        <w:t xml:space="preserve"> don’t just hurt the people walking the picket lines or the company they’re striking against. They </w:t>
      </w:r>
      <w:r w:rsidRPr="00ED57F0">
        <w:rPr>
          <w:rFonts w:eastAsia="Cambria"/>
          <w:bCs/>
          <w:highlight w:val="yellow"/>
          <w:u w:val="single"/>
        </w:rPr>
        <w:t>hurt suppliers,</w:t>
      </w:r>
      <w:r w:rsidRPr="00ED57F0">
        <w:rPr>
          <w:rFonts w:eastAsia="Cambria"/>
          <w:bCs/>
          <w:u w:val="single"/>
        </w:rPr>
        <w:t xml:space="preserve"> car </w:t>
      </w:r>
      <w:r w:rsidRPr="00ED57F0">
        <w:rPr>
          <w:rFonts w:eastAsia="Cambria"/>
          <w:bCs/>
          <w:highlight w:val="yellow"/>
          <w:u w:val="single"/>
        </w:rPr>
        <w:t>dealers and the communities located near</w:t>
      </w:r>
      <w:r w:rsidRPr="00ED57F0">
        <w:rPr>
          <w:rFonts w:eastAsia="Cambria"/>
          <w:bCs/>
          <w:u w:val="single"/>
        </w:rPr>
        <w:t xml:space="preserve"> the </w:t>
      </w:r>
      <w:r w:rsidRPr="00ED57F0">
        <w:rPr>
          <w:rFonts w:eastAsia="Cambria"/>
          <w:bCs/>
          <w:highlight w:val="yellow"/>
          <w:u w:val="single"/>
        </w:rPr>
        <w:t>plants</w:t>
      </w:r>
      <w:r w:rsidRPr="00ED57F0">
        <w:rPr>
          <w:rFonts w:eastAsia="Cambria"/>
          <w:bCs/>
          <w:u w:val="single"/>
        </w:rPr>
        <w:t xml:space="preserve">. </w:t>
      </w:r>
      <w:r w:rsidRPr="00ED57F0">
        <w:rPr>
          <w:rFonts w:eastAsia="Cambria"/>
          <w:sz w:val="12"/>
        </w:rPr>
        <w:t xml:space="preserve">The Anderson Economic Group estimates that </w:t>
      </w:r>
      <w:r w:rsidRPr="00ED57F0">
        <w:rPr>
          <w:rFonts w:eastAsia="Cambria"/>
          <w:bCs/>
          <w:highlight w:val="yellow"/>
          <w:u w:val="single"/>
        </w:rPr>
        <w:t>75,000 workers at supplier companies were</w:t>
      </w:r>
      <w:r w:rsidRPr="00ED57F0">
        <w:rPr>
          <w:rFonts w:eastAsia="Cambria"/>
          <w:bCs/>
          <w:u w:val="single"/>
        </w:rPr>
        <w:t xml:space="preserve"> temporarily </w:t>
      </w:r>
      <w:r w:rsidRPr="00ED57F0">
        <w:rPr>
          <w:rFonts w:eastAsia="Cambria"/>
          <w:bCs/>
          <w:highlight w:val="yellow"/>
          <w:u w:val="single"/>
        </w:rPr>
        <w:t>laid off</w:t>
      </w:r>
      <w:r w:rsidRPr="00ED57F0">
        <w:rPr>
          <w:rFonts w:eastAsia="Cambria"/>
          <w:bCs/>
          <w:u w:val="single"/>
        </w:rPr>
        <w:t xml:space="preserve"> because of the GM strike</w:t>
      </w:r>
      <w:r w:rsidRPr="00ED57F0">
        <w:rPr>
          <w:rFonts w:eastAsia="Cambria"/>
          <w:sz w:val="12"/>
        </w:rPr>
        <w:t xml:space="preserve">. Unlike UAW picketers, those supplier workers won’t get any strike pay or an $11,000 contract signing bonus. No, </w:t>
      </w:r>
      <w:r w:rsidRPr="00ED57F0">
        <w:rPr>
          <w:rFonts w:eastAsia="Cambria"/>
          <w:bCs/>
          <w:highlight w:val="yellow"/>
          <w:u w:val="single"/>
        </w:rPr>
        <w:t>most</w:t>
      </w:r>
      <w:r w:rsidRPr="00ED57F0">
        <w:rPr>
          <w:rFonts w:eastAsia="Cambria"/>
          <w:bCs/>
          <w:u w:val="single"/>
        </w:rPr>
        <w:t xml:space="preserve"> of them </w:t>
      </w:r>
      <w:r w:rsidRPr="00ED57F0">
        <w:rPr>
          <w:rFonts w:eastAsia="Cambria"/>
          <w:bCs/>
          <w:highlight w:val="yellow"/>
          <w:u w:val="single"/>
        </w:rPr>
        <w:t>lost close to a month’s</w:t>
      </w:r>
      <w:r w:rsidRPr="00ED57F0">
        <w:rPr>
          <w:rFonts w:eastAsia="Cambria"/>
          <w:bCs/>
          <w:u w:val="single"/>
        </w:rPr>
        <w:t xml:space="preserve"> worth of </w:t>
      </w:r>
      <w:r w:rsidRPr="00ED57F0">
        <w:rPr>
          <w:rFonts w:eastAsia="Cambria"/>
          <w:bCs/>
          <w:highlight w:val="yellow"/>
          <w:u w:val="single"/>
        </w:rPr>
        <w:t>wages</w:t>
      </w:r>
      <w:r w:rsidRPr="00ED57F0">
        <w:rPr>
          <w:rFonts w:eastAsia="Cambria"/>
          <w:bCs/>
          <w:u w:val="single"/>
        </w:rPr>
        <w:t xml:space="preserve">, </w:t>
      </w:r>
      <w:r w:rsidRPr="00ED57F0">
        <w:rPr>
          <w:rFonts w:eastAsia="Cambria"/>
          <w:bCs/>
          <w:highlight w:val="yellow"/>
          <w:u w:val="single"/>
        </w:rPr>
        <w:t>which must be financially devastating</w:t>
      </w:r>
      <w:r w:rsidRPr="00ED57F0">
        <w:rPr>
          <w:rFonts w:eastAsia="Cambria"/>
          <w:bCs/>
          <w:u w:val="single"/>
        </w:rPr>
        <w:t xml:space="preserve"> for them. </w:t>
      </w:r>
      <w:r w:rsidRPr="00ED57F0">
        <w:rPr>
          <w:rFonts w:eastAsia="Cambria"/>
          <w:sz w:val="12"/>
        </w:rPr>
        <w:t xml:space="preserve"> </w:t>
      </w:r>
      <w:r w:rsidRPr="00ED57F0">
        <w:rPr>
          <w:rFonts w:eastAsia="Cambria"/>
          <w:bCs/>
          <w:highlight w:val="yellow"/>
          <w:u w:val="single"/>
        </w:rPr>
        <w:t>Suppliers</w:t>
      </w:r>
      <w:r w:rsidRPr="00ED57F0">
        <w:rPr>
          <w:rFonts w:eastAsia="Cambria"/>
          <w:bCs/>
          <w:u w:val="single"/>
        </w:rPr>
        <w:t xml:space="preserve"> also lost a lot of money.</w:t>
      </w:r>
      <w:r w:rsidRPr="00ED57F0">
        <w:rPr>
          <w:rFonts w:eastAsia="Cambria"/>
          <w:sz w:val="12"/>
        </w:rPr>
        <w:t xml:space="preserve"> </w:t>
      </w:r>
      <w:r w:rsidRPr="00ED57F0">
        <w:rPr>
          <w:rFonts w:eastAsia="Cambria"/>
          <w:bCs/>
          <w:u w:val="single"/>
        </w:rPr>
        <w:t xml:space="preserve">So now they’re </w:t>
      </w:r>
      <w:r w:rsidRPr="00ED57F0">
        <w:rPr>
          <w:rFonts w:eastAsia="Cambria"/>
          <w:bCs/>
          <w:highlight w:val="yellow"/>
          <w:u w:val="single"/>
        </w:rPr>
        <w:t>cutting budgets and delaying capital investments to make up for the lost revenue, which is a further drag on the economy.</w:t>
      </w:r>
      <w:r w:rsidRPr="00ED57F0">
        <w:rPr>
          <w:rFonts w:eastAsia="Cambria"/>
          <w:bCs/>
          <w:u w:val="single"/>
        </w:rPr>
        <w:t xml:space="preserve"> </w:t>
      </w:r>
      <w:r w:rsidRPr="00ED57F0">
        <w:rPr>
          <w:rFonts w:eastAsia="Cambria"/>
          <w:sz w:val="12"/>
        </w:rPr>
        <w:t>According to CAR</w:t>
      </w:r>
      <w:r w:rsidRPr="00ED57F0">
        <w:rPr>
          <w:rFonts w:eastAsia="Cambria"/>
          <w:bCs/>
          <w:u w:val="single"/>
        </w:rPr>
        <w:t xml:space="preserve">, the </w:t>
      </w:r>
      <w:r w:rsidRPr="00ED57F0">
        <w:rPr>
          <w:rFonts w:eastAsia="Cambria"/>
          <w:bCs/>
          <w:highlight w:val="yellow"/>
          <w:u w:val="single"/>
        </w:rPr>
        <w:t>communities and states</w:t>
      </w:r>
      <w:r w:rsidRPr="00ED57F0">
        <w:rPr>
          <w:rFonts w:eastAsia="Cambria"/>
          <w:bCs/>
          <w:u w:val="single"/>
        </w:rPr>
        <w:t xml:space="preserve"> where GM’s plants are located collectively </w:t>
      </w:r>
      <w:r w:rsidRPr="00ED57F0">
        <w:rPr>
          <w:rFonts w:eastAsia="Cambria"/>
          <w:bCs/>
          <w:highlight w:val="yellow"/>
          <w:u w:val="single"/>
        </w:rPr>
        <w:t>lost a couple of hundred million dollars in</w:t>
      </w:r>
      <w:r w:rsidRPr="00ED57F0">
        <w:rPr>
          <w:rFonts w:eastAsia="Cambria"/>
          <w:bCs/>
          <w:u w:val="single"/>
        </w:rPr>
        <w:t xml:space="preserve"> payroll and </w:t>
      </w:r>
      <w:r w:rsidRPr="00ED57F0">
        <w:rPr>
          <w:rFonts w:eastAsia="Cambria"/>
          <w:bCs/>
          <w:highlight w:val="yellow"/>
          <w:u w:val="single"/>
        </w:rPr>
        <w:t>tax revenu</w:t>
      </w:r>
      <w:r w:rsidRPr="00ED57F0">
        <w:rPr>
          <w:rFonts w:eastAsia="Cambria"/>
          <w:b/>
          <w:bCs/>
          <w:sz w:val="12"/>
          <w:highlight w:val="yellow"/>
        </w:rPr>
        <w:t>e</w:t>
      </w:r>
      <w:r w:rsidRPr="00ED57F0">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77B38612" w14:textId="77777777" w:rsidR="000D4FD1" w:rsidRPr="00ED57F0" w:rsidRDefault="000D4FD1" w:rsidP="000D4FD1">
      <w:pPr>
        <w:keepNext/>
        <w:keepLines/>
        <w:spacing w:before="40" w:after="0"/>
        <w:outlineLvl w:val="3"/>
        <w:rPr>
          <w:rFonts w:eastAsia="MS Gothic"/>
          <w:b/>
          <w:iCs/>
          <w:sz w:val="26"/>
        </w:rPr>
      </w:pPr>
      <w:r w:rsidRPr="00ED57F0">
        <w:rPr>
          <w:rFonts w:eastAsia="MS Gothic"/>
          <w:b/>
          <w:iCs/>
          <w:sz w:val="26"/>
        </w:rPr>
        <w:t>Strikes now trigger food shortages, undermine health care and threaten the economy.</w:t>
      </w:r>
    </w:p>
    <w:p w14:paraId="3D2B4FBC" w14:textId="77777777" w:rsidR="000D4FD1" w:rsidRPr="00ED57F0" w:rsidRDefault="000D4FD1" w:rsidP="000D4FD1">
      <w:pPr>
        <w:rPr>
          <w:rFonts w:eastAsia="Cambria"/>
        </w:rPr>
      </w:pPr>
      <w:r w:rsidRPr="00ED57F0">
        <w:rPr>
          <w:rFonts w:eastAsia="Cambria"/>
        </w:rPr>
        <w:t xml:space="preserve">Shannon </w:t>
      </w:r>
      <w:r w:rsidRPr="00ED57F0">
        <w:rPr>
          <w:rStyle w:val="Style13ptBold"/>
        </w:rPr>
        <w:t>Pettypiece, 10-24</w:t>
      </w:r>
      <w:r w:rsidRPr="00ED57F0">
        <w:rPr>
          <w:rFonts w:eastAsia="Cambria"/>
        </w:rPr>
        <w:t>, 21, Biden on the sidelines of 'Striketober,' with economy in the balance, NBC News, https://www.nbcnews.com/politics/white-house/biden-sidelines-striketober-economy-balance-n1282094</w:t>
      </w:r>
    </w:p>
    <w:p w14:paraId="419EA80D" w14:textId="77777777" w:rsidR="000D4FD1" w:rsidRPr="00ED57F0" w:rsidRDefault="000D4FD1" w:rsidP="000D4FD1">
      <w:pPr>
        <w:ind w:left="720"/>
        <w:rPr>
          <w:rFonts w:eastAsia="Cambria"/>
          <w:sz w:val="12"/>
        </w:rPr>
      </w:pPr>
      <w:r w:rsidRPr="00ED57F0">
        <w:rPr>
          <w:rFonts w:eastAsia="Cambria"/>
          <w:sz w:val="12"/>
        </w:rPr>
        <w:t xml:space="preserve">But President Biden faces a different dynamic from candidate Biden, because </w:t>
      </w:r>
      <w:r w:rsidRPr="00ED57F0">
        <w:rPr>
          <w:rStyle w:val="Emphasis"/>
          <w:highlight w:val="yellow"/>
        </w:rPr>
        <w:t>s</w:t>
      </w:r>
      <w:r w:rsidRPr="00ED57F0">
        <w:rPr>
          <w:rFonts w:eastAsia="Cambria"/>
          <w:bCs/>
          <w:highlight w:val="yellow"/>
          <w:u w:val="single"/>
        </w:rPr>
        <w:t>trikes risk adding to labor shortages and supply chain disruptions that are already driving up prices as the global economy reels from pandemic strains.</w:t>
      </w:r>
      <w:r w:rsidRPr="00ED57F0">
        <w:rPr>
          <w:rFonts w:eastAsia="Cambria"/>
          <w:bCs/>
          <w:u w:val="single"/>
        </w:rPr>
        <w:t xml:space="preserve"> </w:t>
      </w:r>
      <w:r w:rsidRPr="00ED57F0">
        <w:rPr>
          <w:rFonts w:eastAsia="Cambria"/>
          <w:sz w:val="12"/>
        </w:rPr>
        <w:t>While the strikes could benefit workers by driving up wages in the long term</w:t>
      </w:r>
      <w:r w:rsidRPr="00ED57F0">
        <w:rPr>
          <w:rFonts w:eastAsia="Cambria"/>
          <w:sz w:val="12"/>
          <w:highlight w:val="yellow"/>
        </w:rPr>
        <w:t xml:space="preserve">, </w:t>
      </w:r>
      <w:r w:rsidRPr="00ED57F0">
        <w:rPr>
          <w:rFonts w:eastAsia="Cambria"/>
          <w:bCs/>
          <w:highlight w:val="yellow"/>
          <w:u w:val="single"/>
        </w:rPr>
        <w:t>the near-term impact of persistent or growing work stoppages could include worst-case scenarios like food shortages or lack of access to hospitals.</w:t>
      </w:r>
      <w:r w:rsidRPr="00ED57F0">
        <w:rPr>
          <w:rFonts w:eastAsia="Cambria"/>
          <w:bCs/>
          <w:u w:val="single"/>
        </w:rPr>
        <w:t xml:space="preserve"> "This will come at an economic cost to employers and therefore the economy,</w:t>
      </w:r>
      <w:r w:rsidRPr="00ED57F0">
        <w:rPr>
          <w:rFonts w:eastAsia="Cambria"/>
          <w:sz w:val="12"/>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7EA1E2DF" w14:textId="77777777" w:rsidR="000D4FD1" w:rsidRPr="00ED57F0" w:rsidRDefault="000D4FD1" w:rsidP="000D4FD1">
      <w:pPr>
        <w:pStyle w:val="Heading4"/>
        <w:rPr>
          <w:rFonts w:cs="Calibri"/>
        </w:rPr>
      </w:pPr>
      <w:r w:rsidRPr="00ED57F0">
        <w:rPr>
          <w:rFonts w:cs="Calibri"/>
        </w:rPr>
        <w:t>Economic downturns devastate people’s lives.</w:t>
      </w:r>
    </w:p>
    <w:p w14:paraId="23897149" w14:textId="77777777" w:rsidR="000D4FD1" w:rsidRPr="00ED57F0" w:rsidRDefault="000D4FD1" w:rsidP="000D4FD1">
      <w:pPr>
        <w:rPr>
          <w:rStyle w:val="Style13ptBold"/>
        </w:rPr>
      </w:pPr>
      <w:r w:rsidRPr="00ED57F0">
        <w:rPr>
          <w:rStyle w:val="Style13ptBold"/>
        </w:rPr>
        <w:t xml:space="preserve">EPI ’09 – </w:t>
      </w:r>
      <w:r w:rsidRPr="00ED57F0">
        <w:t>Economic Policy Institute, “Economic Scarring: The long-term impacts of the recession,” Economic Policy Institute (Web). Briefing Paper #243. Sept. 30, 2009. Accessed Nov. 8, 2021. &lt;https://www.epi.org/publication/bp243/&gt; AT</w:t>
      </w:r>
    </w:p>
    <w:p w14:paraId="6ACBC320" w14:textId="77777777" w:rsidR="000D4FD1" w:rsidRPr="00ED57F0" w:rsidRDefault="000D4FD1" w:rsidP="000D4FD1">
      <w:pPr>
        <w:ind w:left="720"/>
        <w:rPr>
          <w:sz w:val="12"/>
        </w:rPr>
      </w:pPr>
      <w:r w:rsidRPr="00ED57F0">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ED57F0">
        <w:rPr>
          <w:rStyle w:val="StyleUnderline"/>
          <w:highlight w:val="yellow"/>
        </w:rPr>
        <w:t xml:space="preserve">recession can lead to </w:t>
      </w:r>
      <w:r w:rsidRPr="00ED57F0">
        <w:rPr>
          <w:rStyle w:val="StyleUnderline"/>
        </w:rPr>
        <w:t>“scarring”</w:t>
      </w:r>
      <w:r w:rsidRPr="00ED57F0">
        <w:rPr>
          <w:sz w:val="12"/>
        </w:rPr>
        <w:t>—that is</w:t>
      </w:r>
      <w:r w:rsidRPr="00ED57F0">
        <w:rPr>
          <w:rStyle w:val="StyleUnderline"/>
          <w:highlight w:val="yellow"/>
        </w:rPr>
        <w:t xml:space="preserve">, long-lasting damage </w:t>
      </w:r>
      <w:r w:rsidRPr="00ED57F0">
        <w:rPr>
          <w:rStyle w:val="StyleUnderline"/>
        </w:rPr>
        <w:t>to individuals’ economic situations and the economy more broadly</w:t>
      </w:r>
      <w:r w:rsidRPr="00ED57F0">
        <w:rPr>
          <w:rStyle w:val="StyleUnderline"/>
          <w:highlight w:val="yellow"/>
        </w:rPr>
        <w:t>.</w:t>
      </w:r>
      <w:r w:rsidRPr="00ED57F0">
        <w:rPr>
          <w:sz w:val="12"/>
        </w:rPr>
        <w:t xml:space="preserve"> This report examines some of the evidence demonstrating the long-run consequences of recessions. Findings include:¶ Educational achievement: </w:t>
      </w:r>
      <w:r w:rsidRPr="00ED57F0">
        <w:rPr>
          <w:rStyle w:val="StyleUnderline"/>
          <w:highlight w:val="yellow"/>
        </w:rPr>
        <w:t>Unemployment and income losses</w:t>
      </w:r>
      <w:r w:rsidRPr="00ED57F0">
        <w:rPr>
          <w:sz w:val="12"/>
        </w:rPr>
        <w:t xml:space="preserve"> can </w:t>
      </w:r>
      <w:r w:rsidRPr="00ED57F0">
        <w:rPr>
          <w:rStyle w:val="StyleUnderline"/>
          <w:highlight w:val="yellow"/>
        </w:rPr>
        <w:t>reduce educational achievement by threatening early childhood nutrition; reducing families’ abilities to provide a supportive learning environment (including adequate health care,</w:t>
      </w:r>
      <w:r w:rsidRPr="00ED57F0">
        <w:rPr>
          <w:sz w:val="12"/>
        </w:rPr>
        <w:t xml:space="preserve"> summer activities, </w:t>
      </w:r>
      <w:r w:rsidRPr="00ED57F0">
        <w:rPr>
          <w:rStyle w:val="StyleUnderline"/>
          <w:highlight w:val="yellow"/>
        </w:rPr>
        <w:t>and stable housing); and by forcing a delay or abandonment of college</w:t>
      </w:r>
      <w:r w:rsidRPr="00ED57F0">
        <w:rPr>
          <w:sz w:val="12"/>
        </w:rPr>
        <w:t xml:space="preserve"> plans</w:t>
      </w:r>
      <w:r w:rsidRPr="00ED57F0">
        <w:rPr>
          <w:rStyle w:val="StyleUnderline"/>
          <w:highlight w:val="yellow"/>
        </w:rPr>
        <w:t>.</w:t>
      </w:r>
      <w:r w:rsidRPr="00ED57F0">
        <w:rPr>
          <w:rStyle w:val="StyleUnderline"/>
          <w:sz w:val="12"/>
        </w:rPr>
        <w:t xml:space="preserve">¶ </w:t>
      </w:r>
      <w:r w:rsidRPr="00ED57F0">
        <w:rPr>
          <w:sz w:val="12"/>
        </w:rPr>
        <w:t xml:space="preserve">Opportunity: Recession-induced job and income losses can have lasting consequences on individuals and families. </w:t>
      </w:r>
      <w:r w:rsidRPr="00ED57F0">
        <w:rPr>
          <w:rStyle w:val="StyleUnderline"/>
          <w:highlight w:val="yellow"/>
        </w:rPr>
        <w:t>The increase in poverty</w:t>
      </w:r>
      <w:r w:rsidRPr="00ED57F0">
        <w:rPr>
          <w:sz w:val="12"/>
        </w:rPr>
        <w:t xml:space="preserve"> that will occur as a result of the recession, for example, will </w:t>
      </w:r>
      <w:r w:rsidRPr="00ED57F0">
        <w:rPr>
          <w:rStyle w:val="StyleUnderline"/>
          <w:highlight w:val="yellow"/>
        </w:rPr>
        <w:t xml:space="preserve">have lasting consequences </w:t>
      </w:r>
      <w:r w:rsidRPr="00ED57F0">
        <w:rPr>
          <w:rStyle w:val="StyleUnderline"/>
        </w:rPr>
        <w:t>for kids, and</w:t>
      </w:r>
      <w:r w:rsidRPr="00ED57F0">
        <w:rPr>
          <w:sz w:val="12"/>
        </w:rPr>
        <w:t xml:space="preserve"> will </w:t>
      </w:r>
      <w:r w:rsidRPr="00ED57F0">
        <w:rPr>
          <w:rStyle w:val="StyleUnderline"/>
        </w:rPr>
        <w:t>impose</w:t>
      </w:r>
      <w:r w:rsidRPr="00ED57F0">
        <w:rPr>
          <w:sz w:val="12"/>
        </w:rPr>
        <w:t xml:space="preserve"> long-</w:t>
      </w:r>
      <w:r w:rsidRPr="00ED57F0">
        <w:rPr>
          <w:rStyle w:val="StyleUnderline"/>
        </w:rPr>
        <w:t>lasting costs on the economy.</w:t>
      </w:r>
      <w:r w:rsidRPr="00ED57F0">
        <w:rPr>
          <w:sz w:val="12"/>
        </w:rPr>
        <w:t xml:space="preserve">¶ Private investment: Total non-residential investment is down by 20% from peak levels through the second quarter of 2009. The </w:t>
      </w:r>
      <w:r w:rsidRPr="00ED57F0">
        <w:rPr>
          <w:rStyle w:val="StyleUnderline"/>
        </w:rPr>
        <w:t>reduction in investment will lead to reduced production capacity for years</w:t>
      </w:r>
      <w:r w:rsidRPr="00ED57F0">
        <w:rPr>
          <w:sz w:val="12"/>
        </w:rPr>
        <w:t xml:space="preserve"> to come. Furthermore, since technology is often embedded in new capital equipment, </w:t>
      </w:r>
      <w:r w:rsidRPr="00ED57F0">
        <w:rPr>
          <w:rStyle w:val="StyleUnderline"/>
        </w:rPr>
        <w:t>the investment slowdown can</w:t>
      </w:r>
      <w:r w:rsidRPr="00ED57F0">
        <w:rPr>
          <w:sz w:val="12"/>
        </w:rPr>
        <w:t xml:space="preserve"> also be expected to </w:t>
      </w:r>
      <w:r w:rsidRPr="00ED57F0">
        <w:rPr>
          <w:rStyle w:val="StyleUnderline"/>
        </w:rPr>
        <w:t>reduce the adoption of new innovations.</w:t>
      </w:r>
      <w:r w:rsidRPr="00ED57F0">
        <w:rPr>
          <w:sz w:val="12"/>
        </w:rPr>
        <w:t xml:space="preserve">¶ Entrepreneurial activity and business formation: </w:t>
      </w:r>
      <w:r w:rsidRPr="00ED57F0">
        <w:rPr>
          <w:rStyle w:val="StyleUnderline"/>
        </w:rPr>
        <w:t>New and small businesses are often at the forefront of technological advancement. With the credit crunch and the reduction in consumer demand, small businesses are seeing a double squeeze.</w:t>
      </w:r>
      <w:r w:rsidRPr="00ED57F0">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prior.¶ There is also substantial evidence that </w:t>
      </w:r>
      <w:r w:rsidRPr="00ED57F0">
        <w:rPr>
          <w:rStyle w:val="StyleUnderline"/>
        </w:rPr>
        <w:t>economic outcomes are passed across generations.</w:t>
      </w:r>
      <w:r w:rsidRPr="00ED57F0">
        <w:rPr>
          <w:sz w:val="12"/>
        </w:rPr>
        <w:t xml:space="preserve"> As such, </w:t>
      </w:r>
      <w:r w:rsidRPr="00ED57F0">
        <w:rPr>
          <w:rStyle w:val="StyleUnderline"/>
        </w:rPr>
        <w:t>economic hardships for parents will mean more economic hurdles for</w:t>
      </w:r>
      <w:r w:rsidRPr="00ED57F0">
        <w:rPr>
          <w:sz w:val="12"/>
        </w:rPr>
        <w:t xml:space="preserve"> their </w:t>
      </w:r>
      <w:r w:rsidRPr="00ED57F0">
        <w:rPr>
          <w:rStyle w:val="StyleUnderline"/>
        </w:rPr>
        <w:t>children.</w:t>
      </w:r>
      <w:r w:rsidRPr="00ED57F0">
        <w:rPr>
          <w:sz w:val="12"/>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 A recession, therefore, should not be thought of as a one-time event that stresses individuals and families for a couple of years. Rather, economic downturns will impact the future prospects of all family members, including children, and will have consequences for years to come.</w:t>
      </w:r>
    </w:p>
    <w:p w14:paraId="26099903" w14:textId="77777777" w:rsidR="000D4FD1" w:rsidRPr="00ED57F0" w:rsidRDefault="000D4FD1" w:rsidP="000D4FD1">
      <w:pPr>
        <w:pStyle w:val="Heading4"/>
        <w:rPr>
          <w:rFonts w:cs="Calibri"/>
        </w:rPr>
      </w:pPr>
      <w:r w:rsidRPr="00ED57F0">
        <w:rPr>
          <w:rFonts w:cs="Calibri"/>
        </w:rPr>
        <w:t xml:space="preserve">Economic decline causes nuclear war – collapses faith in deterrence </w:t>
      </w:r>
    </w:p>
    <w:p w14:paraId="593FE1A1" w14:textId="77777777" w:rsidR="000D4FD1" w:rsidRPr="00ED57F0" w:rsidRDefault="000D4FD1" w:rsidP="000D4FD1">
      <w:r w:rsidRPr="00ED57F0">
        <w:rPr>
          <w:rStyle w:val="Style13ptBold"/>
        </w:rPr>
        <w:t>Tønnesson, 15</w:t>
      </w:r>
      <w:r w:rsidRPr="00ED57F0">
        <w:t>—Research Professor, Peace Research Institute Oslo; Leader of East Asia Peace program, Uppsala University (Stein, “Deterrence, interdependence and Sino–US peace,” International Area Studies Review, Vol. 18, No. 3, p. 297-311, dml)</w:t>
      </w:r>
    </w:p>
    <w:p w14:paraId="02BFB9A7" w14:textId="77777777" w:rsidR="000D4FD1" w:rsidRPr="00ED57F0" w:rsidRDefault="000D4FD1" w:rsidP="000D4FD1">
      <w:pPr>
        <w:rPr>
          <w:sz w:val="16"/>
          <w:szCs w:val="16"/>
        </w:rPr>
      </w:pPr>
      <w:r w:rsidRPr="00ED57F0">
        <w:rPr>
          <w:sz w:val="16"/>
          <w:szCs w:val="16"/>
        </w:rPr>
        <w:t xml:space="preserve">Several recent works on China and Sino–US relations have made substantial contributions to the current understanding of how and under what circumstances </w:t>
      </w:r>
      <w:r w:rsidRPr="00ED57F0">
        <w:rPr>
          <w:rStyle w:val="StyleUnderline"/>
          <w:highlight w:val="cyan"/>
        </w:rPr>
        <w:t>a combination of</w:t>
      </w:r>
      <w:r w:rsidRPr="00ED57F0">
        <w:rPr>
          <w:sz w:val="16"/>
          <w:szCs w:val="16"/>
        </w:rPr>
        <w:t xml:space="preserve"> nuclear </w:t>
      </w:r>
      <w:r w:rsidRPr="00ED57F0">
        <w:rPr>
          <w:rStyle w:val="Emphasis"/>
          <w:highlight w:val="cyan"/>
        </w:rPr>
        <w:t>deterrence</w:t>
      </w:r>
      <w:r w:rsidRPr="00ED57F0">
        <w:rPr>
          <w:rStyle w:val="StyleUnderline"/>
          <w:highlight w:val="cyan"/>
        </w:rPr>
        <w:t xml:space="preserve"> and </w:t>
      </w:r>
      <w:r w:rsidRPr="00ED57F0">
        <w:rPr>
          <w:rStyle w:val="Emphasis"/>
          <w:highlight w:val="cyan"/>
        </w:rPr>
        <w:t>economic interdependence</w:t>
      </w:r>
      <w:r w:rsidRPr="00ED57F0">
        <w:rPr>
          <w:rStyle w:val="StyleUnderline"/>
          <w:highlight w:val="cyan"/>
        </w:rPr>
        <w:t xml:space="preserve"> may </w:t>
      </w:r>
      <w:r w:rsidRPr="00ED57F0">
        <w:rPr>
          <w:rStyle w:val="Emphasis"/>
          <w:highlight w:val="cyan"/>
        </w:rPr>
        <w:t>reduce the risk of war</w:t>
      </w:r>
      <w:r w:rsidRPr="00ED57F0">
        <w:rPr>
          <w:rStyle w:val="StyleUnderline"/>
          <w:highlight w:val="cyan"/>
        </w:rPr>
        <w:t xml:space="preserve"> between major powers</w:t>
      </w:r>
      <w:r w:rsidRPr="00ED57F0">
        <w:rPr>
          <w:sz w:val="16"/>
          <w:szCs w:val="16"/>
        </w:rPr>
        <w:t xml:space="preserve">. At least four conclusions can be drawn from the review above: first, those who say that interdependence may both inhibit and drive conflict are right. Interdependence raises the cost of conflict for all sides but asymmetrical or </w:t>
      </w:r>
      <w:r w:rsidRPr="00ED57F0">
        <w:rPr>
          <w:rStyle w:val="StyleUnderline"/>
        </w:rPr>
        <w:t xml:space="preserve">unbalanced dependencies and </w:t>
      </w:r>
      <w:r w:rsidRPr="00ED57F0">
        <w:rPr>
          <w:rStyle w:val="StyleUnderline"/>
          <w:highlight w:val="cyan"/>
        </w:rPr>
        <w:t xml:space="preserve">negative trade expectations may </w:t>
      </w:r>
      <w:r w:rsidRPr="00ED57F0">
        <w:rPr>
          <w:rStyle w:val="Emphasis"/>
          <w:highlight w:val="cyan"/>
        </w:rPr>
        <w:t>generate tensions</w:t>
      </w:r>
      <w:r w:rsidRPr="00ED57F0">
        <w:rPr>
          <w:rStyle w:val="StyleUnderline"/>
        </w:rPr>
        <w:t xml:space="preserve"> leading to </w:t>
      </w:r>
      <w:r w:rsidRPr="00ED57F0">
        <w:rPr>
          <w:rStyle w:val="Emphasis"/>
        </w:rPr>
        <w:t>trade wars</w:t>
      </w:r>
      <w:r w:rsidRPr="00ED57F0">
        <w:rPr>
          <w:rStyle w:val="StyleUnderline"/>
        </w:rPr>
        <w:t xml:space="preserve"> among inter-dependent states </w:t>
      </w:r>
      <w:r w:rsidRPr="00ED57F0">
        <w:rPr>
          <w:rStyle w:val="StyleUnderline"/>
          <w:highlight w:val="cyan"/>
        </w:rPr>
        <w:t>that</w:t>
      </w:r>
      <w:r w:rsidRPr="00ED57F0">
        <w:rPr>
          <w:rStyle w:val="StyleUnderline"/>
        </w:rPr>
        <w:t xml:space="preserve"> in turn </w:t>
      </w:r>
      <w:r w:rsidRPr="00ED57F0">
        <w:rPr>
          <w:rStyle w:val="Emphasis"/>
          <w:highlight w:val="cyan"/>
        </w:rPr>
        <w:t>increase the risk</w:t>
      </w:r>
      <w:r w:rsidRPr="00ED57F0">
        <w:rPr>
          <w:rStyle w:val="StyleUnderline"/>
          <w:highlight w:val="cyan"/>
        </w:rPr>
        <w:t xml:space="preserve"> of</w:t>
      </w:r>
      <w:r w:rsidRPr="00ED57F0">
        <w:rPr>
          <w:rStyle w:val="StyleUnderline"/>
        </w:rPr>
        <w:t xml:space="preserve"> </w:t>
      </w:r>
      <w:r w:rsidRPr="00ED57F0">
        <w:rPr>
          <w:rStyle w:val="Emphasis"/>
        </w:rPr>
        <w:t xml:space="preserve">military </w:t>
      </w:r>
      <w:r w:rsidRPr="00ED57F0">
        <w:rPr>
          <w:rStyle w:val="Emphasis"/>
          <w:highlight w:val="cyan"/>
        </w:rPr>
        <w:t>conflict</w:t>
      </w:r>
      <w:r w:rsidRPr="00ED57F0">
        <w:rPr>
          <w:sz w:val="16"/>
          <w:szCs w:val="16"/>
        </w:rPr>
        <w:t xml:space="preserve"> (Copeland, 2015: 1, 14, 437; Roach, 2014). </w:t>
      </w:r>
      <w:r w:rsidRPr="00ED57F0">
        <w:rPr>
          <w:rStyle w:val="StyleUnderline"/>
        </w:rPr>
        <w:t>The risk may increase if one of the interdependent countries is governed by an inward-looking socio-economic coalition</w:t>
      </w:r>
      <w:r w:rsidRPr="00ED57F0">
        <w:rPr>
          <w:sz w:val="16"/>
          <w:szCs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ED57F0">
        <w:rPr>
          <w:rStyle w:val="StyleUnderline"/>
          <w:highlight w:val="cyan"/>
        </w:rPr>
        <w:t>decisions</w:t>
      </w:r>
      <w:r w:rsidRPr="00ED57F0">
        <w:rPr>
          <w:rStyle w:val="StyleUnderline"/>
        </w:rPr>
        <w:t xml:space="preserve"> for war and peace </w:t>
      </w:r>
      <w:r w:rsidRPr="00ED57F0">
        <w:rPr>
          <w:rStyle w:val="StyleUnderline"/>
          <w:highlight w:val="cyan"/>
        </w:rPr>
        <w:t xml:space="preserve">are taken by </w:t>
      </w:r>
      <w:r w:rsidRPr="00ED57F0">
        <w:rPr>
          <w:rStyle w:val="Emphasis"/>
          <w:highlight w:val="cyan"/>
        </w:rPr>
        <w:t>very few people</w:t>
      </w:r>
      <w:r w:rsidRPr="00ED57F0">
        <w:rPr>
          <w:rStyle w:val="StyleUnderline"/>
        </w:rPr>
        <w:t xml:space="preserve">, who act on the basis of their </w:t>
      </w:r>
      <w:r w:rsidRPr="00ED57F0">
        <w:rPr>
          <w:rStyle w:val="Emphasis"/>
        </w:rPr>
        <w:t>future expectations</w:t>
      </w:r>
      <w:r w:rsidRPr="00ED57F0">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ED57F0">
        <w:rPr>
          <w:rStyle w:val="StyleUnderline"/>
          <w:highlight w:val="cyan"/>
        </w:rPr>
        <w:t>If leaders</w:t>
      </w:r>
      <w:r w:rsidRPr="00ED57F0">
        <w:rPr>
          <w:rStyle w:val="StyleUnderline"/>
        </w:rPr>
        <w:t xml:space="preserve"> on either side</w:t>
      </w:r>
      <w:r w:rsidRPr="00ED57F0">
        <w:rPr>
          <w:sz w:val="16"/>
          <w:szCs w:val="16"/>
        </w:rPr>
        <w:t xml:space="preserve"> of the Atlantic </w:t>
      </w:r>
      <w:r w:rsidRPr="00ED57F0">
        <w:rPr>
          <w:rStyle w:val="StyleUnderline"/>
        </w:rPr>
        <w:t xml:space="preserve">begin to </w:t>
      </w:r>
      <w:r w:rsidRPr="00ED57F0">
        <w:rPr>
          <w:rStyle w:val="Emphasis"/>
        </w:rPr>
        <w:t>seriously fear</w:t>
      </w:r>
      <w:r w:rsidRPr="00ED57F0">
        <w:rPr>
          <w:rStyle w:val="StyleUnderline"/>
        </w:rPr>
        <w:t xml:space="preserve"> or </w:t>
      </w:r>
      <w:r w:rsidRPr="00ED57F0">
        <w:rPr>
          <w:rStyle w:val="Emphasis"/>
          <w:highlight w:val="cyan"/>
        </w:rPr>
        <w:t>anticipate</w:t>
      </w:r>
      <w:r w:rsidRPr="00ED57F0">
        <w:rPr>
          <w:rStyle w:val="StyleUnderline"/>
        </w:rPr>
        <w:t xml:space="preserve"> their own nation’s </w:t>
      </w:r>
      <w:r w:rsidRPr="00ED57F0">
        <w:rPr>
          <w:rStyle w:val="Emphasis"/>
          <w:highlight w:val="cyan"/>
        </w:rPr>
        <w:t>decline</w:t>
      </w:r>
      <w:r w:rsidRPr="00ED57F0">
        <w:rPr>
          <w:rStyle w:val="StyleUnderline"/>
        </w:rPr>
        <w:t xml:space="preserve"> then </w:t>
      </w:r>
      <w:r w:rsidRPr="00ED57F0">
        <w:rPr>
          <w:rStyle w:val="StyleUnderline"/>
          <w:highlight w:val="cyan"/>
        </w:rPr>
        <w:t>they may</w:t>
      </w:r>
      <w:r w:rsidRPr="00ED57F0">
        <w:rPr>
          <w:rStyle w:val="StyleUnderline"/>
        </w:rPr>
        <w:t xml:space="preserve"> blame this on </w:t>
      </w:r>
      <w:r w:rsidRPr="00ED57F0">
        <w:rPr>
          <w:rStyle w:val="Emphasis"/>
        </w:rPr>
        <w:t>external dependence</w:t>
      </w:r>
      <w:r w:rsidRPr="00ED57F0">
        <w:rPr>
          <w:rStyle w:val="StyleUnderline"/>
        </w:rPr>
        <w:t xml:space="preserve">, appeal to </w:t>
      </w:r>
      <w:r w:rsidRPr="00ED57F0">
        <w:rPr>
          <w:rStyle w:val="Emphasis"/>
        </w:rPr>
        <w:t>anti-foreign sentiments</w:t>
      </w:r>
      <w:r w:rsidRPr="00ED57F0">
        <w:rPr>
          <w:rStyle w:val="StyleUnderline"/>
        </w:rPr>
        <w:t xml:space="preserve">, </w:t>
      </w:r>
      <w:r w:rsidRPr="00ED57F0">
        <w:rPr>
          <w:rStyle w:val="StyleUnderline"/>
          <w:highlight w:val="cyan"/>
        </w:rPr>
        <w:t xml:space="preserve">contemplate the </w:t>
      </w:r>
      <w:r w:rsidRPr="00ED57F0">
        <w:rPr>
          <w:rStyle w:val="Emphasis"/>
          <w:highlight w:val="cyan"/>
        </w:rPr>
        <w:t>use of force</w:t>
      </w:r>
      <w:r w:rsidRPr="00ED57F0">
        <w:rPr>
          <w:rStyle w:val="StyleUnderline"/>
        </w:rPr>
        <w:t xml:space="preserve"> to gain respect or credibility, adopt </w:t>
      </w:r>
      <w:r w:rsidRPr="00ED57F0">
        <w:rPr>
          <w:rStyle w:val="Emphasis"/>
        </w:rPr>
        <w:t>protectionist policies</w:t>
      </w:r>
      <w:r w:rsidRPr="00ED57F0">
        <w:rPr>
          <w:rStyle w:val="StyleUnderline"/>
        </w:rPr>
        <w:t xml:space="preserve">, </w:t>
      </w:r>
      <w:r w:rsidRPr="00ED57F0">
        <w:rPr>
          <w:rStyle w:val="StyleUnderline"/>
          <w:highlight w:val="cyan"/>
        </w:rPr>
        <w:t>and</w:t>
      </w:r>
      <w:r w:rsidRPr="00ED57F0">
        <w:rPr>
          <w:sz w:val="16"/>
          <w:szCs w:val="16"/>
        </w:rPr>
        <w:t xml:space="preserve"> ultimately </w:t>
      </w:r>
      <w:r w:rsidRPr="00ED57F0">
        <w:rPr>
          <w:rStyle w:val="Emphasis"/>
          <w:highlight w:val="cyan"/>
        </w:rPr>
        <w:t>refuse to be deterred</w:t>
      </w:r>
      <w:r w:rsidRPr="00ED57F0">
        <w:rPr>
          <w:rStyle w:val="StyleUnderline"/>
          <w:highlight w:val="cyan"/>
        </w:rPr>
        <w:t xml:space="preserve"> by</w:t>
      </w:r>
      <w:r w:rsidRPr="00ED57F0">
        <w:rPr>
          <w:rStyle w:val="StyleUnderline"/>
        </w:rPr>
        <w:t xml:space="preserve"> either </w:t>
      </w:r>
      <w:r w:rsidRPr="00ED57F0">
        <w:rPr>
          <w:rStyle w:val="StyleUnderline"/>
          <w:highlight w:val="cyan"/>
        </w:rPr>
        <w:t>nuc</w:t>
      </w:r>
      <w:r w:rsidRPr="00ED57F0">
        <w:rPr>
          <w:rStyle w:val="StyleUnderline"/>
        </w:rPr>
        <w:t>lear arm</w:t>
      </w:r>
      <w:r w:rsidRPr="00ED57F0">
        <w:rPr>
          <w:rStyle w:val="StyleUnderline"/>
          <w:highlight w:val="cyan"/>
        </w:rPr>
        <w:t>s</w:t>
      </w:r>
      <w:r w:rsidRPr="00ED57F0">
        <w:rPr>
          <w:rStyle w:val="StyleUnderline"/>
        </w:rPr>
        <w:t xml:space="preserve"> </w:t>
      </w:r>
      <w:r w:rsidRPr="00ED57F0">
        <w:rPr>
          <w:rStyle w:val="StyleUnderline"/>
          <w:highlight w:val="cyan"/>
        </w:rPr>
        <w:t>or</w:t>
      </w:r>
      <w:r w:rsidRPr="00ED57F0">
        <w:rPr>
          <w:rStyle w:val="StyleUnderline"/>
        </w:rPr>
        <w:t xml:space="preserve"> prospects of socio</w:t>
      </w:r>
      <w:r w:rsidRPr="00ED57F0">
        <w:rPr>
          <w:rStyle w:val="StyleUnderline"/>
          <w:highlight w:val="cyan"/>
        </w:rPr>
        <w:t>economic</w:t>
      </w:r>
      <w:r w:rsidRPr="00ED57F0">
        <w:rPr>
          <w:rStyle w:val="StyleUnderline"/>
        </w:rPr>
        <w:t xml:space="preserve"> </w:t>
      </w:r>
      <w:r w:rsidRPr="00ED57F0">
        <w:rPr>
          <w:rStyle w:val="StyleUnderline"/>
          <w:highlight w:val="cyan"/>
        </w:rPr>
        <w:t>calamities</w:t>
      </w:r>
      <w:r w:rsidRPr="00ED57F0">
        <w:rPr>
          <w:rStyle w:val="StyleUnderline"/>
        </w:rPr>
        <w:t xml:space="preserve">. Such a dangerous shift could happen </w:t>
      </w:r>
      <w:r w:rsidRPr="00ED57F0">
        <w:rPr>
          <w:rStyle w:val="Emphasis"/>
        </w:rPr>
        <w:t>abruptly</w:t>
      </w:r>
      <w:r w:rsidRPr="00ED57F0">
        <w:rPr>
          <w:sz w:val="16"/>
          <w:szCs w:val="16"/>
        </w:rPr>
        <w:t xml:space="preserve">, i.e. under the instigation of actions by a third party – or against a third party.Yet </w:t>
      </w:r>
      <w:r w:rsidRPr="00ED57F0">
        <w:rPr>
          <w:rStyle w:val="StyleUnderline"/>
        </w:rPr>
        <w:t xml:space="preserve">as long as there is </w:t>
      </w:r>
      <w:r w:rsidRPr="00ED57F0">
        <w:rPr>
          <w:rStyle w:val="Emphasis"/>
        </w:rPr>
        <w:t>both nuclear deterrence</w:t>
      </w:r>
      <w:r w:rsidRPr="00ED57F0">
        <w:rPr>
          <w:rStyle w:val="StyleUnderline"/>
        </w:rPr>
        <w:t xml:space="preserve"> and </w:t>
      </w:r>
      <w:r w:rsidRPr="00ED57F0">
        <w:rPr>
          <w:rStyle w:val="Emphasis"/>
        </w:rPr>
        <w:t>interdependence</w:t>
      </w:r>
      <w:r w:rsidRPr="00ED57F0">
        <w:rPr>
          <w:sz w:val="16"/>
          <w:szCs w:val="16"/>
        </w:rPr>
        <w:t xml:space="preserve">, the </w:t>
      </w:r>
      <w:r w:rsidRPr="00ED57F0">
        <w:rPr>
          <w:rStyle w:val="StyleUnderline"/>
        </w:rPr>
        <w:t>tensions</w:t>
      </w:r>
      <w:r w:rsidRPr="00ED57F0">
        <w:rPr>
          <w:sz w:val="16"/>
          <w:szCs w:val="16"/>
        </w:rPr>
        <w:t xml:space="preserve"> in East Asia </w:t>
      </w:r>
      <w:r w:rsidRPr="00ED57F0">
        <w:rPr>
          <w:rStyle w:val="StyleUnderline"/>
        </w:rPr>
        <w:t xml:space="preserve">are </w:t>
      </w:r>
      <w:r w:rsidRPr="00ED57F0">
        <w:rPr>
          <w:rStyle w:val="Emphasis"/>
        </w:rPr>
        <w:t>unlikely to escalate to war</w:t>
      </w:r>
      <w:r w:rsidRPr="00ED57F0">
        <w:rPr>
          <w:sz w:val="16"/>
          <w:szCs w:val="16"/>
        </w:rPr>
        <w:t xml:space="preserve">. As Chan (2013) says, all states in the region are aware that they cannot count on support from either China or the US if they make provocative moves. </w:t>
      </w:r>
      <w:r w:rsidRPr="00ED57F0">
        <w:rPr>
          <w:rStyle w:val="StyleUnderline"/>
        </w:rPr>
        <w:t>The greatest risk is not</w:t>
      </w:r>
      <w:r w:rsidRPr="00ED57F0">
        <w:rPr>
          <w:sz w:val="16"/>
          <w:szCs w:val="16"/>
        </w:rPr>
        <w:t xml:space="preserve"> that </w:t>
      </w:r>
      <w:r w:rsidRPr="00ED57F0">
        <w:rPr>
          <w:rStyle w:val="StyleUnderline"/>
        </w:rPr>
        <w:t>a territorial dispute</w:t>
      </w:r>
      <w:r w:rsidRPr="00ED57F0">
        <w:rPr>
          <w:sz w:val="16"/>
          <w:szCs w:val="16"/>
        </w:rPr>
        <w:t xml:space="preserve"> leads to war under present circumstances </w:t>
      </w:r>
      <w:r w:rsidRPr="00ED57F0">
        <w:rPr>
          <w:rStyle w:val="StyleUnderline"/>
        </w:rPr>
        <w:t xml:space="preserve">but that </w:t>
      </w:r>
      <w:r w:rsidRPr="00ED57F0">
        <w:rPr>
          <w:rStyle w:val="Emphasis"/>
          <w:highlight w:val="cyan"/>
        </w:rPr>
        <w:t>changes in the world economy</w:t>
      </w:r>
      <w:r w:rsidRPr="00ED57F0">
        <w:rPr>
          <w:rStyle w:val="StyleUnderline"/>
          <w:highlight w:val="cyan"/>
        </w:rPr>
        <w:t xml:space="preserve"> </w:t>
      </w:r>
      <w:r w:rsidRPr="00ED57F0">
        <w:rPr>
          <w:rStyle w:val="StyleUnderline"/>
        </w:rPr>
        <w:t xml:space="preserve">alter those circumstances in ways that </w:t>
      </w:r>
      <w:r w:rsidRPr="00ED57F0">
        <w:rPr>
          <w:rStyle w:val="StyleUnderline"/>
          <w:highlight w:val="cyan"/>
        </w:rPr>
        <w:t>render</w:t>
      </w:r>
      <w:r w:rsidRPr="00ED57F0">
        <w:rPr>
          <w:rStyle w:val="StyleUnderline"/>
        </w:rPr>
        <w:t xml:space="preserve"> inter-state </w:t>
      </w:r>
      <w:r w:rsidRPr="00ED57F0">
        <w:rPr>
          <w:rStyle w:val="StyleUnderline"/>
          <w:highlight w:val="cyan"/>
        </w:rPr>
        <w:t xml:space="preserve">peace </w:t>
      </w:r>
      <w:r w:rsidRPr="00ED57F0">
        <w:rPr>
          <w:rStyle w:val="Emphasis"/>
          <w:highlight w:val="cyan"/>
        </w:rPr>
        <w:t>more precarious</w:t>
      </w:r>
      <w:r w:rsidRPr="00ED57F0">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ED57F0">
        <w:rPr>
          <w:rStyle w:val="StyleUnderline"/>
          <w:highlight w:val="cyan"/>
        </w:rPr>
        <w:t xml:space="preserve">This could have </w:t>
      </w:r>
      <w:r w:rsidRPr="00ED57F0">
        <w:rPr>
          <w:rStyle w:val="Emphasis"/>
          <w:highlight w:val="cyan"/>
        </w:rPr>
        <w:t>unforeseen consequences</w:t>
      </w:r>
      <w:r w:rsidRPr="00ED57F0">
        <w:rPr>
          <w:sz w:val="16"/>
          <w:szCs w:val="16"/>
        </w:rPr>
        <w:t xml:space="preserve"> in the field of security, </w:t>
      </w:r>
      <w:r w:rsidRPr="00ED57F0">
        <w:rPr>
          <w:rStyle w:val="StyleUnderline"/>
          <w:highlight w:val="cyan"/>
        </w:rPr>
        <w:t xml:space="preserve">with nuclear deterrence remaining the </w:t>
      </w:r>
      <w:r w:rsidRPr="00ED57F0">
        <w:rPr>
          <w:rStyle w:val="Emphasis"/>
          <w:highlight w:val="cyan"/>
        </w:rPr>
        <w:t>only factor</w:t>
      </w:r>
      <w:r w:rsidRPr="00ED57F0">
        <w:rPr>
          <w:rStyle w:val="StyleUnderline"/>
          <w:highlight w:val="cyan"/>
        </w:rPr>
        <w:t xml:space="preserve"> to protect</w:t>
      </w:r>
      <w:r w:rsidRPr="00ED57F0">
        <w:rPr>
          <w:rStyle w:val="StyleUnderline"/>
        </w:rPr>
        <w:t xml:space="preserve"> the world </w:t>
      </w:r>
      <w:r w:rsidRPr="00ED57F0">
        <w:rPr>
          <w:rStyle w:val="StyleUnderline"/>
          <w:highlight w:val="cyan"/>
        </w:rPr>
        <w:t xml:space="preserve">from </w:t>
      </w:r>
      <w:r w:rsidRPr="00ED57F0">
        <w:rPr>
          <w:rStyle w:val="Emphasis"/>
          <w:highlight w:val="cyan"/>
        </w:rPr>
        <w:t>Armageddon</w:t>
      </w:r>
      <w:r w:rsidRPr="00ED57F0">
        <w:rPr>
          <w:rStyle w:val="StyleUnderline"/>
          <w:highlight w:val="cyan"/>
        </w:rPr>
        <w:t xml:space="preserve">, and </w:t>
      </w:r>
      <w:r w:rsidRPr="00ED57F0">
        <w:rPr>
          <w:rStyle w:val="Emphasis"/>
          <w:highlight w:val="cyan"/>
        </w:rPr>
        <w:t>unreliably so</w:t>
      </w:r>
      <w:r w:rsidRPr="00ED57F0">
        <w:rPr>
          <w:rStyle w:val="StyleUnderline"/>
          <w:highlight w:val="cyan"/>
        </w:rPr>
        <w:t xml:space="preserve">. Deterrence could </w:t>
      </w:r>
      <w:r w:rsidRPr="00ED57F0">
        <w:rPr>
          <w:rStyle w:val="Emphasis"/>
          <w:highlight w:val="cyan"/>
        </w:rPr>
        <w:t>lose its credibility</w:t>
      </w:r>
      <w:r w:rsidRPr="00ED57F0">
        <w:rPr>
          <w:rStyle w:val="StyleUnderline"/>
        </w:rPr>
        <w:t>: one of the two great powers might gamble that the other yield in a cyber-war or conventional limited war</w:t>
      </w:r>
      <w:r w:rsidRPr="00ED57F0">
        <w:rPr>
          <w:sz w:val="16"/>
          <w:szCs w:val="16"/>
        </w:rPr>
        <w:t>, or third party countries might engage in conflict with each other, with a view to obliging Washington or Beijing to intervene.</w:t>
      </w:r>
    </w:p>
    <w:p w14:paraId="1041FF2E" w14:textId="77777777" w:rsidR="000D4FD1" w:rsidRPr="00ED57F0" w:rsidRDefault="000D4FD1" w:rsidP="000D4FD1">
      <w:pPr>
        <w:rPr>
          <w:u w:val="single"/>
        </w:rPr>
      </w:pPr>
      <w:r w:rsidRPr="00ED57F0">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ED57F0">
        <w:rPr>
          <w:rStyle w:val="StyleUnderline"/>
          <w:highlight w:val="cyan"/>
        </w:rPr>
        <w:t xml:space="preserve">the </w:t>
      </w:r>
      <w:r w:rsidRPr="00ED57F0">
        <w:rPr>
          <w:rStyle w:val="Emphasis"/>
          <w:highlight w:val="cyan"/>
        </w:rPr>
        <w:t>combination</w:t>
      </w:r>
      <w:r w:rsidRPr="00ED57F0">
        <w:rPr>
          <w:rStyle w:val="StyleUnderline"/>
        </w:rPr>
        <w:t xml:space="preserve"> of </w:t>
      </w:r>
      <w:r w:rsidRPr="00ED57F0">
        <w:rPr>
          <w:rStyle w:val="Emphasis"/>
        </w:rPr>
        <w:t>deterrence</w:t>
      </w:r>
      <w:r w:rsidRPr="00ED57F0">
        <w:rPr>
          <w:rStyle w:val="StyleUnderline"/>
        </w:rPr>
        <w:t xml:space="preserve"> and </w:t>
      </w:r>
      <w:r w:rsidRPr="00ED57F0">
        <w:rPr>
          <w:rStyle w:val="Emphasis"/>
        </w:rPr>
        <w:t>economic interdependence</w:t>
      </w:r>
      <w:r w:rsidRPr="00ED57F0">
        <w:rPr>
          <w:rStyle w:val="StyleUnderline"/>
        </w:rPr>
        <w:t xml:space="preserve"> </w:t>
      </w:r>
      <w:r w:rsidRPr="00ED57F0">
        <w:rPr>
          <w:rStyle w:val="StyleUnderline"/>
          <w:highlight w:val="cyan"/>
        </w:rPr>
        <w:t>may</w:t>
      </w:r>
      <w:r w:rsidRPr="00ED57F0">
        <w:rPr>
          <w:rStyle w:val="StyleUnderline"/>
        </w:rPr>
        <w:t xml:space="preserve"> be </w:t>
      </w:r>
      <w:r w:rsidRPr="00ED57F0">
        <w:rPr>
          <w:rStyle w:val="Emphasis"/>
        </w:rPr>
        <w:t>enough</w:t>
      </w:r>
      <w:r w:rsidRPr="00ED57F0">
        <w:rPr>
          <w:rStyle w:val="StyleUnderline"/>
        </w:rPr>
        <w:t xml:space="preserve"> to </w:t>
      </w:r>
      <w:r w:rsidRPr="00ED57F0">
        <w:rPr>
          <w:rStyle w:val="Emphasis"/>
          <w:highlight w:val="cyan"/>
        </w:rPr>
        <w:t>prevent war</w:t>
      </w:r>
      <w:r w:rsidRPr="00ED57F0">
        <w:rPr>
          <w:rStyle w:val="StyleUnderline"/>
          <w:highlight w:val="cyan"/>
        </w:rPr>
        <w:t xml:space="preserve"> </w:t>
      </w:r>
      <w:r w:rsidRPr="00ED57F0">
        <w:rPr>
          <w:rStyle w:val="StyleUnderline"/>
        </w:rPr>
        <w:t xml:space="preserve">among the major powers. Because the </w:t>
      </w:r>
      <w:r w:rsidRPr="00ED57F0">
        <w:rPr>
          <w:rStyle w:val="StyleUnderline"/>
          <w:highlight w:val="cyan"/>
        </w:rPr>
        <w:t>leaders of nuclear</w:t>
      </w:r>
      <w:r w:rsidRPr="00ED57F0">
        <w:rPr>
          <w:rStyle w:val="StyleUnderline"/>
        </w:rPr>
        <w:t xml:space="preserve"> armed </w:t>
      </w:r>
      <w:r w:rsidRPr="00ED57F0">
        <w:rPr>
          <w:rStyle w:val="StyleUnderline"/>
          <w:highlight w:val="cyan"/>
        </w:rPr>
        <w:t>nations</w:t>
      </w:r>
      <w:r w:rsidRPr="00ED57F0">
        <w:rPr>
          <w:rStyle w:val="StyleUnderline"/>
        </w:rPr>
        <w:t xml:space="preserve"> are fearful of getting into a situation where peace relies uniquely on nuclear deterrence, and because they know that their adversaries have the same fear, they may </w:t>
      </w:r>
      <w:r w:rsidRPr="00ED57F0">
        <w:rPr>
          <w:rStyle w:val="StyleUnderline"/>
          <w:highlight w:val="cyan"/>
        </w:rPr>
        <w:t xml:space="preserve">accept the risks entailed by </w:t>
      </w:r>
      <w:r w:rsidRPr="00ED57F0">
        <w:rPr>
          <w:rStyle w:val="Emphasis"/>
          <w:highlight w:val="cyan"/>
        </w:rPr>
        <w:t>depending economically</w:t>
      </w:r>
      <w:r w:rsidRPr="00ED57F0">
        <w:rPr>
          <w:rStyle w:val="StyleUnderline"/>
        </w:rPr>
        <w:t xml:space="preserve"> on others. And then there will be </w:t>
      </w:r>
      <w:r w:rsidRPr="00ED57F0">
        <w:rPr>
          <w:rStyle w:val="Emphasis"/>
        </w:rPr>
        <w:t>neither trade wars</w:t>
      </w:r>
      <w:r w:rsidRPr="00ED57F0">
        <w:rPr>
          <w:rStyle w:val="StyleUnderline"/>
        </w:rPr>
        <w:t xml:space="preserve"> nor </w:t>
      </w:r>
      <w:r w:rsidRPr="00ED57F0">
        <w:rPr>
          <w:rStyle w:val="Emphasis"/>
        </w:rPr>
        <w:t>shooting wars</w:t>
      </w:r>
      <w:r w:rsidRPr="00ED57F0">
        <w:rPr>
          <w:rStyle w:val="StyleUnderline"/>
        </w:rPr>
        <w:t xml:space="preserve">, just </w:t>
      </w:r>
      <w:r w:rsidRPr="00ED57F0">
        <w:rPr>
          <w:rStyle w:val="Emphasis"/>
        </w:rPr>
        <w:t>disputes</w:t>
      </w:r>
      <w:r w:rsidRPr="00ED57F0">
        <w:rPr>
          <w:rStyle w:val="StyleUnderline"/>
        </w:rPr>
        <w:t xml:space="preserve"> and </w:t>
      </w:r>
      <w:r w:rsidRPr="00ED57F0">
        <w:rPr>
          <w:rStyle w:val="Emphasis"/>
        </w:rPr>
        <w:t>diplomacy</w:t>
      </w:r>
      <w:r w:rsidRPr="00ED57F0">
        <w:rPr>
          <w:rStyle w:val="StyleUnderline"/>
        </w:rPr>
        <w:t>.</w:t>
      </w:r>
    </w:p>
    <w:p w14:paraId="4EE75470" w14:textId="77777777" w:rsidR="000D4FD1" w:rsidRPr="00ED57F0" w:rsidRDefault="000D4FD1" w:rsidP="000D4FD1">
      <w:pPr>
        <w:pStyle w:val="Heading4"/>
        <w:rPr>
          <w:rFonts w:cs="Calibri"/>
        </w:rPr>
      </w:pPr>
      <w:r w:rsidRPr="00ED57F0">
        <w:rPr>
          <w:rFonts w:cs="Calibri"/>
        </w:rPr>
        <w:t>Economic decline drastically increases poverty – turns case. Pettinger ‘20</w:t>
      </w:r>
    </w:p>
    <w:p w14:paraId="1B9F3D88" w14:textId="77777777" w:rsidR="000D4FD1" w:rsidRPr="00ED57F0" w:rsidRDefault="000D4FD1" w:rsidP="000D4FD1">
      <w:r w:rsidRPr="00ED57F0">
        <w:t xml:space="preserve">Tejvan Pettinger [studied PPE at LMH, Oxford University and works as an economics teacher and writer], 3-13-2020, "Impact of economic recession," Economics Help, </w:t>
      </w:r>
      <w:hyperlink r:id="rId11" w:history="1">
        <w:r w:rsidRPr="00ED57F0">
          <w:rPr>
            <w:rStyle w:val="Hyperlink"/>
          </w:rPr>
          <w:t>https://www.economicshelp.org/blog/5618/economics/negative-impact-of-economic-recession/</w:t>
        </w:r>
      </w:hyperlink>
      <w:r w:rsidRPr="00ED57F0">
        <w:t xml:space="preserve"> //marlborough jh</w:t>
      </w:r>
    </w:p>
    <w:p w14:paraId="47085303" w14:textId="77777777" w:rsidR="000D4FD1" w:rsidRPr="00ED57F0" w:rsidRDefault="000D4FD1" w:rsidP="000D4FD1">
      <w:pPr>
        <w:rPr>
          <w:sz w:val="12"/>
        </w:rPr>
      </w:pPr>
      <w:hyperlink r:id="rId12" w:history="1">
        <w:r w:rsidRPr="00ED57F0">
          <w:rPr>
            <w:rStyle w:val="StyleUnderline"/>
            <w:highlight w:val="yellow"/>
          </w:rPr>
          <w:t>A recession</w:t>
        </w:r>
      </w:hyperlink>
      <w:r w:rsidRPr="00ED57F0">
        <w:rPr>
          <w:rStyle w:val="StyleUnderline"/>
        </w:rPr>
        <w:t xml:space="preserve"> (fall in national income) </w:t>
      </w:r>
      <w:r w:rsidRPr="00ED57F0">
        <w:rPr>
          <w:rStyle w:val="StyleUnderline"/>
          <w:highlight w:val="yellow"/>
        </w:rPr>
        <w:t>will</w:t>
      </w:r>
      <w:r w:rsidRPr="00ED57F0">
        <w:rPr>
          <w:rStyle w:val="StyleUnderline"/>
        </w:rPr>
        <w:t xml:space="preserve"> typically </w:t>
      </w:r>
      <w:r w:rsidRPr="00ED57F0">
        <w:rPr>
          <w:rStyle w:val="StyleUnderline"/>
          <w:highlight w:val="yellow"/>
        </w:rPr>
        <w:t>be characterised by high unemployment</w:t>
      </w:r>
      <w:r w:rsidRPr="00ED57F0">
        <w:rPr>
          <w:rStyle w:val="StyleUnderline"/>
        </w:rPr>
        <w:t xml:space="preserve">, </w:t>
      </w:r>
      <w:r w:rsidRPr="00ED57F0">
        <w:rPr>
          <w:rStyle w:val="StyleUnderline"/>
          <w:highlight w:val="yellow"/>
        </w:rPr>
        <w:t>falling</w:t>
      </w:r>
      <w:r w:rsidRPr="00ED57F0">
        <w:rPr>
          <w:rStyle w:val="StyleUnderline"/>
        </w:rPr>
        <w:t xml:space="preserve"> average </w:t>
      </w:r>
      <w:r w:rsidRPr="00ED57F0">
        <w:rPr>
          <w:rStyle w:val="StyleUnderline"/>
          <w:highlight w:val="yellow"/>
        </w:rPr>
        <w:t>incomes</w:t>
      </w:r>
      <w:r w:rsidRPr="00ED57F0">
        <w:rPr>
          <w:rStyle w:val="StyleUnderline"/>
        </w:rPr>
        <w:t xml:space="preserve">, </w:t>
      </w:r>
      <w:r w:rsidRPr="00ED57F0">
        <w:rPr>
          <w:rStyle w:val="StyleUnderline"/>
          <w:highlight w:val="yellow"/>
        </w:rPr>
        <w:t>increased inequality</w:t>
      </w:r>
      <w:r w:rsidRPr="00ED57F0">
        <w:rPr>
          <w:rStyle w:val="StyleUnderline"/>
        </w:rPr>
        <w:t xml:space="preserve"> </w:t>
      </w:r>
      <w:r w:rsidRPr="00ED57F0">
        <w:rPr>
          <w:rStyle w:val="StyleUnderline"/>
          <w:highlight w:val="yellow"/>
        </w:rPr>
        <w:t>and</w:t>
      </w:r>
      <w:r w:rsidRPr="00ED57F0">
        <w:rPr>
          <w:rStyle w:val="StyleUnderline"/>
        </w:rPr>
        <w:t xml:space="preserve"> higher government borrowing.</w:t>
      </w:r>
      <w:r w:rsidRPr="00ED57F0">
        <w:rPr>
          <w:sz w:val="12"/>
        </w:rPr>
        <w:t xml:space="preserve"> The impact of a recession depends on how long it lasts and the depth of the fall in output. ¶</w:t>
      </w:r>
      <w:r w:rsidRPr="00ED57F0">
        <w:rPr>
          <w:rStyle w:val="Emphasis"/>
        </w:rPr>
        <w:t>The main costs of a recession will be: ¶Unemployment ¶Fall in income</w:t>
      </w:r>
      <w:r w:rsidRPr="00ED57F0">
        <w:rPr>
          <w:sz w:val="12"/>
        </w:rPr>
        <w:t xml:space="preserve"> – shorter working week. ¶</w:t>
      </w:r>
      <w:r w:rsidRPr="00ED57F0">
        <w:rPr>
          <w:rStyle w:val="Emphasis"/>
          <w:highlight w:val="yellow"/>
        </w:rPr>
        <w:t>Rise in poverty</w:t>
      </w:r>
      <w:r w:rsidRPr="00ED57F0">
        <w:rPr>
          <w:rStyle w:val="Emphasis"/>
        </w:rPr>
        <w:t xml:space="preserve"> ¶</w:t>
      </w:r>
      <w:r w:rsidRPr="00ED57F0">
        <w:rPr>
          <w:sz w:val="12"/>
        </w:rPr>
        <w:t>Fall in asset prices (e.g. fall in house prices/stock market) ¶</w:t>
      </w:r>
      <w:r w:rsidRPr="00ED57F0">
        <w:rPr>
          <w:rStyle w:val="Emphasis"/>
        </w:rPr>
        <w:t>Increased inequality and an increase in relative poverty</w:t>
      </w:r>
      <w:r w:rsidRPr="00ED57F0">
        <w:rPr>
          <w:sz w:val="12"/>
        </w:rPr>
        <w:t xml:space="preserve"> ¶Higher government borrowing (less tax revenue) ¶Permanently lost output. ¶Firms go out of business. ¶Who is most affected by a recession? ¶The worst affected will be those who lose their job or see their hours/self-employed income dramatically fall. ¶It also depends on the type of recession. The 2009 recession hit the financial sector the hardest. Many highly-paid ‘white-collar’ workers lost their jobs. Banks saw large-scale losses and falls in profit. It hit the housing sector very hard. The 2020 recession will be different. It will particularly affect low-income workers in the leisure and tourism sector – which will be devastated by the Coronavirus. It will also depend on whether the worker can work from home (writer) or has a job in the physical economy which will suffer more. (e.g. selling coffee). The effect will also depend on the extent of government support and whether people are entitled to benefits/rent relief. ¶Unemployment ¶</w:t>
      </w:r>
      <w:r w:rsidRPr="00ED57F0">
        <w:rPr>
          <w:rStyle w:val="Emphasis"/>
        </w:rPr>
        <w:t>A fall in economic output will cause a rise in unemployment.</w:t>
      </w:r>
      <w:r w:rsidRPr="00ED57F0">
        <w:rPr>
          <w:sz w:val="12"/>
        </w:rPr>
        <w:t xml:space="preserve"> This is because: ¶</w:t>
      </w:r>
      <w:r w:rsidRPr="00ED57F0">
        <w:rPr>
          <w:rStyle w:val="StyleUnderline"/>
        </w:rPr>
        <w:t xml:space="preserve">Some firms will go bankrupt meaning </w:t>
      </w:r>
      <w:r w:rsidRPr="00ED57F0">
        <w:rPr>
          <w:rStyle w:val="StyleUnderline"/>
          <w:highlight w:val="yellow"/>
        </w:rPr>
        <w:t>workers will lose their jobs.</w:t>
      </w:r>
      <w:r w:rsidRPr="00ED57F0">
        <w:rPr>
          <w:rStyle w:val="StyleUnderline"/>
          <w:sz w:val="12"/>
          <w:u w:val="none"/>
        </w:rPr>
        <w:t xml:space="preserve"> ¶</w:t>
      </w:r>
      <w:r w:rsidRPr="00ED57F0">
        <w:rPr>
          <w:rStyle w:val="StyleUnderline"/>
          <w:highlight w:val="yellow"/>
        </w:rPr>
        <w:t>Firms will lay off workers to</w:t>
      </w:r>
      <w:r w:rsidRPr="00ED57F0">
        <w:rPr>
          <w:rStyle w:val="StyleUnderline"/>
        </w:rPr>
        <w:t xml:space="preserve"> try and </w:t>
      </w:r>
      <w:r w:rsidRPr="00ED57F0">
        <w:rPr>
          <w:rStyle w:val="StyleUnderline"/>
          <w:highlight w:val="yellow"/>
        </w:rPr>
        <w:t>reduce costs.</w:t>
      </w:r>
      <w:r w:rsidRPr="00ED57F0">
        <w:rPr>
          <w:rStyle w:val="StyleUnderline"/>
          <w:sz w:val="12"/>
          <w:highlight w:val="yellow"/>
          <w:u w:val="none"/>
        </w:rPr>
        <w:t xml:space="preserve"> ¶</w:t>
      </w:r>
      <w:r w:rsidRPr="00ED57F0">
        <w:rPr>
          <w:rStyle w:val="StyleUnderline"/>
          <w:highlight w:val="yellow"/>
        </w:rPr>
        <w:t>Firms will cut back on hiring</w:t>
      </w:r>
      <w:r w:rsidRPr="00ED57F0">
        <w:rPr>
          <w:rStyle w:val="StyleUnderline"/>
        </w:rPr>
        <w:t xml:space="preserve"> new workers.</w:t>
      </w:r>
      <w:r w:rsidRPr="00ED57F0">
        <w:rPr>
          <w:rStyle w:val="StyleUnderline"/>
          <w:sz w:val="12"/>
          <w:u w:val="none"/>
        </w:rPr>
        <w:t xml:space="preserve"> ¶</w:t>
      </w:r>
      <w:r w:rsidRPr="00ED57F0">
        <w:rPr>
          <w:sz w:val="12"/>
        </w:rPr>
        <w:t>In the 2009 recession, unemployment in the UK rose to over 2.6 million, though given the depth of the recession, you might have expected it to be even more (e.g. in the 1980s, unemployment rose to over 3 million). However, in Europe, many countries saw a catastrophic rise in unemployment. With rates of over 20% in countries such as Greece, Spain and Portugal. ¶The unemployment figures may under-estimate the true level of unemployment. For example, in a recession the self-employed may see a dramatic fall in income, but still not be classed as unemployed. ¶UK unemployment showing very clearly the recession of 1981, 1992 and 2009. ¶</w:t>
      </w:r>
      <w:r w:rsidRPr="00ED57F0">
        <w:rPr>
          <w:rStyle w:val="StyleUnderline"/>
        </w:rPr>
        <w:t>In the great depression, where there was a rapid fall in GDP, unemployment rose from 0% to 25% within three years.</w:t>
      </w:r>
      <w:r w:rsidRPr="00ED57F0">
        <w:rPr>
          <w:sz w:val="12"/>
        </w:rPr>
        <w:t xml:space="preserve"> ¶Lower wages ¶</w:t>
      </w:r>
      <w:r w:rsidRPr="00ED57F0">
        <w:rPr>
          <w:rStyle w:val="StyleUnderline"/>
        </w:rPr>
        <w:t xml:space="preserve">In a recession, </w:t>
      </w:r>
      <w:r w:rsidRPr="00ED57F0">
        <w:rPr>
          <w:rStyle w:val="StyleUnderline"/>
          <w:highlight w:val="yellow"/>
        </w:rPr>
        <w:t>firms will</w:t>
      </w:r>
      <w:r w:rsidRPr="00ED57F0">
        <w:rPr>
          <w:rStyle w:val="StyleUnderline"/>
        </w:rPr>
        <w:t xml:space="preserve"> also try to reduce costs by </w:t>
      </w:r>
      <w:r w:rsidRPr="00ED57F0">
        <w:rPr>
          <w:rStyle w:val="StyleUnderline"/>
          <w:highlight w:val="yellow"/>
        </w:rPr>
        <w:t>keep</w:t>
      </w:r>
      <w:r w:rsidRPr="00ED57F0">
        <w:rPr>
          <w:rStyle w:val="StyleUnderline"/>
        </w:rPr>
        <w:t xml:space="preserve">ing </w:t>
      </w:r>
      <w:r w:rsidRPr="00ED57F0">
        <w:rPr>
          <w:rStyle w:val="StyleUnderline"/>
          <w:highlight w:val="yellow"/>
        </w:rPr>
        <w:t>wages low</w:t>
      </w:r>
      <w:r w:rsidRPr="00ED57F0">
        <w:rPr>
          <w:rStyle w:val="StyleUnderline"/>
        </w:rPr>
        <w:t>.</w:t>
      </w:r>
      <w:r w:rsidRPr="00ED57F0">
        <w:rPr>
          <w:sz w:val="12"/>
        </w:rPr>
        <w:t xml:space="preserve"> Some workers (especially temporary workers without contracts may see wage cuts) This was a key feature of the 2008-12 recession, also aggravated by rising costs of living (e.g. higher taxes/oil prices) In 2020, at least cost-push inflation will be low – helped by falling oil prices and commodities. ¶Negative real wage growth 2008-14 ¶Another cause of lower wages is under-employment. Some workers may keep their job, but see their hours cut. Rather than working full time, they become part-time workers (e.g. 20 hours a week). This means that the rise in unemployment may be muted, but many workers see substantial falls in effective income. ¶</w:t>
      </w:r>
      <w:r w:rsidRPr="00ED57F0">
        <w:rPr>
          <w:rStyle w:val="Emphasis"/>
        </w:rPr>
        <w:t>The self-employed are particularly vulnerable to recession</w:t>
      </w:r>
      <w:r w:rsidRPr="00ED57F0">
        <w:rPr>
          <w:sz w:val="12"/>
        </w:rPr>
        <w:t>. In an economic downturn, the self-employed may see a cash-flow shortage very quickly and struggle to make ends meet. ¶Higher government borrowing ¶Governments will see a fall in tax revenue as a result of a recession. ¶Firms make less profit, therefore the government receive lower corporation tax ¶Workers receive lower-income, therefore government receive lower income tax ¶Lower house prices and fewer housing transaction lead to lower stamp duty revenue. ¶Lower expenditure, leading to lower VAT payments. ¶Government spending ¶Rising government spending on welfare payments, such as unemployment benefits, housing benefit and income support. ¶Because of falling tax revenues and rising welfare payments (automatic fiscal stabilisers), a recession tends to cause an increase in the budget deficit and total government debt. ¶US budget deficit rose sharply after the recession of 2008/09. Note, the forecast for 2021 is wrong. Borrowing in 2021 in the US will surge because of the impact of Coronavirus and impending recession. ¶Many countries saw a sharp rise in the budget deficit post-2008 credit crunch because they relied on tax revenues from property and the finance sector. The fall in the property market hit tax revenues harder. VAT receipts tend to be less cyclical. ¶A budget deficit may also increase because the government decide to pursue expansionary fiscal policy and attempt to stimulate economic activity. FOr example, in 2010, the UK government cut VAT. ¶Falling asset prices ¶Oil prices dropped sharply in 2008/09 and 2020. ¶In a global recession, we tend to get a fall in oil prices because demand falls. The 2020 Coronavirus caused a sharp drop in oil prices and also a dramatic fall in share prices. It is an indication of the extent to which analysts expect the recession to hurt. Falling asset prices contribute to the downward spiral in the economy. Falling house prices create a negative wealth effect, reducing confidence and causing further falls in spending. We are likely to see a drop in house prices in 2020. ¶Bond Yields ¶Usually, in a recession, government bond yields fall. This is because in a recession, saving tends to rise and people demand the security of bonds rather than stock market. In 2020, US bond yields have fallen to near-record levels. US 2 year bond yield is at 0.46%. ¶It is possible bond yields may rise if markets fear the recession will cause very serious problems for the government and liquidity shortage. For example, Italian bond yields have started to rise in 2020 because of real concerns about the collapse in the Italian economy.  A lot will depend on the reaction of the ECB and whether they will create money to provide liquidity. ¶Lost Output ¶</w:t>
      </w:r>
      <w:r w:rsidRPr="00ED57F0">
        <w:rPr>
          <w:rStyle w:val="StyleUnderline"/>
        </w:rPr>
        <w:t>A recession leads to lower investment and therefore can damage the long-term productive capacity of the economy</w:t>
      </w:r>
      <w:r w:rsidRPr="00ED57F0">
        <w:rPr>
          <w:sz w:val="12"/>
        </w:rPr>
        <w:t>. If the recession is short, this lost output may be quite limited – economies can bounce back. But, in a prolonged recession, this lost output becomes greater. The 2009 recession caused a permanent loss of output because the recession was very deep and fundamental weaknesses. ¶See </w:t>
      </w:r>
      <w:hyperlink r:id="rId13" w:history="1">
        <w:r w:rsidRPr="00ED57F0">
          <w:rPr>
            <w:rStyle w:val="Hyperlink"/>
            <w:sz w:val="12"/>
          </w:rPr>
          <w:t>Impact of recession on trend rate of economic growth</w:t>
        </w:r>
      </w:hyperlink>
      <w:r w:rsidRPr="00ED57F0">
        <w:rPr>
          <w:sz w:val="12"/>
        </w:rPr>
        <w:t xml:space="preserve"> ¶Impact on Workers ¶</w:t>
      </w:r>
      <w:r w:rsidRPr="00ED57F0">
        <w:rPr>
          <w:rStyle w:val="Emphasis"/>
        </w:rPr>
        <w:t xml:space="preserve">Unemployment can leave lasting negative impacts. Firstly, </w:t>
      </w:r>
      <w:r w:rsidRPr="00ED57F0">
        <w:rPr>
          <w:rStyle w:val="Emphasis"/>
          <w:highlight w:val="yellow"/>
        </w:rPr>
        <w:t>unemployment</w:t>
      </w:r>
      <w:r w:rsidRPr="00ED57F0">
        <w:rPr>
          <w:rStyle w:val="Emphasis"/>
        </w:rPr>
        <w:t xml:space="preserve"> is very stressful and c</w:t>
      </w:r>
      <w:r w:rsidRPr="00ED57F0">
        <w:rPr>
          <w:rStyle w:val="Emphasis"/>
          <w:highlight w:val="yellow"/>
        </w:rPr>
        <w:t>an damage the person’s morale, and</w:t>
      </w:r>
      <w:r w:rsidRPr="00ED57F0">
        <w:rPr>
          <w:rStyle w:val="Emphasis"/>
        </w:rPr>
        <w:t xml:space="preserve"> even </w:t>
      </w:r>
      <w:r w:rsidRPr="00ED57F0">
        <w:rPr>
          <w:rStyle w:val="Emphasis"/>
          <w:highlight w:val="yellow"/>
        </w:rPr>
        <w:t>health</w:t>
      </w:r>
      <w:r w:rsidRPr="00ED57F0">
        <w:rPr>
          <w:rStyle w:val="Emphasis"/>
        </w:rPr>
        <w:t>.</w:t>
      </w:r>
      <w:r w:rsidRPr="00ED57F0">
        <w:rPr>
          <w:sz w:val="12"/>
        </w:rPr>
        <w:t xml:space="preserve"> </w:t>
      </w:r>
      <w:r w:rsidRPr="00ED57F0">
        <w:rPr>
          <w:rStyle w:val="Emphasis"/>
          <w:highlight w:val="yellow"/>
        </w:rPr>
        <w:t>Areas of high unemployment</w:t>
      </w:r>
      <w:r w:rsidRPr="00ED57F0">
        <w:rPr>
          <w:rStyle w:val="Emphasis"/>
        </w:rPr>
        <w:t xml:space="preserve"> tend to </w:t>
      </w:r>
      <w:r w:rsidRPr="00ED57F0">
        <w:rPr>
          <w:rStyle w:val="Emphasis"/>
          <w:highlight w:val="yellow"/>
        </w:rPr>
        <w:t>experience more social problems</w:t>
      </w:r>
      <w:r w:rsidRPr="00ED57F0">
        <w:rPr>
          <w:rStyle w:val="Emphasis"/>
        </w:rPr>
        <w:t>. High unemployment can be a factor in creating social instability,</w:t>
      </w:r>
      <w:r w:rsidRPr="00ED57F0">
        <w:rPr>
          <w:sz w:val="12"/>
        </w:rPr>
        <w:t xml:space="preserve"> leading to problems such as riots and vandalism. </w:t>
      </w:r>
      <w:r w:rsidRPr="00ED57F0">
        <w:rPr>
          <w:rStyle w:val="StyleUnderline"/>
        </w:rPr>
        <w:t>Mass unemployment can threaten the social fabric of the countries. ¶</w:t>
      </w:r>
      <w:r w:rsidRPr="00ED57F0">
        <w:rPr>
          <w:sz w:val="12"/>
        </w:rPr>
        <w:t>The unemployed lose the opportunity to gain skills and on-the-job training. Long-term unemployment can make it harder for the worker to gain a job in the future; it can even cause people to give up and drop out of the labour market completely.</w:t>
      </w:r>
      <w:r w:rsidRPr="00ED57F0">
        <w:rPr>
          <w:u w:val="single"/>
        </w:rPr>
        <w:t>¶</w:t>
      </w:r>
      <w:r w:rsidRPr="00ED57F0">
        <w:rPr>
          <w:rStyle w:val="Emphasis"/>
          <w:highlight w:val="yellow"/>
        </w:rPr>
        <w:t>Unemployment and recession can</w:t>
      </w:r>
      <w:r w:rsidRPr="00ED57F0">
        <w:rPr>
          <w:rStyle w:val="Emphasis"/>
        </w:rPr>
        <w:t xml:space="preserve"> also </w:t>
      </w:r>
      <w:r w:rsidRPr="00ED57F0">
        <w:rPr>
          <w:rStyle w:val="Emphasis"/>
          <w:highlight w:val="yellow"/>
        </w:rPr>
        <w:t>cause a rise in social/health problems such as depression</w:t>
      </w:r>
      <w:r w:rsidRPr="00ED57F0">
        <w:rPr>
          <w:rStyle w:val="Emphasis"/>
        </w:rPr>
        <w:t xml:space="preserve"> and suicide</w:t>
      </w:r>
      <w:r w:rsidRPr="00ED57F0">
        <w:rPr>
          <w:sz w:val="12"/>
        </w:rPr>
        <w:t>.</w:t>
      </w:r>
      <w:r w:rsidRPr="00ED57F0">
        <w:rPr>
          <w:u w:val="single"/>
        </w:rPr>
        <w:t xml:space="preserve"> ¶</w:t>
      </w:r>
      <w:r w:rsidRPr="00ED57F0">
        <w:rPr>
          <w:sz w:val="12"/>
        </w:rPr>
        <w:t>Impact on firms</w:t>
      </w:r>
      <w:r w:rsidRPr="00ED57F0">
        <w:rPr>
          <w:u w:val="single"/>
        </w:rPr>
        <w:t xml:space="preserve"> ¶</w:t>
      </w:r>
      <w:r w:rsidRPr="00ED57F0">
        <w:rPr>
          <w:sz w:val="12"/>
        </w:rPr>
        <w:t>Firms will see a fall in demand and lower profits. Some firms may start to make a loss and go bankrupt. This may be due to fundamental inefficiency but also firms may go out of business purely because of the cyclical factors and an inability to borrow sufficient firms to see the end of the recession. A recession will hit some firms more than others. In a recession, there is a large fall in demand for luxury goods (foreign holidays) top-end sports cars and so these firms will be more vulnerable.</w:t>
      </w:r>
      <w:r w:rsidRPr="00ED57F0">
        <w:rPr>
          <w:u w:val="single"/>
        </w:rPr>
        <w:t xml:space="preserve"> ¶</w:t>
      </w:r>
      <w:r w:rsidRPr="00ED57F0">
        <w:rPr>
          <w:sz w:val="12"/>
        </w:rPr>
        <w:t>If a company has large reserves then it will be able to ride out the recession even if it makes a temporary loss. A recession may cause a firm to pursue price wars and cost-cutting.</w:t>
      </w:r>
      <w:r w:rsidRPr="00ED57F0">
        <w:rPr>
          <w:u w:val="single"/>
        </w:rPr>
        <w:t xml:space="preserve"> ¶</w:t>
      </w:r>
      <w:r w:rsidRPr="00ED57F0">
        <w:rPr>
          <w:sz w:val="12"/>
        </w:rPr>
        <w:t>Price Wars – Firms often seek to hang onto market share. This leads to aggressive price cuts, which further reduce the profitability of business.</w:t>
      </w:r>
      <w:r w:rsidRPr="00ED57F0">
        <w:rPr>
          <w:u w:val="single"/>
        </w:rPr>
        <w:t xml:space="preserve"> ¶</w:t>
      </w:r>
      <w:r w:rsidRPr="00ED57F0">
        <w:rPr>
          <w:sz w:val="12"/>
        </w:rPr>
        <w:t>Cost Cutting – The impact of declining profitability means companies will be forced to look closely at reducing costs and maybe closing unprofitable areas of the business. Companies may be forced to lay off staff in an effort to reduce costs</w:t>
      </w:r>
      <w:r w:rsidRPr="00ED57F0">
        <w:rPr>
          <w:u w:val="single"/>
        </w:rPr>
        <w:t xml:space="preserve"> ¶</w:t>
      </w:r>
      <w:r w:rsidRPr="00ED57F0">
        <w:rPr>
          <w:sz w:val="12"/>
        </w:rPr>
        <w:t>Inequality</w:t>
      </w:r>
      <w:r w:rsidRPr="00ED57F0">
        <w:rPr>
          <w:u w:val="single"/>
        </w:rPr>
        <w:t xml:space="preserve"> </w:t>
      </w:r>
      <w:r w:rsidRPr="00ED57F0">
        <w:rPr>
          <w:rStyle w:val="Emphasis"/>
        </w:rPr>
        <w:t xml:space="preserve">In a recession, inequality and relative poverty tend to worsen. This is because </w:t>
      </w:r>
      <w:r w:rsidRPr="00ED57F0">
        <w:rPr>
          <w:rStyle w:val="Emphasis"/>
          <w:highlight w:val="yellow"/>
        </w:rPr>
        <w:t>unemployment is a big cause of relative poverty</w:t>
      </w:r>
      <w:r w:rsidRPr="00ED57F0">
        <w:rPr>
          <w:rStyle w:val="Emphasis"/>
        </w:rPr>
        <w:t xml:space="preserve"> </w:t>
      </w:r>
      <w:r w:rsidRPr="00ED57F0">
        <w:rPr>
          <w:sz w:val="12"/>
        </w:rPr>
        <w:t>(unemployed see fall in incomes)</w:t>
      </w:r>
      <w:r w:rsidRPr="00ED57F0">
        <w:rPr>
          <w:u w:val="single"/>
        </w:rPr>
        <w:t xml:space="preserve"> </w:t>
      </w:r>
      <w:r w:rsidRPr="00ED57F0">
        <w:rPr>
          <w:sz w:val="12"/>
        </w:rPr>
        <w:t>Are there any potential positive effects of a recession?</w:t>
      </w:r>
      <w:r w:rsidRPr="00ED57F0">
        <w:rPr>
          <w:u w:val="single"/>
        </w:rPr>
        <w:t xml:space="preserve"> ¶</w:t>
      </w:r>
      <w:r w:rsidRPr="00ED57F0">
        <w:rPr>
          <w:sz w:val="12"/>
        </w:rPr>
        <w:t>The collapse in Chinese manufacturing in early 2020 led to a sharp fall in air pollution and will have some effect in reducing deaths related to air pollution.</w:t>
      </w:r>
      <w:r w:rsidRPr="00ED57F0">
        <w:rPr>
          <w:u w:val="single"/>
        </w:rPr>
        <w:t xml:space="preserve"> ¶</w:t>
      </w:r>
      <w:r w:rsidRPr="00ED57F0">
        <w:rPr>
          <w:sz w:val="12"/>
        </w:rPr>
        <w:t>Rather ironically, some recessions have shown to increase life expectancy. During the Great Depression, mortality rates in the US fell amongst areas of high unemployment. The reasoning was people spent less on alcohol and cigarettes which damage health. Also, there is a fall in traffic accidents. (NPR – </w:t>
      </w:r>
      <w:hyperlink r:id="rId14" w:history="1">
        <w:r w:rsidRPr="00ED57F0">
          <w:rPr>
            <w:rStyle w:val="Hyperlink"/>
            <w:sz w:val="12"/>
          </w:rPr>
          <w:t>Great Recession, led to lower mortality rates</w:t>
        </w:r>
      </w:hyperlink>
      <w:r w:rsidRPr="00ED57F0">
        <w:rPr>
          <w:sz w:val="12"/>
        </w:rPr>
        <w:t>)’</w:t>
      </w:r>
    </w:p>
    <w:p w14:paraId="54192CB0" w14:textId="4ACCA344" w:rsidR="003637E9" w:rsidRPr="00ED57F0" w:rsidRDefault="003637E9" w:rsidP="003637E9">
      <w:pPr>
        <w:pStyle w:val="Heading1"/>
      </w:pPr>
      <w:r w:rsidRPr="00ED57F0">
        <w:t>Police Unions PIC</w:t>
      </w:r>
    </w:p>
    <w:p w14:paraId="7D76DF53" w14:textId="4C95534C" w:rsidR="00C67557" w:rsidRDefault="003637E9" w:rsidP="003637E9">
      <w:pPr>
        <w:pStyle w:val="Heading4"/>
        <w:rPr>
          <w:rFonts w:asciiTheme="majorHAnsi" w:hAnsiTheme="majorHAnsi" w:cstheme="majorHAnsi"/>
        </w:rPr>
      </w:pPr>
      <w:r w:rsidRPr="00ED57F0">
        <w:rPr>
          <w:rFonts w:asciiTheme="majorHAnsi" w:hAnsiTheme="majorHAnsi" w:cstheme="majorHAnsi"/>
        </w:rPr>
        <w:t xml:space="preserve">CP Text: A just government should </w:t>
      </w:r>
      <w:r w:rsidR="00C67557">
        <w:rPr>
          <w:rFonts w:asciiTheme="majorHAnsi" w:hAnsiTheme="majorHAnsi" w:cstheme="majorHAnsi"/>
        </w:rPr>
        <w:t xml:space="preserve">recognize the unconditional right of all workers to strike </w:t>
      </w:r>
      <w:proofErr w:type="gramStart"/>
      <w:r w:rsidR="00C67557">
        <w:rPr>
          <w:rFonts w:asciiTheme="majorHAnsi" w:hAnsiTheme="majorHAnsi" w:cstheme="majorHAnsi"/>
        </w:rPr>
        <w:t>with the exception of</w:t>
      </w:r>
      <w:proofErr w:type="gramEnd"/>
      <w:r w:rsidR="00C67557">
        <w:rPr>
          <w:rFonts w:asciiTheme="majorHAnsi" w:hAnsiTheme="majorHAnsi" w:cstheme="majorHAnsi"/>
        </w:rPr>
        <w:t xml:space="preserve"> police officers.</w:t>
      </w:r>
    </w:p>
    <w:p w14:paraId="41CF3D9B" w14:textId="77777777" w:rsidR="003637E9" w:rsidRPr="00ED57F0" w:rsidRDefault="003637E9" w:rsidP="003637E9">
      <w:pPr>
        <w:pStyle w:val="Heading4"/>
        <w:rPr>
          <w:rFonts w:asciiTheme="majorHAnsi" w:hAnsiTheme="majorHAnsi" w:cstheme="majorHAnsi"/>
        </w:rPr>
      </w:pPr>
      <w:r w:rsidRPr="00ED57F0">
        <w:rPr>
          <w:rFonts w:asciiTheme="majorHAnsi" w:hAnsiTheme="majorHAnsi" w:cstheme="majorHAnsi"/>
        </w:rPr>
        <w:t>The aff makes police collective bargaining worse and gives more power to police unions.</w:t>
      </w:r>
    </w:p>
    <w:p w14:paraId="467B30B6" w14:textId="77777777" w:rsidR="003637E9" w:rsidRPr="00ED57F0" w:rsidRDefault="003637E9" w:rsidP="003637E9">
      <w:pPr>
        <w:rPr>
          <w:rFonts w:asciiTheme="majorHAnsi" w:hAnsiTheme="majorHAnsi" w:cstheme="majorHAnsi"/>
          <w:color w:val="000000" w:themeColor="text1"/>
          <w:szCs w:val="22"/>
        </w:rPr>
      </w:pPr>
      <w:r w:rsidRPr="00ED57F0">
        <w:rPr>
          <w:rFonts w:asciiTheme="majorHAnsi" w:hAnsiTheme="majorHAnsi" w:cstheme="majorHAnsi"/>
          <w:szCs w:val="22"/>
        </w:rPr>
        <w:t xml:space="preserve">Andrew </w:t>
      </w:r>
      <w:r w:rsidRPr="00ED57F0">
        <w:rPr>
          <w:rFonts w:asciiTheme="majorHAnsi" w:hAnsiTheme="majorHAnsi" w:cstheme="majorHAnsi"/>
          <w:b/>
          <w:bCs/>
          <w:sz w:val="26"/>
          <w:szCs w:val="26"/>
        </w:rPr>
        <w:t>Grim, 20</w:t>
      </w:r>
      <w:r w:rsidRPr="00ED57F0">
        <w:rPr>
          <w:rFonts w:asciiTheme="majorHAnsi" w:hAnsiTheme="majorHAnsi" w:cstheme="majorHAnsi"/>
          <w:szCs w:val="22"/>
        </w:rPr>
        <w:t xml:space="preserve"> </w:t>
      </w:r>
      <w:r w:rsidRPr="00ED57F0">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7F0881F1" w14:textId="77777777" w:rsidR="003637E9" w:rsidRPr="00ED57F0" w:rsidRDefault="003637E9" w:rsidP="003637E9">
      <w:pPr>
        <w:rPr>
          <w:rFonts w:asciiTheme="majorHAnsi" w:hAnsiTheme="majorHAnsi" w:cstheme="majorHAnsi"/>
          <w:szCs w:val="22"/>
        </w:rPr>
      </w:pPr>
      <w:r w:rsidRPr="00ED57F0">
        <w:rPr>
          <w:rFonts w:asciiTheme="majorHAnsi" w:hAnsiTheme="majorHAnsi" w:cstheme="majorHAnsi"/>
          <w:color w:val="000000" w:themeColor="text1"/>
          <w:szCs w:val="22"/>
        </w:rPr>
        <w:t xml:space="preserve">- ("What is The Blue Flue and </w:t>
      </w:r>
      <w:r w:rsidRPr="00ED57F0">
        <w:rPr>
          <w:rFonts w:asciiTheme="majorHAnsi" w:hAnsiTheme="majorHAnsi" w:cstheme="majorHAnsi"/>
          <w:szCs w:val="22"/>
        </w:rPr>
        <w:t>How Has It Increased Police Power," Washington Post, 7-1-2020, 11-2-2021https://www.washingtonpost.com/outlook/2020/07/01/what-is-blue-flu-how-has-it-increased-police-power/)//AW</w:t>
      </w:r>
    </w:p>
    <w:p w14:paraId="046DF3DD" w14:textId="77777777" w:rsidR="003637E9" w:rsidRPr="00ED57F0" w:rsidRDefault="003637E9" w:rsidP="003637E9">
      <w:pPr>
        <w:rPr>
          <w:rFonts w:asciiTheme="majorHAnsi" w:hAnsiTheme="majorHAnsi" w:cstheme="majorHAnsi"/>
          <w:sz w:val="12"/>
          <w:szCs w:val="22"/>
        </w:rPr>
      </w:pPr>
      <w:r w:rsidRPr="00ED57F0">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ED57F0">
        <w:rPr>
          <w:rFonts w:asciiTheme="majorHAnsi" w:hAnsiTheme="majorHAnsi" w:cstheme="majorHAnsi"/>
          <w:szCs w:val="22"/>
          <w:u w:val="single"/>
        </w:rPr>
        <w:t>Police</w:t>
      </w:r>
      <w:r w:rsidRPr="00ED57F0">
        <w:rPr>
          <w:rFonts w:asciiTheme="majorHAnsi" w:hAnsiTheme="majorHAnsi" w:cstheme="majorHAnsi"/>
          <w:sz w:val="12"/>
          <w:szCs w:val="22"/>
        </w:rPr>
        <w:t xml:space="preserve"> Department </w:t>
      </w:r>
      <w:r w:rsidRPr="00ED57F0">
        <w:rPr>
          <w:rFonts w:asciiTheme="majorHAnsi" w:hAnsiTheme="majorHAnsi" w:cstheme="majorHAnsi"/>
          <w:szCs w:val="22"/>
          <w:u w:val="single"/>
        </w:rPr>
        <w:t>officers caught the “</w:t>
      </w:r>
      <w:r w:rsidRPr="00ED57F0">
        <w:rPr>
          <w:rFonts w:asciiTheme="majorHAnsi" w:hAnsiTheme="majorHAnsi" w:cstheme="majorHAnsi"/>
          <w:szCs w:val="22"/>
          <w:highlight w:val="yellow"/>
          <w:u w:val="single"/>
        </w:rPr>
        <w:t>blue flu</w:t>
      </w:r>
      <w:r w:rsidRPr="00ED57F0">
        <w:rPr>
          <w:rFonts w:asciiTheme="majorHAnsi" w:hAnsiTheme="majorHAnsi" w:cstheme="majorHAnsi"/>
          <w:szCs w:val="22"/>
          <w:u w:val="single"/>
        </w:rPr>
        <w:t xml:space="preserve">,” calling out sick en masse to protest the charges </w:t>
      </w:r>
      <w:r w:rsidRPr="00ED57F0">
        <w:rPr>
          <w:rFonts w:asciiTheme="majorHAnsi" w:hAnsiTheme="majorHAnsi" w:cstheme="majorHAnsi"/>
          <w:sz w:val="12"/>
          <w:szCs w:val="22"/>
        </w:rPr>
        <w:t xml:space="preserve">against Rolfe. Such </w:t>
      </w:r>
      <w:r w:rsidRPr="00ED57F0">
        <w:rPr>
          <w:rFonts w:asciiTheme="majorHAnsi" w:hAnsiTheme="majorHAnsi" w:cstheme="majorHAnsi"/>
          <w:szCs w:val="22"/>
          <w:highlight w:val="yellow"/>
          <w:u w:val="single"/>
        </w:rPr>
        <w:t>walkouts constitute</w:t>
      </w:r>
      <w:r w:rsidRPr="00ED57F0">
        <w:rPr>
          <w:rFonts w:asciiTheme="majorHAnsi" w:hAnsiTheme="majorHAnsi" w:cstheme="majorHAnsi"/>
          <w:sz w:val="12"/>
          <w:szCs w:val="22"/>
        </w:rPr>
        <w:t xml:space="preserve">, in effect, </w:t>
      </w:r>
      <w:r w:rsidRPr="00ED57F0">
        <w:rPr>
          <w:rFonts w:asciiTheme="majorHAnsi" w:hAnsiTheme="majorHAnsi" w:cstheme="majorHAnsi"/>
          <w:szCs w:val="22"/>
          <w:highlight w:val="yellow"/>
          <w:u w:val="single"/>
        </w:rPr>
        <w:t>illegal strikes</w:t>
      </w:r>
      <w:r w:rsidRPr="00ED57F0">
        <w:rPr>
          <w:rFonts w:asciiTheme="majorHAnsi" w:hAnsiTheme="majorHAnsi" w:cstheme="majorHAnsi"/>
          <w:sz w:val="12"/>
          <w:szCs w:val="22"/>
        </w:rPr>
        <w:t xml:space="preserve"> </w:t>
      </w:r>
      <w:r w:rsidRPr="00ED57F0">
        <w:rPr>
          <w:rFonts w:asciiTheme="majorHAnsi" w:hAnsiTheme="majorHAnsi" w:cstheme="majorHAnsi"/>
          <w:sz w:val="12"/>
          <w:szCs w:val="22"/>
          <w:highlight w:val="yellow"/>
        </w:rPr>
        <w:t xml:space="preserve">— </w:t>
      </w:r>
      <w:r w:rsidRPr="00ED57F0">
        <w:rPr>
          <w:rFonts w:asciiTheme="majorHAnsi" w:hAnsiTheme="majorHAnsi" w:cstheme="majorHAnsi"/>
          <w:szCs w:val="22"/>
          <w:highlight w:val="yellow"/>
          <w:u w:val="single"/>
        </w:rPr>
        <w:t>laws in all 50 states prohibit police strikes.</w:t>
      </w:r>
      <w:r w:rsidRPr="00ED57F0">
        <w:rPr>
          <w:rFonts w:asciiTheme="majorHAnsi" w:hAnsiTheme="majorHAnsi" w:cstheme="majorHAnsi"/>
          <w:sz w:val="12"/>
          <w:szCs w:val="22"/>
        </w:rPr>
        <w:t xml:space="preserve"> Yet, there is nothing new about </w:t>
      </w:r>
      <w:r w:rsidRPr="00ED57F0">
        <w:rPr>
          <w:rFonts w:asciiTheme="majorHAnsi" w:hAnsiTheme="majorHAnsi" w:cstheme="majorHAnsi"/>
          <w:szCs w:val="22"/>
          <w:highlight w:val="yellow"/>
          <w:u w:val="single"/>
        </w:rPr>
        <w:t>the</w:t>
      </w:r>
      <w:r w:rsidRPr="00ED57F0">
        <w:rPr>
          <w:rFonts w:asciiTheme="majorHAnsi" w:hAnsiTheme="majorHAnsi" w:cstheme="majorHAnsi"/>
          <w:szCs w:val="22"/>
          <w:u w:val="single"/>
        </w:rPr>
        <w:t xml:space="preserve"> </w:t>
      </w:r>
      <w:r w:rsidRPr="00ED57F0">
        <w:rPr>
          <w:rFonts w:asciiTheme="majorHAnsi" w:hAnsiTheme="majorHAnsi" w:cstheme="majorHAnsi"/>
          <w:szCs w:val="22"/>
          <w:highlight w:val="yellow"/>
          <w:u w:val="single"/>
        </w:rPr>
        <w:t>blue flu</w:t>
      </w:r>
      <w:r w:rsidRPr="00ED57F0">
        <w:rPr>
          <w:rFonts w:asciiTheme="majorHAnsi" w:hAnsiTheme="majorHAnsi" w:cstheme="majorHAnsi"/>
          <w:sz w:val="12"/>
          <w:szCs w:val="22"/>
        </w:rPr>
        <w:t xml:space="preserve">. It </w:t>
      </w:r>
      <w:r w:rsidRPr="00ED57F0">
        <w:rPr>
          <w:rStyle w:val="Emphasis"/>
          <w:highlight w:val="yellow"/>
        </w:rPr>
        <w:t>is a strategy</w:t>
      </w:r>
      <w:r w:rsidRPr="00ED57F0">
        <w:rPr>
          <w:rStyle w:val="Emphasis"/>
        </w:rPr>
        <w:t xml:space="preserve"> long </w:t>
      </w:r>
      <w:r w:rsidRPr="00ED57F0">
        <w:rPr>
          <w:rStyle w:val="Emphasis"/>
          <w:highlight w:val="yellow"/>
        </w:rPr>
        <w:t>employed by police unions</w:t>
      </w:r>
      <w:r w:rsidRPr="00ED57F0">
        <w:rPr>
          <w:rStyle w:val="Emphasis"/>
        </w:rPr>
        <w:t xml:space="preserve"> and rank-and-file officer</w:t>
      </w:r>
      <w:r w:rsidRPr="00ED57F0">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matter deeply as we consider police reform today. Historically, </w:t>
      </w:r>
      <w:r w:rsidRPr="00ED57F0">
        <w:rPr>
          <w:rFonts w:asciiTheme="majorHAnsi" w:hAnsiTheme="majorHAnsi" w:cstheme="majorHAnsi"/>
          <w:szCs w:val="22"/>
          <w:u w:val="single"/>
        </w:rPr>
        <w:t xml:space="preserve">blue flu </w:t>
      </w:r>
      <w:r w:rsidRPr="00ED57F0">
        <w:rPr>
          <w:rFonts w:asciiTheme="majorHAnsi" w:hAnsiTheme="majorHAnsi" w:cstheme="majorHAnsi"/>
          <w:szCs w:val="22"/>
          <w:highlight w:val="yellow"/>
          <w:u w:val="single"/>
        </w:rPr>
        <w:t>strikes</w:t>
      </w:r>
      <w:r w:rsidRPr="00ED57F0">
        <w:rPr>
          <w:rFonts w:asciiTheme="majorHAnsi" w:hAnsiTheme="majorHAnsi" w:cstheme="majorHAnsi"/>
          <w:sz w:val="12"/>
          <w:szCs w:val="22"/>
        </w:rPr>
        <w:t xml:space="preserve"> have helped </w:t>
      </w:r>
      <w:r w:rsidRPr="00ED57F0">
        <w:rPr>
          <w:rFonts w:asciiTheme="majorHAnsi" w:hAnsiTheme="majorHAnsi" w:cstheme="majorHAnsi"/>
          <w:szCs w:val="22"/>
          <w:highlight w:val="yellow"/>
          <w:u w:val="single"/>
        </w:rPr>
        <w:t>expand police power</w:t>
      </w:r>
      <w:r w:rsidRPr="00ED57F0">
        <w:rPr>
          <w:rFonts w:asciiTheme="majorHAnsi" w:hAnsiTheme="majorHAnsi" w:cstheme="majorHAnsi"/>
          <w:sz w:val="12"/>
          <w:szCs w:val="22"/>
        </w:rPr>
        <w:t xml:space="preserve">, ultimately </w:t>
      </w:r>
      <w:r w:rsidRPr="00ED57F0">
        <w:rPr>
          <w:rFonts w:asciiTheme="majorHAnsi" w:hAnsiTheme="majorHAnsi" w:cstheme="majorHAnsi"/>
          <w:szCs w:val="22"/>
          <w:highlight w:val="yellow"/>
          <w:u w:val="single"/>
        </w:rPr>
        <w:t>limiting</w:t>
      </w:r>
      <w:r w:rsidRPr="00ED57F0">
        <w:rPr>
          <w:rFonts w:asciiTheme="majorHAnsi" w:hAnsiTheme="majorHAnsi" w:cstheme="majorHAnsi"/>
          <w:szCs w:val="22"/>
          <w:u w:val="single"/>
        </w:rPr>
        <w:t xml:space="preserve"> the </w:t>
      </w:r>
      <w:r w:rsidRPr="00ED57F0">
        <w:rPr>
          <w:rFonts w:asciiTheme="majorHAnsi" w:hAnsiTheme="majorHAnsi" w:cstheme="majorHAnsi"/>
          <w:szCs w:val="22"/>
          <w:highlight w:val="yellow"/>
          <w:u w:val="single"/>
        </w:rPr>
        <w:t>ability</w:t>
      </w:r>
      <w:r w:rsidRPr="00ED57F0">
        <w:rPr>
          <w:rFonts w:asciiTheme="majorHAnsi" w:hAnsiTheme="majorHAnsi" w:cstheme="majorHAnsi"/>
          <w:szCs w:val="22"/>
          <w:u w:val="single"/>
        </w:rPr>
        <w:t xml:space="preserve"> </w:t>
      </w:r>
      <w:r w:rsidRPr="00ED57F0">
        <w:rPr>
          <w:rFonts w:asciiTheme="majorHAnsi" w:hAnsiTheme="majorHAnsi" w:cstheme="majorHAnsi"/>
          <w:szCs w:val="22"/>
          <w:highlight w:val="yellow"/>
          <w:u w:val="single"/>
        </w:rPr>
        <w:t>of</w:t>
      </w:r>
      <w:r w:rsidRPr="00ED57F0">
        <w:rPr>
          <w:rFonts w:asciiTheme="majorHAnsi" w:hAnsiTheme="majorHAnsi" w:cstheme="majorHAnsi"/>
          <w:szCs w:val="22"/>
          <w:u w:val="single"/>
        </w:rPr>
        <w:t xml:space="preserve"> city </w:t>
      </w:r>
      <w:r w:rsidRPr="00ED57F0">
        <w:rPr>
          <w:rFonts w:asciiTheme="majorHAnsi" w:hAnsiTheme="majorHAnsi" w:cstheme="majorHAnsi"/>
          <w:szCs w:val="22"/>
          <w:highlight w:val="yellow"/>
          <w:u w:val="single"/>
        </w:rPr>
        <w:t>governments to reform, constrain or conduct oversight</w:t>
      </w:r>
      <w:r w:rsidRPr="00ED57F0">
        <w:rPr>
          <w:rFonts w:asciiTheme="majorHAnsi" w:hAnsiTheme="majorHAnsi" w:cstheme="majorHAnsi"/>
          <w:szCs w:val="22"/>
          <w:u w:val="single"/>
        </w:rPr>
        <w:t xml:space="preserve"> over the police.</w:t>
      </w:r>
      <w:r w:rsidRPr="00ED57F0">
        <w:rPr>
          <w:rFonts w:asciiTheme="majorHAnsi" w:hAnsiTheme="majorHAnsi" w:cstheme="majorHAnsi"/>
          <w:sz w:val="12"/>
          <w:szCs w:val="22"/>
        </w:rPr>
        <w:t xml:space="preserve"> They allow the </w:t>
      </w:r>
      <w:r w:rsidRPr="00ED57F0">
        <w:rPr>
          <w:rFonts w:asciiTheme="majorHAnsi" w:hAnsiTheme="majorHAnsi" w:cstheme="majorHAnsi"/>
          <w:szCs w:val="22"/>
          <w:u w:val="single"/>
        </w:rPr>
        <w:t>police</w:t>
      </w:r>
      <w:r w:rsidRPr="00ED57F0">
        <w:rPr>
          <w:rFonts w:asciiTheme="majorHAnsi" w:hAnsiTheme="majorHAnsi" w:cstheme="majorHAnsi"/>
          <w:sz w:val="12"/>
          <w:szCs w:val="22"/>
        </w:rPr>
        <w:t xml:space="preserve"> to </w:t>
      </w:r>
      <w:r w:rsidRPr="00ED57F0">
        <w:rPr>
          <w:rFonts w:asciiTheme="majorHAnsi" w:hAnsiTheme="majorHAnsi" w:cstheme="majorHAnsi"/>
          <w:szCs w:val="22"/>
          <w:highlight w:val="yellow"/>
          <w:u w:val="single"/>
        </w:rPr>
        <w:t>leverage</w:t>
      </w:r>
      <w:r w:rsidRPr="00ED57F0">
        <w:rPr>
          <w:rFonts w:asciiTheme="majorHAnsi" w:hAnsiTheme="majorHAnsi" w:cstheme="majorHAnsi"/>
          <w:szCs w:val="22"/>
          <w:u w:val="single"/>
        </w:rPr>
        <w:t xml:space="preserve"> </w:t>
      </w:r>
      <w:r w:rsidRPr="00ED57F0">
        <w:rPr>
          <w:rFonts w:asciiTheme="majorHAnsi" w:hAnsiTheme="majorHAnsi" w:cstheme="majorHAnsi"/>
          <w:szCs w:val="22"/>
          <w:highlight w:val="yellow"/>
          <w:u w:val="single"/>
        </w:rPr>
        <w:t>public fear of crime to extract concessions</w:t>
      </w:r>
      <w:r w:rsidRPr="00ED57F0">
        <w:rPr>
          <w:rFonts w:asciiTheme="majorHAnsi" w:hAnsiTheme="majorHAnsi" w:cstheme="majorHAnsi"/>
          <w:szCs w:val="22"/>
          <w:u w:val="single"/>
        </w:rPr>
        <w:t xml:space="preserve"> from municipalities. </w:t>
      </w:r>
    </w:p>
    <w:p w14:paraId="09311BC3" w14:textId="77777777" w:rsidR="003637E9" w:rsidRPr="00ED57F0" w:rsidRDefault="003637E9" w:rsidP="003637E9"/>
    <w:p w14:paraId="3C02BD57" w14:textId="77777777" w:rsidR="003637E9" w:rsidRPr="00ED57F0" w:rsidRDefault="003637E9" w:rsidP="003637E9">
      <w:pPr>
        <w:pStyle w:val="Heading4"/>
        <w:rPr>
          <w:rFonts w:asciiTheme="majorHAnsi" w:hAnsiTheme="majorHAnsi" w:cstheme="majorHAnsi"/>
        </w:rPr>
      </w:pPr>
      <w:r w:rsidRPr="00ED57F0">
        <w:rPr>
          <w:rFonts w:asciiTheme="majorHAnsi" w:hAnsiTheme="majorHAnsi" w:cstheme="majorHAnsi"/>
        </w:rPr>
        <w:t>Police unions use collective bargaining to reinforce systems of racism and violence. Clark ‘19</w:t>
      </w:r>
    </w:p>
    <w:p w14:paraId="5026809B" w14:textId="77777777" w:rsidR="003637E9" w:rsidRPr="00ED57F0" w:rsidRDefault="003637E9" w:rsidP="003637E9">
      <w:pPr>
        <w:rPr>
          <w:rFonts w:asciiTheme="majorHAnsi" w:hAnsiTheme="majorHAnsi" w:cstheme="majorHAnsi"/>
        </w:rPr>
      </w:pPr>
      <w:r w:rsidRPr="00ED57F0">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15" w:history="1">
        <w:r w:rsidRPr="00ED57F0">
          <w:rPr>
            <w:rStyle w:val="Hyperlink"/>
            <w:rFonts w:asciiTheme="majorHAnsi" w:hAnsiTheme="majorHAnsi" w:cstheme="majorHAnsi"/>
          </w:rPr>
          <w:t>https://theconversation.com/why-police-unions-are-not-part-of-the-american-labor-movement-142538 //accessed 10/20/2021</w:t>
        </w:r>
      </w:hyperlink>
      <w:r w:rsidRPr="00ED57F0">
        <w:rPr>
          <w:rFonts w:asciiTheme="majorHAnsi" w:hAnsiTheme="majorHAnsi" w:cstheme="majorHAnsi"/>
        </w:rPr>
        <w:t xml:space="preserve"> //marlborough jh</w:t>
      </w:r>
    </w:p>
    <w:p w14:paraId="70209784" w14:textId="77777777" w:rsidR="003637E9" w:rsidRPr="00ED57F0" w:rsidRDefault="003637E9" w:rsidP="003637E9">
      <w:pPr>
        <w:rPr>
          <w:rStyle w:val="Emphasis"/>
          <w:rFonts w:asciiTheme="majorHAnsi" w:hAnsiTheme="majorHAnsi" w:cstheme="majorHAnsi"/>
        </w:rPr>
      </w:pPr>
      <w:r w:rsidRPr="00ED57F0">
        <w:rPr>
          <w:rFonts w:asciiTheme="majorHAnsi" w:hAnsiTheme="majorHAnsi" w:cstheme="majorHAnsi"/>
          <w:sz w:val="12"/>
        </w:rPr>
        <w:t xml:space="preserve">In the wake of George Floyd’s death at the hands of a Minneapolis police officer, news reports have suggested </w:t>
      </w:r>
      <w:r w:rsidRPr="00ED57F0">
        <w:rPr>
          <w:rStyle w:val="Emphasis"/>
          <w:rFonts w:asciiTheme="majorHAnsi" w:hAnsiTheme="majorHAnsi" w:cstheme="majorHAnsi"/>
        </w:rPr>
        <w:t>that </w:t>
      </w:r>
      <w:hyperlink r:id="rId16" w:history="1">
        <w:r w:rsidRPr="00ED57F0">
          <w:rPr>
            <w:rStyle w:val="Emphasis"/>
            <w:rFonts w:asciiTheme="majorHAnsi" w:hAnsiTheme="majorHAnsi" w:cstheme="majorHAnsi"/>
            <w:highlight w:val="yellow"/>
          </w:rPr>
          <w:t xml:space="preserve">police unions bear </w:t>
        </w:r>
        <w:r w:rsidRPr="00ED57F0">
          <w:rPr>
            <w:rStyle w:val="Emphasis"/>
            <w:rFonts w:asciiTheme="majorHAnsi" w:hAnsiTheme="majorHAnsi" w:cstheme="majorHAnsi"/>
          </w:rPr>
          <w:t xml:space="preserve">some </w:t>
        </w:r>
        <w:r w:rsidRPr="00ED57F0">
          <w:rPr>
            <w:rStyle w:val="Emphasis"/>
            <w:rFonts w:asciiTheme="majorHAnsi" w:hAnsiTheme="majorHAnsi" w:cstheme="majorHAnsi"/>
          </w:rPr>
          <w:t>o</w:t>
        </w:r>
        <w:r w:rsidRPr="00ED57F0">
          <w:rPr>
            <w:rStyle w:val="Emphasis"/>
            <w:rFonts w:asciiTheme="majorHAnsi" w:hAnsiTheme="majorHAnsi" w:cstheme="majorHAnsi"/>
          </w:rPr>
          <w:t xml:space="preserve">f the </w:t>
        </w:r>
        <w:r w:rsidRPr="00ED57F0">
          <w:rPr>
            <w:rStyle w:val="Emphasis"/>
            <w:rFonts w:asciiTheme="majorHAnsi" w:hAnsiTheme="majorHAnsi" w:cstheme="majorHAnsi"/>
            <w:highlight w:val="yellow"/>
          </w:rPr>
          <w:t>responsibility</w:t>
        </w:r>
      </w:hyperlink>
      <w:r w:rsidRPr="00ED57F0">
        <w:rPr>
          <w:rStyle w:val="Emphasis"/>
          <w:rFonts w:asciiTheme="majorHAnsi" w:hAnsiTheme="majorHAnsi" w:cstheme="majorHAnsi"/>
          <w:highlight w:val="yellow"/>
        </w:rPr>
        <w:t> for</w:t>
      </w:r>
      <w:r w:rsidRPr="00ED57F0">
        <w:rPr>
          <w:rStyle w:val="Emphasis"/>
          <w:rFonts w:asciiTheme="majorHAnsi" w:hAnsiTheme="majorHAnsi" w:cstheme="majorHAnsi"/>
        </w:rPr>
        <w:t xml:space="preserve"> the </w:t>
      </w:r>
      <w:hyperlink r:id="rId17" w:history="1">
        <w:r w:rsidRPr="00ED57F0">
          <w:rPr>
            <w:rStyle w:val="Emphasis"/>
            <w:rFonts w:asciiTheme="majorHAnsi" w:hAnsiTheme="majorHAnsi" w:cstheme="majorHAnsi"/>
            <w:highlight w:val="yellow"/>
          </w:rPr>
          <w:t>violence</w:t>
        </w:r>
        <w:r w:rsidRPr="00ED57F0">
          <w:rPr>
            <w:rStyle w:val="Emphasis"/>
            <w:rFonts w:asciiTheme="majorHAnsi" w:hAnsiTheme="majorHAnsi" w:cstheme="majorHAnsi"/>
          </w:rPr>
          <w:t xml:space="preserve"> perpetrated </w:t>
        </w:r>
        <w:r w:rsidRPr="00ED57F0">
          <w:rPr>
            <w:rStyle w:val="Emphasis"/>
            <w:rFonts w:asciiTheme="majorHAnsi" w:hAnsiTheme="majorHAnsi" w:cstheme="majorHAnsi"/>
            <w:highlight w:val="yellow"/>
          </w:rPr>
          <w:t>against African Americans</w:t>
        </w:r>
      </w:hyperlink>
      <w:r w:rsidRPr="00ED57F0">
        <w:rPr>
          <w:rStyle w:val="Emphasis"/>
          <w:rFonts w:asciiTheme="majorHAnsi" w:hAnsiTheme="majorHAnsi" w:cstheme="majorHAnsi"/>
        </w:rPr>
        <w:t>.</w:t>
      </w:r>
      <w:r w:rsidRPr="00ED57F0">
        <w:rPr>
          <w:rFonts w:asciiTheme="majorHAnsi" w:hAnsiTheme="majorHAnsi" w:cstheme="majorHAnsi"/>
          <w:sz w:val="12"/>
        </w:rPr>
        <w:t xml:space="preserve"> ¶</w:t>
      </w:r>
      <w:r w:rsidRPr="00ED57F0">
        <w:rPr>
          <w:rStyle w:val="Emphasis"/>
          <w:rFonts w:asciiTheme="majorHAnsi" w:hAnsiTheme="majorHAnsi" w:cstheme="majorHAnsi"/>
        </w:rPr>
        <w:t xml:space="preserve">Critics have assailed these </w:t>
      </w:r>
      <w:r w:rsidRPr="00ED57F0">
        <w:rPr>
          <w:rStyle w:val="Emphasis"/>
          <w:rFonts w:asciiTheme="majorHAnsi" w:hAnsiTheme="majorHAnsi" w:cstheme="majorHAnsi"/>
          <w:highlight w:val="yellow"/>
        </w:rPr>
        <w:t>unions</w:t>
      </w:r>
      <w:r w:rsidRPr="00ED57F0">
        <w:rPr>
          <w:rStyle w:val="Emphasis"/>
          <w:rFonts w:asciiTheme="majorHAnsi" w:hAnsiTheme="majorHAnsi" w:cstheme="majorHAnsi"/>
        </w:rPr>
        <w:t xml:space="preserve"> for </w:t>
      </w:r>
      <w:hyperlink r:id="rId18" w:history="1">
        <w:r w:rsidRPr="00ED57F0">
          <w:rPr>
            <w:rStyle w:val="Emphasis"/>
            <w:rFonts w:asciiTheme="majorHAnsi" w:hAnsiTheme="majorHAnsi" w:cstheme="majorHAnsi"/>
            <w:highlight w:val="yellow"/>
          </w:rPr>
          <w:t>protect</w:t>
        </w:r>
        <w:r w:rsidRPr="00ED57F0">
          <w:rPr>
            <w:rStyle w:val="Emphasis"/>
            <w:rFonts w:asciiTheme="majorHAnsi" w:hAnsiTheme="majorHAnsi" w:cstheme="majorHAnsi"/>
          </w:rPr>
          <w:t xml:space="preserve">ing </w:t>
        </w:r>
        <w:r w:rsidRPr="00ED57F0">
          <w:rPr>
            <w:rStyle w:val="Emphasis"/>
            <w:rFonts w:asciiTheme="majorHAnsi" w:hAnsiTheme="majorHAnsi" w:cstheme="majorHAnsi"/>
            <w:highlight w:val="yellow"/>
          </w:rPr>
          <w:t>officers who</w:t>
        </w:r>
        <w:r w:rsidRPr="00ED57F0">
          <w:rPr>
            <w:rStyle w:val="Emphasis"/>
            <w:rFonts w:asciiTheme="majorHAnsi" w:hAnsiTheme="majorHAnsi" w:cstheme="majorHAnsi"/>
          </w:rPr>
          <w:t xml:space="preserve"> have </w:t>
        </w:r>
        <w:r w:rsidRPr="00ED57F0">
          <w:rPr>
            <w:rStyle w:val="Emphasis"/>
            <w:rFonts w:asciiTheme="majorHAnsi" w:hAnsiTheme="majorHAnsi" w:cstheme="majorHAnsi"/>
            <w:highlight w:val="yellow"/>
          </w:rPr>
          <w:t>abuse</w:t>
        </w:r>
        <w:r w:rsidRPr="00ED57F0">
          <w:rPr>
            <w:rStyle w:val="Emphasis"/>
            <w:rFonts w:asciiTheme="majorHAnsi" w:hAnsiTheme="majorHAnsi" w:cstheme="majorHAnsi"/>
          </w:rPr>
          <w:t xml:space="preserve">d their </w:t>
        </w:r>
        <w:r w:rsidRPr="00ED57F0">
          <w:rPr>
            <w:rStyle w:val="Emphasis"/>
            <w:rFonts w:asciiTheme="majorHAnsi" w:hAnsiTheme="majorHAnsi" w:cstheme="majorHAnsi"/>
            <w:highlight w:val="yellow"/>
          </w:rPr>
          <w:t>authority</w:t>
        </w:r>
      </w:hyperlink>
      <w:r w:rsidRPr="00ED57F0">
        <w:rPr>
          <w:rStyle w:val="Emphasis"/>
          <w:rFonts w:asciiTheme="majorHAnsi" w:hAnsiTheme="majorHAnsi" w:cstheme="majorHAnsi"/>
        </w:rPr>
        <w:t xml:space="preserve">. </w:t>
      </w:r>
      <w:r w:rsidRPr="00ED57F0">
        <w:rPr>
          <w:rFonts w:asciiTheme="majorHAnsi" w:hAnsiTheme="majorHAnsi" w:cstheme="majorHAnsi"/>
          <w:sz w:val="12"/>
        </w:rPr>
        <w:t>Derek Chauvin, the former police officer facing </w:t>
      </w:r>
      <w:hyperlink r:id="rId19" w:history="1">
        <w:r w:rsidRPr="00ED57F0">
          <w:rPr>
            <w:rStyle w:val="Hyperlink"/>
            <w:rFonts w:asciiTheme="majorHAnsi" w:hAnsiTheme="majorHAnsi" w:cstheme="majorHAnsi"/>
            <w:sz w:val="12"/>
          </w:rPr>
          <w:t>second-degree murder charges for Floyd’s death</w:t>
        </w:r>
      </w:hyperlink>
      <w:r w:rsidRPr="00ED57F0">
        <w:rPr>
          <w:rFonts w:asciiTheme="majorHAnsi" w:hAnsiTheme="majorHAnsi" w:cstheme="majorHAnsi"/>
          <w:sz w:val="12"/>
        </w:rPr>
        <w:t>, had nearly </w:t>
      </w:r>
      <w:hyperlink r:id="rId20" w:history="1">
        <w:r w:rsidRPr="00ED57F0">
          <w:rPr>
            <w:rStyle w:val="Hyperlink"/>
            <w:rFonts w:asciiTheme="majorHAnsi" w:hAnsiTheme="majorHAnsi" w:cstheme="majorHAnsi"/>
            <w:sz w:val="12"/>
          </w:rPr>
          <w:t>20 complaints filed against him during his career</w:t>
        </w:r>
      </w:hyperlink>
      <w:r w:rsidRPr="00ED57F0">
        <w:rPr>
          <w:rFonts w:asciiTheme="majorHAnsi" w:hAnsiTheme="majorHAnsi" w:cstheme="majorHAnsi"/>
          <w:sz w:val="12"/>
        </w:rPr>
        <w:t> but only received two letters of reprimand. ¶</w:t>
      </w:r>
      <w:r w:rsidRPr="00ED57F0">
        <w:rPr>
          <w:rStyle w:val="Emphasis"/>
          <w:rFonts w:asciiTheme="majorHAnsi" w:hAnsiTheme="majorHAnsi" w:cstheme="majorHAnsi"/>
        </w:rPr>
        <w:t>Many people who support labor unions in principle, who view them as a countervailing force against the power of employers, have only recently </w:t>
      </w:r>
      <w:hyperlink r:id="rId21" w:history="1">
        <w:r w:rsidRPr="00ED57F0">
          <w:rPr>
            <w:rStyle w:val="Emphasis"/>
            <w:rFonts w:asciiTheme="majorHAnsi" w:hAnsiTheme="majorHAnsi" w:cstheme="majorHAnsi"/>
          </w:rPr>
          <w:t xml:space="preserve">come to view </w:t>
        </w:r>
        <w:r w:rsidRPr="00ED57F0">
          <w:rPr>
            <w:rStyle w:val="Emphasis"/>
            <w:rFonts w:asciiTheme="majorHAnsi" w:hAnsiTheme="majorHAnsi" w:cstheme="majorHAnsi"/>
            <w:highlight w:val="yellow"/>
          </w:rPr>
          <w:t>police unions</w:t>
        </w:r>
        <w:r w:rsidRPr="00ED57F0">
          <w:rPr>
            <w:rStyle w:val="Emphasis"/>
            <w:rFonts w:asciiTheme="majorHAnsi" w:hAnsiTheme="majorHAnsi" w:cstheme="majorHAnsi"/>
          </w:rPr>
          <w:t xml:space="preserve"> as problematic</w:t>
        </w:r>
      </w:hyperlink>
      <w:r w:rsidRPr="00ED57F0">
        <w:rPr>
          <w:rStyle w:val="Emphasis"/>
          <w:rFonts w:asciiTheme="majorHAnsi" w:hAnsiTheme="majorHAnsi" w:cstheme="majorHAnsi"/>
        </w:rPr>
        <w:t> – as entities that </w:t>
      </w:r>
      <w:hyperlink r:id="rId22" w:history="1">
        <w:r w:rsidRPr="00ED57F0">
          <w:rPr>
            <w:rStyle w:val="Emphasis"/>
            <w:rFonts w:asciiTheme="majorHAnsi" w:hAnsiTheme="majorHAnsi" w:cstheme="majorHAnsi"/>
            <w:highlight w:val="yellow"/>
          </w:rPr>
          <w:t>perpetuate</w:t>
        </w:r>
        <w:r w:rsidRPr="00ED57F0">
          <w:rPr>
            <w:rStyle w:val="Emphasis"/>
            <w:rFonts w:asciiTheme="majorHAnsi" w:hAnsiTheme="majorHAnsi" w:cstheme="majorHAnsi"/>
          </w:rPr>
          <w:t xml:space="preserve"> a culture of </w:t>
        </w:r>
        <w:r w:rsidRPr="00ED57F0">
          <w:rPr>
            <w:rStyle w:val="Emphasis"/>
            <w:rFonts w:asciiTheme="majorHAnsi" w:hAnsiTheme="majorHAnsi" w:cstheme="majorHAnsi"/>
            <w:highlight w:val="yellow"/>
          </w:rPr>
          <w:t>racism and violence</w:t>
        </w:r>
      </w:hyperlink>
      <w:r w:rsidRPr="00ED57F0">
        <w:rPr>
          <w:rStyle w:val="Emphasis"/>
          <w:rFonts w:asciiTheme="majorHAnsi" w:hAnsiTheme="majorHAnsi" w:cstheme="majorHAnsi"/>
        </w:rPr>
        <w:t>. ¶</w:t>
      </w:r>
      <w:r w:rsidRPr="00ED57F0">
        <w:rPr>
          <w:rFonts w:asciiTheme="majorHAnsi" w:hAnsiTheme="majorHAnsi" w:cstheme="majorHAnsi"/>
          <w:sz w:val="12"/>
        </w:rPr>
        <w:t>But this sentiment reverberates through the history of the U.S. labor movement. As a </w:t>
      </w:r>
      <w:hyperlink r:id="rId23" w:history="1">
        <w:r w:rsidRPr="00ED57F0">
          <w:rPr>
            <w:rStyle w:val="Hyperlink"/>
            <w:rFonts w:asciiTheme="majorHAnsi" w:hAnsiTheme="majorHAnsi" w:cstheme="majorHAnsi"/>
            <w:sz w:val="12"/>
          </w:rPr>
          <w:t>labor scholar</w:t>
        </w:r>
      </w:hyperlink>
      <w:r w:rsidRPr="00ED57F0">
        <w:rPr>
          <w:rFonts w:asciiTheme="majorHAnsi" w:hAnsiTheme="majorHAnsi" w:cstheme="majorHAnsi"/>
          <w:sz w:val="12"/>
        </w:rPr>
        <w:t> who has </w:t>
      </w:r>
      <w:hyperlink r:id="rId24" w:history="1">
        <w:r w:rsidRPr="00ED57F0">
          <w:rPr>
            <w:rStyle w:val="Hyperlink"/>
            <w:rFonts w:asciiTheme="majorHAnsi" w:hAnsiTheme="majorHAnsi" w:cstheme="majorHAnsi"/>
            <w:sz w:val="12"/>
          </w:rPr>
          <w:t>written about unions</w:t>
        </w:r>
      </w:hyperlink>
      <w:r w:rsidRPr="00ED57F0">
        <w:rPr>
          <w:rFonts w:asciiTheme="majorHAnsi" w:hAnsiTheme="majorHAnsi" w:cstheme="majorHAnsi"/>
          <w:sz w:val="12"/>
        </w:rPr>
        <w:t> for </w:t>
      </w:r>
      <w:hyperlink r:id="rId25" w:history="1">
        <w:r w:rsidRPr="00ED57F0">
          <w:rPr>
            <w:rStyle w:val="Hyperlink"/>
            <w:rFonts w:asciiTheme="majorHAnsi" w:hAnsiTheme="majorHAnsi" w:cstheme="majorHAnsi"/>
            <w:sz w:val="12"/>
          </w:rPr>
          <w:t>decades</w:t>
        </w:r>
      </w:hyperlink>
      <w:r w:rsidRPr="00ED57F0">
        <w:rPr>
          <w:rFonts w:asciiTheme="majorHAnsi" w:hAnsiTheme="majorHAnsi" w:cstheme="majorHAnsi"/>
          <w:sz w:val="12"/>
        </w:rPr>
        <w:t xml:space="preserve">, I think this viewpoint can be explained by the fact that </w:t>
      </w:r>
      <w:r w:rsidRPr="00ED57F0">
        <w:rPr>
          <w:rStyle w:val="StyleUnderline"/>
          <w:rFonts w:asciiTheme="majorHAnsi" w:hAnsiTheme="majorHAnsi" w:cstheme="majorHAnsi"/>
        </w:rPr>
        <w:t>police unions differ fundamentally from almost all trade unions in America</w:t>
      </w:r>
      <w:r w:rsidRPr="00ED57F0">
        <w:rPr>
          <w:rFonts w:asciiTheme="majorHAnsi" w:hAnsiTheme="majorHAnsi" w:cstheme="majorHAnsi"/>
          <w:sz w:val="12"/>
        </w:rPr>
        <w:t>.</w:t>
      </w:r>
      <w:r w:rsidRPr="00ED57F0">
        <w:rPr>
          <w:rFonts w:asciiTheme="majorHAnsi" w:hAnsiTheme="majorHAnsi" w:cstheme="majorHAnsi"/>
          <w:b/>
          <w:iCs/>
          <w:u w:val="single"/>
        </w:rPr>
        <w:t xml:space="preserve"> ¶</w:t>
      </w:r>
      <w:r w:rsidRPr="00ED57F0">
        <w:rPr>
          <w:rFonts w:asciiTheme="majorHAnsi" w:hAnsiTheme="majorHAnsi" w:cstheme="majorHAnsi"/>
          <w:sz w:val="12"/>
        </w:rPr>
        <w:t>Foot soldiers for the status quo</w:t>
      </w:r>
      <w:r w:rsidRPr="00ED57F0">
        <w:rPr>
          <w:rFonts w:asciiTheme="majorHAnsi" w:hAnsiTheme="majorHAnsi" w:cstheme="majorHAnsi"/>
          <w:b/>
          <w:iCs/>
          <w:u w:val="single"/>
        </w:rPr>
        <w:t xml:space="preserve"> ¶</w:t>
      </w:r>
      <w:r w:rsidRPr="00ED57F0">
        <w:rPr>
          <w:rFonts w:asciiTheme="majorHAnsi" w:hAnsiTheme="majorHAnsi" w:cstheme="majorHAnsi"/>
          <w:sz w:val="12"/>
        </w:rPr>
        <w:t>For many veterans of the labor movement, </w:t>
      </w:r>
      <w:hyperlink r:id="rId26" w:history="1">
        <w:r w:rsidRPr="00ED57F0">
          <w:rPr>
            <w:rStyle w:val="Emphasis"/>
            <w:rFonts w:asciiTheme="majorHAnsi" w:hAnsiTheme="majorHAnsi" w:cstheme="majorHAnsi"/>
            <w:highlight w:val="yellow"/>
          </w:rPr>
          <w:t>police have been on the wrong side</w:t>
        </w:r>
      </w:hyperlink>
      <w:r w:rsidRPr="00ED57F0">
        <w:rPr>
          <w:rStyle w:val="Emphasis"/>
          <w:rFonts w:asciiTheme="majorHAnsi" w:hAnsiTheme="majorHAnsi" w:cstheme="majorHAnsi"/>
          <w:highlight w:val="yellow"/>
        </w:rPr>
        <w:t> of the</w:t>
      </w:r>
      <w:r w:rsidRPr="00ED57F0">
        <w:rPr>
          <w:rStyle w:val="Emphasis"/>
          <w:rFonts w:asciiTheme="majorHAnsi" w:hAnsiTheme="majorHAnsi" w:cstheme="majorHAnsi"/>
        </w:rPr>
        <w:t xml:space="preserve"> centuries-old </w:t>
      </w:r>
      <w:r w:rsidRPr="00ED57F0">
        <w:rPr>
          <w:rStyle w:val="Emphasis"/>
          <w:rFonts w:asciiTheme="majorHAnsi" w:hAnsiTheme="majorHAnsi" w:cstheme="majorHAnsi"/>
          <w:highlight w:val="yellow"/>
        </w:rPr>
        <w:t>struggle between workers and employers</w:t>
      </w:r>
      <w:r w:rsidRPr="00ED57F0">
        <w:rPr>
          <w:rStyle w:val="Emphasis"/>
          <w:rFonts w:asciiTheme="majorHAnsi" w:hAnsiTheme="majorHAnsi" w:cstheme="majorHAnsi"/>
        </w:rPr>
        <w:t>.</w:t>
      </w:r>
      <w:r w:rsidRPr="00ED57F0">
        <w:rPr>
          <w:rFonts w:asciiTheme="majorHAnsi" w:hAnsiTheme="majorHAnsi" w:cstheme="majorHAnsi"/>
          <w:sz w:val="12"/>
        </w:rPr>
        <w:t> </w:t>
      </w:r>
      <w:hyperlink r:id="rId27" w:history="1">
        <w:r w:rsidRPr="00ED57F0">
          <w:rPr>
            <w:rStyle w:val="Hyperlink"/>
            <w:rFonts w:asciiTheme="majorHAnsi" w:hAnsiTheme="majorHAnsi" w:cstheme="majorHAnsi"/>
            <w:sz w:val="12"/>
          </w:rPr>
          <w:t>Rather than side with other members of the working class</w:t>
        </w:r>
      </w:hyperlink>
      <w:r w:rsidRPr="00ED57F0">
        <w:rPr>
          <w:rFonts w:asciiTheme="majorHAnsi" w:hAnsiTheme="majorHAnsi" w:cstheme="majorHAnsi"/>
          <w:sz w:val="12"/>
        </w:rPr>
        <w:t>, police have used their legal authority to protect businesses and private property, enforcing laws viewed by many as anti-union.</w:t>
      </w:r>
      <w:r w:rsidRPr="00ED57F0">
        <w:rPr>
          <w:rFonts w:asciiTheme="majorHAnsi" w:hAnsiTheme="majorHAnsi" w:cstheme="majorHAnsi"/>
          <w:b/>
          <w:iCs/>
          <w:u w:val="single"/>
        </w:rPr>
        <w:t xml:space="preserve"> ¶</w:t>
      </w:r>
      <w:r w:rsidRPr="00ED57F0">
        <w:rPr>
          <w:rFonts w:asciiTheme="majorHAnsi" w:hAnsiTheme="majorHAnsi" w:cstheme="majorHAnsi"/>
          <w:sz w:val="12"/>
        </w:rPr>
        <w:t>The strain between law enforcement and labor goes back to the origins of </w:t>
      </w:r>
      <w:hyperlink r:id="rId28" w:history="1">
        <w:r w:rsidRPr="00ED57F0">
          <w:rPr>
            <w:rStyle w:val="Hyperlink"/>
            <w:rFonts w:asciiTheme="majorHAnsi" w:hAnsiTheme="majorHAnsi" w:cstheme="majorHAnsi"/>
            <w:sz w:val="12"/>
          </w:rPr>
          <w:t>American unions in the mid 19th century</w:t>
        </w:r>
      </w:hyperlink>
      <w:r w:rsidRPr="00ED57F0">
        <w:rPr>
          <w:rFonts w:asciiTheme="majorHAnsi" w:hAnsiTheme="majorHAnsi" w:cstheme="majorHAnsi"/>
          <w:sz w:val="12"/>
        </w:rPr>
        <w:t>. Workers formed unions to fight for wage increases, reduced working hours and humane working conditions.</w:t>
      </w:r>
      <w:r w:rsidRPr="00ED57F0">
        <w:rPr>
          <w:rFonts w:asciiTheme="majorHAnsi" w:hAnsiTheme="majorHAnsi" w:cstheme="majorHAnsi"/>
          <w:b/>
          <w:iCs/>
          <w:u w:val="single"/>
        </w:rPr>
        <w:t xml:space="preserve"> ¶</w:t>
      </w:r>
      <w:r w:rsidRPr="00ED57F0">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29" w:history="1">
        <w:r w:rsidRPr="00ED57F0">
          <w:rPr>
            <w:rStyle w:val="StyleUnderline"/>
            <w:rFonts w:asciiTheme="majorHAnsi" w:hAnsiTheme="majorHAnsi" w:cstheme="majorHAnsi"/>
          </w:rPr>
          <w:t>police officers were the foot soldiers</w:t>
        </w:r>
      </w:hyperlink>
      <w:r w:rsidRPr="00ED57F0">
        <w:rPr>
          <w:rStyle w:val="StyleUnderline"/>
          <w:rFonts w:asciiTheme="majorHAnsi" w:hAnsiTheme="majorHAnsi" w:cstheme="majorHAnsi"/>
        </w:rPr>
        <w:t> who defended the status quo.</w:t>
      </w:r>
      <w:r w:rsidRPr="00ED57F0">
        <w:rPr>
          <w:rFonts w:asciiTheme="majorHAnsi" w:hAnsiTheme="majorHAnsi" w:cstheme="majorHAnsi"/>
          <w:b/>
          <w:iCs/>
          <w:u w:val="single"/>
        </w:rPr>
        <w:t xml:space="preserve"> ¶</w:t>
      </w:r>
      <w:r w:rsidRPr="00ED57F0">
        <w:rPr>
          <w:rStyle w:val="Emphasis"/>
          <w:rFonts w:asciiTheme="majorHAnsi" w:hAnsiTheme="majorHAnsi" w:cstheme="majorHAnsi"/>
        </w:rPr>
        <w:t>When workers managed to form unions, companies called on local police to disperse union gatherings, marches and picket lines, using </w:t>
      </w:r>
      <w:hyperlink r:id="rId30" w:history="1">
        <w:r w:rsidRPr="00ED57F0">
          <w:rPr>
            <w:rStyle w:val="Emphasis"/>
            <w:rFonts w:asciiTheme="majorHAnsi" w:hAnsiTheme="majorHAnsi" w:cstheme="majorHAnsi"/>
          </w:rPr>
          <w:t>violence and mass arrests to break the will of strikers</w:t>
        </w:r>
      </w:hyperlink>
      <w:r w:rsidRPr="00ED57F0">
        <w:rPr>
          <w:rFonts w:asciiTheme="majorHAnsi" w:hAnsiTheme="majorHAnsi" w:cstheme="majorHAnsi"/>
          <w:sz w:val="12"/>
        </w:rPr>
        <w:t>.</w:t>
      </w:r>
      <w:r w:rsidRPr="00ED57F0">
        <w:rPr>
          <w:rFonts w:asciiTheme="majorHAnsi" w:hAnsiTheme="majorHAnsi" w:cstheme="majorHAnsi"/>
          <w:b/>
          <w:iCs/>
          <w:u w:val="single"/>
        </w:rPr>
        <w:t xml:space="preserve"> ¶</w:t>
      </w:r>
      <w:r w:rsidRPr="00ED57F0">
        <w:rPr>
          <w:rFonts w:asciiTheme="majorHAnsi" w:hAnsiTheme="majorHAnsi" w:cstheme="majorHAnsi"/>
          <w:sz w:val="12"/>
        </w:rPr>
        <w:t>A narrow focus</w:t>
      </w:r>
      <w:r w:rsidRPr="00ED57F0">
        <w:rPr>
          <w:rFonts w:asciiTheme="majorHAnsi" w:hAnsiTheme="majorHAnsi" w:cstheme="majorHAnsi"/>
          <w:b/>
          <w:iCs/>
          <w:u w:val="single"/>
        </w:rPr>
        <w:t xml:space="preserve"> ¶</w:t>
      </w:r>
      <w:r w:rsidRPr="00ED57F0">
        <w:rPr>
          <w:rStyle w:val="Emphasis"/>
          <w:rFonts w:asciiTheme="majorHAnsi" w:hAnsiTheme="majorHAnsi" w:cstheme="majorHAnsi"/>
          <w:highlight w:val="yellow"/>
        </w:rPr>
        <w:t>Police work is</w:t>
      </w:r>
      <w:r w:rsidRPr="00ED57F0">
        <w:rPr>
          <w:rStyle w:val="Emphasis"/>
          <w:rFonts w:asciiTheme="majorHAnsi" w:hAnsiTheme="majorHAnsi" w:cstheme="majorHAnsi"/>
        </w:rPr>
        <w:t xml:space="preserve"> a </w:t>
      </w:r>
      <w:r w:rsidRPr="00ED57F0">
        <w:rPr>
          <w:rStyle w:val="Emphasis"/>
          <w:rFonts w:asciiTheme="majorHAnsi" w:hAnsiTheme="majorHAnsi" w:cstheme="majorHAnsi"/>
          <w:highlight w:val="yellow"/>
        </w:rPr>
        <w:t>fundamentally conservative</w:t>
      </w:r>
      <w:r w:rsidRPr="00ED57F0">
        <w:rPr>
          <w:rStyle w:val="Emphasis"/>
          <w:rFonts w:asciiTheme="majorHAnsi" w:hAnsiTheme="majorHAnsi" w:cstheme="majorHAnsi"/>
        </w:rPr>
        <w:t xml:space="preserve"> act</w:t>
      </w:r>
      <w:r w:rsidRPr="00ED57F0">
        <w:rPr>
          <w:rFonts w:asciiTheme="majorHAnsi" w:hAnsiTheme="majorHAnsi" w:cstheme="majorHAnsi"/>
          <w:sz w:val="12"/>
        </w:rPr>
        <w:t>. And police officers tend to be politically conservative and Republican.</w:t>
      </w:r>
      <w:r w:rsidRPr="00ED57F0">
        <w:rPr>
          <w:rFonts w:asciiTheme="majorHAnsi" w:hAnsiTheme="majorHAnsi" w:cstheme="majorHAnsi"/>
          <w:b/>
          <w:iCs/>
          <w:u w:val="single"/>
        </w:rPr>
        <w:t xml:space="preserve"> ¶</w:t>
      </w:r>
      <w:r w:rsidRPr="00ED57F0">
        <w:rPr>
          <w:rFonts w:asciiTheme="majorHAnsi" w:hAnsiTheme="majorHAnsi" w:cstheme="majorHAnsi"/>
          <w:sz w:val="12"/>
        </w:rPr>
        <w:t>A poll of police </w:t>
      </w:r>
      <w:hyperlink r:id="rId31" w:history="1">
        <w:r w:rsidRPr="00ED57F0">
          <w:rPr>
            <w:rStyle w:val="Hyperlink"/>
            <w:rFonts w:asciiTheme="majorHAnsi" w:hAnsiTheme="majorHAnsi" w:cstheme="majorHAnsi"/>
            <w:sz w:val="12"/>
          </w:rPr>
          <w:t>conducted in September 2016 by POLICE Magazine</w:t>
        </w:r>
      </w:hyperlink>
      <w:r w:rsidRPr="00ED57F0">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32" w:history="1">
        <w:r w:rsidRPr="00ED57F0">
          <w:rPr>
            <w:rStyle w:val="Hyperlink"/>
            <w:rFonts w:asciiTheme="majorHAnsi" w:hAnsiTheme="majorHAnsi" w:cstheme="majorHAnsi"/>
            <w:sz w:val="12"/>
          </w:rPr>
          <w:t>all endorsed Trump’s candidacy in 2016</w:t>
        </w:r>
      </w:hyperlink>
      <w:r w:rsidRPr="00ED57F0">
        <w:rPr>
          <w:rFonts w:asciiTheme="majorHAnsi" w:hAnsiTheme="majorHAnsi" w:cstheme="majorHAnsi"/>
          <w:sz w:val="12"/>
        </w:rPr>
        <w:t>.</w:t>
      </w:r>
      <w:r w:rsidRPr="00ED57F0">
        <w:rPr>
          <w:rFonts w:asciiTheme="majorHAnsi" w:hAnsiTheme="majorHAnsi" w:cstheme="majorHAnsi"/>
          <w:b/>
          <w:iCs/>
          <w:u w:val="single"/>
        </w:rPr>
        <w:t xml:space="preserve"> ¶</w:t>
      </w:r>
      <w:r w:rsidRPr="00ED57F0">
        <w:rPr>
          <w:rFonts w:asciiTheme="majorHAnsi" w:hAnsiTheme="majorHAnsi" w:cstheme="majorHAnsi"/>
          <w:sz w:val="12"/>
        </w:rPr>
        <w:t>This contrasts sharply with the 39% share of all </w:t>
      </w:r>
      <w:hyperlink r:id="rId33" w:history="1">
        <w:r w:rsidRPr="00ED57F0">
          <w:rPr>
            <w:rStyle w:val="Hyperlink"/>
            <w:rFonts w:asciiTheme="majorHAnsi" w:hAnsiTheme="majorHAnsi" w:cstheme="majorHAnsi"/>
            <w:sz w:val="12"/>
          </w:rPr>
          <w:t>union voters who voted for Trump</w:t>
        </w:r>
      </w:hyperlink>
      <w:r w:rsidRPr="00ED57F0">
        <w:rPr>
          <w:rFonts w:asciiTheme="majorHAnsi" w:hAnsiTheme="majorHAnsi" w:cstheme="majorHAnsi"/>
          <w:sz w:val="12"/>
        </w:rPr>
        <w:t> and the fact that every other union which made an </w:t>
      </w:r>
      <w:hyperlink r:id="rId34" w:history="1">
        <w:r w:rsidRPr="00ED57F0">
          <w:rPr>
            <w:rStyle w:val="Hyperlink"/>
            <w:rFonts w:asciiTheme="majorHAnsi" w:hAnsiTheme="majorHAnsi" w:cstheme="majorHAnsi"/>
            <w:sz w:val="12"/>
          </w:rPr>
          <w:t>endorsement supported Hillary Clinton</w:t>
        </w:r>
      </w:hyperlink>
      <w:r w:rsidRPr="00ED57F0">
        <w:rPr>
          <w:rFonts w:asciiTheme="majorHAnsi" w:hAnsiTheme="majorHAnsi" w:cstheme="majorHAnsi"/>
          <w:sz w:val="12"/>
        </w:rPr>
        <w:t>.</w:t>
      </w:r>
      <w:r w:rsidRPr="00ED57F0">
        <w:rPr>
          <w:rFonts w:asciiTheme="majorHAnsi" w:hAnsiTheme="majorHAnsi" w:cstheme="majorHAnsi"/>
          <w:b/>
          <w:iCs/>
          <w:u w:val="single"/>
        </w:rPr>
        <w:t xml:space="preserve"> ¶</w:t>
      </w:r>
      <w:r w:rsidRPr="00ED57F0">
        <w:rPr>
          <w:rStyle w:val="StyleUnderline"/>
          <w:rFonts w:asciiTheme="majorHAnsi" w:hAnsiTheme="majorHAnsi" w:cstheme="majorHAnsi"/>
          <w:highlight w:val="yellow"/>
        </w:rPr>
        <w:t>Exclusively protecting the interests of their members, without consideration for other</w:t>
      </w:r>
      <w:r w:rsidRPr="00ED57F0">
        <w:rPr>
          <w:rStyle w:val="StyleUnderline"/>
          <w:rFonts w:asciiTheme="majorHAnsi" w:hAnsiTheme="majorHAnsi" w:cstheme="majorHAnsi"/>
        </w:rPr>
        <w:t xml:space="preserve"> worker</w:t>
      </w:r>
      <w:r w:rsidRPr="00ED57F0">
        <w:rPr>
          <w:rStyle w:val="StyleUnderline"/>
          <w:rFonts w:asciiTheme="majorHAnsi" w:hAnsiTheme="majorHAnsi" w:cstheme="majorHAnsi"/>
          <w:highlight w:val="yellow"/>
        </w:rPr>
        <w:t>s</w:t>
      </w:r>
      <w:r w:rsidRPr="00ED57F0">
        <w:rPr>
          <w:rStyle w:val="StyleUnderline"/>
          <w:rFonts w:asciiTheme="majorHAnsi" w:hAnsiTheme="majorHAnsi" w:cstheme="majorHAnsi"/>
        </w:rPr>
        <w:t xml:space="preserve">, also </w:t>
      </w:r>
      <w:r w:rsidRPr="00ED57F0">
        <w:rPr>
          <w:rStyle w:val="StyleUnderline"/>
          <w:rFonts w:asciiTheme="majorHAnsi" w:hAnsiTheme="majorHAnsi" w:cstheme="majorHAnsi"/>
          <w:highlight w:val="yellow"/>
        </w:rPr>
        <w:t>sets police unions apart</w:t>
      </w:r>
      <w:r w:rsidRPr="00ED57F0">
        <w:rPr>
          <w:rStyle w:val="StyleUnderline"/>
          <w:rFonts w:asciiTheme="majorHAnsi" w:hAnsiTheme="majorHAnsi" w:cstheme="majorHAnsi"/>
        </w:rPr>
        <w:t xml:space="preserve"> from other labor group</w:t>
      </w:r>
      <w:r w:rsidRPr="00ED57F0">
        <w:rPr>
          <w:rFonts w:asciiTheme="majorHAnsi" w:hAnsiTheme="majorHAnsi" w:cstheme="majorHAnsi"/>
          <w:sz w:val="12"/>
        </w:rPr>
        <w:t xml:space="preserve">s. Yes, the first priority of any union is to fight for their members, but </w:t>
      </w:r>
      <w:r w:rsidRPr="00ED57F0">
        <w:rPr>
          <w:rStyle w:val="StyleUnderline"/>
          <w:rFonts w:asciiTheme="majorHAnsi" w:hAnsiTheme="majorHAnsi" w:cstheme="majorHAnsi"/>
        </w:rPr>
        <w:t xml:space="preserve">most </w:t>
      </w:r>
      <w:r w:rsidRPr="00ED57F0">
        <w:rPr>
          <w:rStyle w:val="StyleUnderline"/>
          <w:rFonts w:asciiTheme="majorHAnsi" w:hAnsiTheme="majorHAnsi" w:cstheme="majorHAnsi"/>
          <w:highlight w:val="yellow"/>
        </w:rPr>
        <w:t>other unions see that fight in the context of a </w:t>
      </w:r>
      <w:hyperlink r:id="rId35" w:history="1">
        <w:r w:rsidRPr="00ED57F0">
          <w:rPr>
            <w:rStyle w:val="StyleUnderline"/>
            <w:rFonts w:asciiTheme="majorHAnsi" w:hAnsiTheme="majorHAnsi" w:cstheme="majorHAnsi"/>
            <w:highlight w:val="yellow"/>
          </w:rPr>
          <w:t xml:space="preserve">larger movement </w:t>
        </w:r>
        <w:r w:rsidRPr="00ED57F0">
          <w:rPr>
            <w:rStyle w:val="StyleUnderline"/>
            <w:rFonts w:asciiTheme="majorHAnsi" w:hAnsiTheme="majorHAnsi" w:cstheme="majorHAnsi"/>
          </w:rPr>
          <w:t>that fights for all workers</w:t>
        </w:r>
      </w:hyperlink>
      <w:r w:rsidRPr="00ED57F0">
        <w:rPr>
          <w:rStyle w:val="StyleUnderline"/>
          <w:rFonts w:asciiTheme="majorHAnsi" w:hAnsiTheme="majorHAnsi" w:cstheme="majorHAnsi"/>
        </w:rPr>
        <w:t>. ¶</w:t>
      </w:r>
      <w:r w:rsidRPr="00ED57F0">
        <w:rPr>
          <w:rFonts w:asciiTheme="majorHAnsi" w:hAnsiTheme="majorHAnsi" w:cstheme="majorHAnsi"/>
          <w:sz w:val="12"/>
        </w:rPr>
        <w:t>Police unions do not see themselves as </w:t>
      </w:r>
      <w:hyperlink r:id="rId36" w:history="1">
        <w:r w:rsidRPr="00ED57F0">
          <w:rPr>
            <w:rStyle w:val="Hyperlink"/>
            <w:rFonts w:asciiTheme="majorHAnsi" w:hAnsiTheme="majorHAnsi" w:cstheme="majorHAnsi"/>
            <w:sz w:val="12"/>
          </w:rPr>
          <w:t>part of this movement</w:t>
        </w:r>
      </w:hyperlink>
      <w:r w:rsidRPr="00ED57F0">
        <w:rPr>
          <w:rFonts w:asciiTheme="majorHAnsi" w:hAnsiTheme="majorHAnsi" w:cstheme="majorHAnsi"/>
          <w:sz w:val="12"/>
        </w:rPr>
        <w:t>. With one exception – the </w:t>
      </w:r>
      <w:hyperlink r:id="rId37" w:history="1">
        <w:r w:rsidRPr="00ED57F0">
          <w:rPr>
            <w:rStyle w:val="Hyperlink"/>
            <w:rFonts w:asciiTheme="majorHAnsi" w:hAnsiTheme="majorHAnsi" w:cstheme="majorHAnsi"/>
            <w:sz w:val="12"/>
          </w:rPr>
          <w:t>International Union of Police Associations</w:t>
        </w:r>
      </w:hyperlink>
      <w:r w:rsidRPr="00ED57F0">
        <w:rPr>
          <w:rFonts w:asciiTheme="majorHAnsi" w:hAnsiTheme="majorHAnsi" w:cstheme="majorHAnsi"/>
          <w:sz w:val="12"/>
        </w:rPr>
        <w:t>, which represents just </w:t>
      </w:r>
      <w:hyperlink r:id="rId38" w:history="1">
        <w:r w:rsidRPr="00ED57F0">
          <w:rPr>
            <w:rStyle w:val="Hyperlink"/>
            <w:rFonts w:asciiTheme="majorHAnsi" w:hAnsiTheme="majorHAnsi" w:cstheme="majorHAnsi"/>
            <w:sz w:val="12"/>
          </w:rPr>
          <w:t>2.7% of American police</w:t>
        </w:r>
      </w:hyperlink>
      <w:r w:rsidRPr="00ED57F0">
        <w:rPr>
          <w:rFonts w:asciiTheme="majorHAnsi" w:hAnsiTheme="majorHAnsi" w:cstheme="majorHAnsi"/>
          <w:sz w:val="12"/>
        </w:rPr>
        <w:t> – law enforcement unions are not affiliated with the AFL-CIO, the U.S. labor body that unites all unions.</w:t>
      </w:r>
      <w:r w:rsidRPr="00ED57F0">
        <w:rPr>
          <w:rFonts w:asciiTheme="majorHAnsi" w:hAnsiTheme="majorHAnsi" w:cstheme="majorHAnsi"/>
          <w:u w:val="single"/>
        </w:rPr>
        <w:t xml:space="preserve"> ¶</w:t>
      </w:r>
      <w:r w:rsidRPr="00ED57F0">
        <w:rPr>
          <w:rFonts w:asciiTheme="majorHAnsi" w:hAnsiTheme="majorHAnsi" w:cstheme="majorHAnsi"/>
          <w:sz w:val="12"/>
        </w:rPr>
        <w:t>Alternative justice system</w:t>
      </w:r>
      <w:r w:rsidRPr="00ED57F0">
        <w:rPr>
          <w:rFonts w:asciiTheme="majorHAnsi" w:hAnsiTheme="majorHAnsi" w:cstheme="majorHAnsi"/>
          <w:u w:val="single"/>
        </w:rPr>
        <w:t xml:space="preserve"> ¶</w:t>
      </w:r>
      <w:r w:rsidRPr="00ED57F0">
        <w:rPr>
          <w:rStyle w:val="Emphasis"/>
          <w:rFonts w:asciiTheme="majorHAnsi" w:hAnsiTheme="majorHAnsi" w:cstheme="majorHAnsi"/>
        </w:rPr>
        <w:t xml:space="preserve">A central concern with </w:t>
      </w:r>
      <w:r w:rsidRPr="00ED57F0">
        <w:rPr>
          <w:rStyle w:val="Emphasis"/>
          <w:rFonts w:asciiTheme="majorHAnsi" w:hAnsiTheme="majorHAnsi" w:cstheme="majorHAnsi"/>
          <w:highlight w:val="yellow"/>
        </w:rPr>
        <w:t>police unions</w:t>
      </w:r>
      <w:r w:rsidRPr="00ED57F0">
        <w:rPr>
          <w:rStyle w:val="Emphasis"/>
          <w:rFonts w:asciiTheme="majorHAnsi" w:hAnsiTheme="majorHAnsi" w:cstheme="majorHAnsi"/>
        </w:rPr>
        <w:t xml:space="preserve"> is that they </w:t>
      </w:r>
      <w:r w:rsidRPr="00ED57F0">
        <w:rPr>
          <w:rStyle w:val="Emphasis"/>
          <w:rFonts w:asciiTheme="majorHAnsi" w:hAnsiTheme="majorHAnsi" w:cstheme="majorHAnsi"/>
          <w:highlight w:val="yellow"/>
        </w:rPr>
        <w:t>use collective bargaining</w:t>
      </w:r>
      <w:r w:rsidRPr="00ED57F0">
        <w:rPr>
          <w:rStyle w:val="Emphasis"/>
          <w:rFonts w:asciiTheme="majorHAnsi" w:hAnsiTheme="majorHAnsi" w:cstheme="majorHAnsi"/>
        </w:rPr>
        <w:t xml:space="preserve"> </w:t>
      </w:r>
      <w:r w:rsidRPr="00ED57F0">
        <w:rPr>
          <w:rStyle w:val="Emphasis"/>
          <w:rFonts w:asciiTheme="majorHAnsi" w:hAnsiTheme="majorHAnsi" w:cstheme="majorHAnsi"/>
          <w:highlight w:val="yellow"/>
        </w:rPr>
        <w:t>to</w:t>
      </w:r>
      <w:r w:rsidRPr="00ED57F0">
        <w:rPr>
          <w:rStyle w:val="Emphasis"/>
          <w:rFonts w:asciiTheme="majorHAnsi" w:hAnsiTheme="majorHAnsi" w:cstheme="majorHAnsi"/>
        </w:rPr>
        <w:t xml:space="preserve"> negotiate contracts that </w:t>
      </w:r>
      <w:r w:rsidRPr="00ED57F0">
        <w:rPr>
          <w:rStyle w:val="Emphasis"/>
          <w:rFonts w:asciiTheme="majorHAnsi" w:hAnsiTheme="majorHAnsi" w:cstheme="majorHAnsi"/>
          <w:highlight w:val="yellow"/>
        </w:rPr>
        <w:t>reduce</w:t>
      </w:r>
      <w:r w:rsidRPr="00ED57F0">
        <w:rPr>
          <w:rStyle w:val="Emphasis"/>
          <w:rFonts w:asciiTheme="majorHAnsi" w:hAnsiTheme="majorHAnsi" w:cstheme="majorHAnsi"/>
        </w:rPr>
        <w:t xml:space="preserve"> police </w:t>
      </w:r>
      <w:r w:rsidRPr="00ED57F0">
        <w:rPr>
          <w:rStyle w:val="Emphasis"/>
          <w:rFonts w:asciiTheme="majorHAnsi" w:hAnsiTheme="majorHAnsi" w:cstheme="majorHAnsi"/>
          <w:highlight w:val="yellow"/>
        </w:rPr>
        <w:t>transparency and accountability</w:t>
      </w:r>
      <w:r w:rsidRPr="00ED57F0">
        <w:rPr>
          <w:rFonts w:asciiTheme="majorHAnsi" w:hAnsiTheme="majorHAnsi" w:cstheme="majorHAnsi"/>
          <w:sz w:val="12"/>
          <w:highlight w:val="yellow"/>
        </w:rPr>
        <w:t>.</w:t>
      </w:r>
      <w:r w:rsidRPr="00ED57F0">
        <w:rPr>
          <w:rFonts w:asciiTheme="majorHAnsi" w:hAnsiTheme="majorHAnsi" w:cstheme="majorHAnsi"/>
          <w:sz w:val="12"/>
        </w:rPr>
        <w:t xml:space="preserve"> </w:t>
      </w:r>
      <w:r w:rsidRPr="00ED57F0">
        <w:rPr>
          <w:rStyle w:val="Emphasis"/>
          <w:rFonts w:asciiTheme="majorHAnsi" w:hAnsiTheme="majorHAnsi" w:cstheme="majorHAnsi"/>
        </w:rPr>
        <w:t>This allows officers who engage in excessive violence to </w:t>
      </w:r>
      <w:hyperlink r:id="rId39" w:history="1">
        <w:r w:rsidRPr="00ED57F0">
          <w:rPr>
            <w:rStyle w:val="Emphasis"/>
            <w:rFonts w:asciiTheme="majorHAnsi" w:hAnsiTheme="majorHAnsi" w:cstheme="majorHAnsi"/>
          </w:rPr>
          <w:t>avoid the consequences of their actions</w:t>
        </w:r>
      </w:hyperlink>
      <w:r w:rsidRPr="00ED57F0">
        <w:rPr>
          <w:rStyle w:val="Emphasis"/>
          <w:rFonts w:asciiTheme="majorHAnsi" w:hAnsiTheme="majorHAnsi" w:cstheme="majorHAnsi"/>
        </w:rPr>
        <w:t> and remain on the job. ¶</w:t>
      </w:r>
      <w:r w:rsidRPr="00ED57F0">
        <w:rPr>
          <w:rFonts w:asciiTheme="majorHAnsi" w:hAnsiTheme="majorHAnsi" w:cstheme="majorHAnsi"/>
          <w:sz w:val="12"/>
        </w:rPr>
        <w:t xml:space="preserve">In a way, </w:t>
      </w:r>
      <w:r w:rsidRPr="00ED57F0">
        <w:rPr>
          <w:rStyle w:val="Emphasis"/>
          <w:rFonts w:asciiTheme="majorHAnsi" w:hAnsiTheme="majorHAnsi" w:cstheme="majorHAnsi"/>
        </w:rPr>
        <w:t xml:space="preserve">some police </w:t>
      </w:r>
      <w:r w:rsidRPr="00ED57F0">
        <w:rPr>
          <w:rStyle w:val="Emphasis"/>
          <w:rFonts w:asciiTheme="majorHAnsi" w:hAnsiTheme="majorHAnsi" w:cstheme="majorHAnsi"/>
          <w:highlight w:val="yellow"/>
        </w:rPr>
        <w:t>unions</w:t>
      </w:r>
      <w:r w:rsidRPr="00ED57F0">
        <w:rPr>
          <w:rStyle w:val="Emphasis"/>
          <w:rFonts w:asciiTheme="majorHAnsi" w:hAnsiTheme="majorHAnsi" w:cstheme="majorHAnsi"/>
        </w:rPr>
        <w:t xml:space="preserve"> have </w:t>
      </w:r>
      <w:r w:rsidRPr="00ED57F0">
        <w:rPr>
          <w:rStyle w:val="Emphasis"/>
          <w:rFonts w:asciiTheme="majorHAnsi" w:hAnsiTheme="majorHAnsi" w:cstheme="majorHAnsi"/>
          <w:highlight w:val="yellow"/>
        </w:rPr>
        <w:t>create</w:t>
      </w:r>
      <w:r w:rsidRPr="00ED57F0">
        <w:rPr>
          <w:rStyle w:val="Emphasis"/>
          <w:rFonts w:asciiTheme="majorHAnsi" w:hAnsiTheme="majorHAnsi" w:cstheme="majorHAnsi"/>
        </w:rPr>
        <w:t xml:space="preserve">d </w:t>
      </w:r>
      <w:r w:rsidRPr="00ED57F0">
        <w:rPr>
          <w:rStyle w:val="Emphasis"/>
          <w:rFonts w:asciiTheme="majorHAnsi" w:hAnsiTheme="majorHAnsi" w:cstheme="majorHAnsi"/>
          <w:highlight w:val="yellow"/>
        </w:rPr>
        <w:t>an </w:t>
      </w:r>
      <w:hyperlink r:id="rId40" w:history="1">
        <w:r w:rsidRPr="00ED57F0">
          <w:rPr>
            <w:rStyle w:val="Emphasis"/>
            <w:rFonts w:asciiTheme="majorHAnsi" w:hAnsiTheme="majorHAnsi" w:cstheme="majorHAnsi"/>
            <w:highlight w:val="yellow"/>
          </w:rPr>
          <w:t>alternative justice system</w:t>
        </w:r>
      </w:hyperlink>
      <w:r w:rsidRPr="00ED57F0">
        <w:rPr>
          <w:rStyle w:val="Emphasis"/>
          <w:rFonts w:asciiTheme="majorHAnsi" w:hAnsiTheme="majorHAnsi" w:cstheme="majorHAnsi"/>
          <w:highlight w:val="yellow"/>
        </w:rPr>
        <w:t> that prevents</w:t>
      </w:r>
      <w:r w:rsidRPr="00ED57F0">
        <w:rPr>
          <w:rStyle w:val="Emphasis"/>
          <w:rFonts w:asciiTheme="majorHAnsi" w:hAnsiTheme="majorHAnsi" w:cstheme="majorHAnsi"/>
        </w:rPr>
        <w:t xml:space="preserve"> police departments and </w:t>
      </w:r>
      <w:r w:rsidRPr="00ED57F0">
        <w:rPr>
          <w:rStyle w:val="Emphasis"/>
          <w:rFonts w:asciiTheme="majorHAnsi" w:hAnsiTheme="majorHAnsi" w:cstheme="majorHAnsi"/>
          <w:highlight w:val="yellow"/>
        </w:rPr>
        <w:t>municipalities from disciplining</w:t>
      </w:r>
      <w:r w:rsidRPr="00ED57F0">
        <w:rPr>
          <w:rStyle w:val="Emphasis"/>
          <w:rFonts w:asciiTheme="majorHAnsi" w:hAnsiTheme="majorHAnsi" w:cstheme="majorHAnsi"/>
        </w:rPr>
        <w:t xml:space="preserve"> or discharging </w:t>
      </w:r>
      <w:r w:rsidRPr="00ED57F0">
        <w:rPr>
          <w:rStyle w:val="Emphasis"/>
          <w:rFonts w:asciiTheme="majorHAnsi" w:hAnsiTheme="majorHAnsi" w:cstheme="majorHAnsi"/>
          <w:highlight w:val="yellow"/>
        </w:rPr>
        <w:t xml:space="preserve">officers who </w:t>
      </w:r>
      <w:r w:rsidRPr="00ED57F0">
        <w:rPr>
          <w:rStyle w:val="Emphasis"/>
          <w:rFonts w:asciiTheme="majorHAnsi" w:hAnsiTheme="majorHAnsi" w:cstheme="majorHAnsi"/>
        </w:rPr>
        <w:t xml:space="preserve">have </w:t>
      </w:r>
      <w:r w:rsidRPr="00ED57F0">
        <w:rPr>
          <w:rStyle w:val="Emphasis"/>
          <w:rFonts w:asciiTheme="majorHAnsi" w:hAnsiTheme="majorHAnsi" w:cstheme="majorHAnsi"/>
          <w:highlight w:val="yellow"/>
        </w:rPr>
        <w:t>commit</w:t>
      </w:r>
      <w:r w:rsidRPr="00ED57F0">
        <w:rPr>
          <w:rStyle w:val="Emphasis"/>
          <w:rFonts w:asciiTheme="majorHAnsi" w:hAnsiTheme="majorHAnsi" w:cstheme="majorHAnsi"/>
        </w:rPr>
        <w:t>ted</w:t>
      </w:r>
      <w:r w:rsidRPr="00ED57F0">
        <w:rPr>
          <w:rStyle w:val="Emphasis"/>
          <w:rFonts w:asciiTheme="majorHAnsi" w:hAnsiTheme="majorHAnsi" w:cstheme="majorHAnsi"/>
          <w:highlight w:val="yellow"/>
        </w:rPr>
        <w:t xml:space="preserve"> crimes</w:t>
      </w:r>
      <w:r w:rsidRPr="00ED57F0">
        <w:rPr>
          <w:rStyle w:val="Emphasis"/>
          <w:rFonts w:asciiTheme="majorHAnsi" w:hAnsiTheme="majorHAnsi" w:cstheme="majorHAnsi"/>
        </w:rPr>
        <w:t xml:space="preserve"> against the people they are sworn to serve. ¶</w:t>
      </w:r>
      <w:r w:rsidRPr="00ED57F0">
        <w:rPr>
          <w:rFonts w:asciiTheme="majorHAnsi" w:hAnsiTheme="majorHAnsi" w:cstheme="majorHAnsi"/>
          <w:sz w:val="12"/>
        </w:rPr>
        <w:t>In Minneapolis, residents filed more than </w:t>
      </w:r>
      <w:hyperlink r:id="rId41" w:history="1">
        <w:r w:rsidRPr="00ED57F0">
          <w:rPr>
            <w:rStyle w:val="Hyperlink"/>
            <w:rFonts w:asciiTheme="majorHAnsi" w:hAnsiTheme="majorHAnsi" w:cstheme="majorHAnsi"/>
            <w:sz w:val="12"/>
          </w:rPr>
          <w:t>2,600 misconduct complaints</w:t>
        </w:r>
      </w:hyperlink>
      <w:r w:rsidRPr="00ED57F0">
        <w:rPr>
          <w:rFonts w:asciiTheme="majorHAnsi" w:hAnsiTheme="majorHAnsi" w:cstheme="majorHAnsi"/>
          <w:sz w:val="12"/>
        </w:rPr>
        <w:t> against police officers between 2012 and 2020. But only 12 of those grievances resulted in discipline. The most significant </w:t>
      </w:r>
      <w:hyperlink r:id="rId42" w:history="1">
        <w:r w:rsidRPr="00ED57F0">
          <w:rPr>
            <w:rStyle w:val="Hyperlink"/>
            <w:rFonts w:asciiTheme="majorHAnsi" w:hAnsiTheme="majorHAnsi" w:cstheme="majorHAnsi"/>
            <w:sz w:val="12"/>
          </w:rPr>
          <w:t>punishment any officer received was a 40-hour suspension</w:t>
        </w:r>
      </w:hyperlink>
      <w:r w:rsidRPr="00ED57F0">
        <w:rPr>
          <w:rFonts w:asciiTheme="majorHAnsi" w:hAnsiTheme="majorHAnsi" w:cstheme="majorHAnsi"/>
          <w:sz w:val="12"/>
        </w:rPr>
        <w:t>.</w:t>
      </w:r>
      <w:r w:rsidRPr="00ED57F0">
        <w:rPr>
          <w:rFonts w:asciiTheme="majorHAnsi" w:hAnsiTheme="majorHAnsi" w:cstheme="majorHAnsi"/>
          <w:b/>
          <w:iCs/>
          <w:u w:val="single"/>
        </w:rPr>
        <w:t xml:space="preserve"> ¶</w:t>
      </w:r>
      <w:r w:rsidRPr="00ED57F0">
        <w:rPr>
          <w:rFonts w:asciiTheme="majorHAnsi" w:hAnsiTheme="majorHAnsi" w:cstheme="majorHAnsi"/>
          <w:sz w:val="12"/>
        </w:rPr>
        <w:t>Besides collective bargaining</w:t>
      </w:r>
      <w:r w:rsidRPr="00ED57F0">
        <w:rPr>
          <w:rStyle w:val="StyleUnderline"/>
          <w:rFonts w:asciiTheme="majorHAnsi" w:hAnsiTheme="majorHAnsi" w:cstheme="majorHAnsi"/>
        </w:rPr>
        <w:t>, police have used the political process – including </w:t>
      </w:r>
      <w:hyperlink r:id="rId43" w:history="1">
        <w:r w:rsidRPr="00ED57F0">
          <w:rPr>
            <w:rStyle w:val="StyleUnderline"/>
            <w:rFonts w:asciiTheme="majorHAnsi" w:hAnsiTheme="majorHAnsi" w:cstheme="majorHAnsi"/>
          </w:rPr>
          <w:t>candidate endorsements and lobbying</w:t>
        </w:r>
      </w:hyperlink>
      <w:r w:rsidRPr="00ED57F0">
        <w:rPr>
          <w:rStyle w:val="StyleUnderline"/>
          <w:rFonts w:asciiTheme="majorHAnsi" w:hAnsiTheme="majorHAnsi" w:cstheme="majorHAnsi"/>
        </w:rPr>
        <w:t> – to secure local and state legislation that protects their members and quells efforts to provide greater police accountability. ¶</w:t>
      </w:r>
      <w:r w:rsidRPr="00ED57F0">
        <w:rPr>
          <w:rFonts w:asciiTheme="majorHAnsi" w:hAnsiTheme="majorHAnsi" w:cstheme="majorHAnsi"/>
          <w:sz w:val="12"/>
        </w:rPr>
        <w:t>Police officers are a formidable political force because they represent </w:t>
      </w:r>
      <w:hyperlink r:id="rId44" w:history="1">
        <w:r w:rsidRPr="00ED57F0">
          <w:rPr>
            <w:rStyle w:val="Hyperlink"/>
            <w:rFonts w:asciiTheme="majorHAnsi" w:hAnsiTheme="majorHAnsi" w:cstheme="majorHAnsi"/>
            <w:sz w:val="12"/>
          </w:rPr>
          <w:t>the principle of law and order</w:t>
        </w:r>
      </w:hyperlink>
      <w:r w:rsidRPr="00ED57F0">
        <w:rPr>
          <w:rFonts w:asciiTheme="majorHAnsi" w:hAnsiTheme="majorHAnsi" w:cstheme="majorHAnsi"/>
          <w:sz w:val="12"/>
        </w:rPr>
        <w:t xml:space="preserve">. </w:t>
      </w:r>
      <w:r w:rsidRPr="00ED57F0">
        <w:rPr>
          <w:rStyle w:val="StyleUnderline"/>
          <w:rFonts w:asciiTheme="majorHAnsi" w:hAnsiTheme="majorHAnsi" w:cstheme="majorHAnsi"/>
        </w:rPr>
        <w:t>Candidates endorsed by the police unions can claim they are the law and order candidate. Once these candidates win office, police unions have </w:t>
      </w:r>
      <w:hyperlink r:id="rId45" w:history="1">
        <w:r w:rsidRPr="00ED57F0">
          <w:rPr>
            <w:rStyle w:val="StyleUnderline"/>
            <w:rFonts w:asciiTheme="majorHAnsi" w:hAnsiTheme="majorHAnsi" w:cstheme="majorHAnsi"/>
          </w:rPr>
          <w:t>significant leverage to lobby for policies</w:t>
        </w:r>
      </w:hyperlink>
      <w:r w:rsidRPr="00ED57F0">
        <w:rPr>
          <w:rStyle w:val="StyleUnderline"/>
          <w:rFonts w:asciiTheme="majorHAnsi" w:hAnsiTheme="majorHAnsi" w:cstheme="majorHAnsi"/>
        </w:rPr>
        <w:t> they support or block those they oppose.</w:t>
      </w:r>
      <w:r w:rsidRPr="00ED57F0">
        <w:rPr>
          <w:rFonts w:asciiTheme="majorHAnsi" w:hAnsiTheme="majorHAnsi" w:cstheme="majorHAnsi"/>
          <w:u w:val="single"/>
        </w:rPr>
        <w:t xml:space="preserve"> ¶</w:t>
      </w:r>
      <w:r w:rsidRPr="00ED57F0">
        <w:rPr>
          <w:rFonts w:asciiTheme="majorHAnsi" w:hAnsiTheme="majorHAnsi" w:cstheme="majorHAnsi"/>
          <w:sz w:val="12"/>
        </w:rPr>
        <w:t xml:space="preserve">Because of this power, critics claim that </w:t>
      </w:r>
      <w:r w:rsidRPr="00ED57F0">
        <w:rPr>
          <w:rStyle w:val="StyleUnderline"/>
          <w:rFonts w:asciiTheme="majorHAnsi" w:hAnsiTheme="majorHAnsi" w:cstheme="majorHAnsi"/>
        </w:rPr>
        <w:t>police unions don’t feel accountable to the citizens they serve.</w:t>
      </w:r>
      <w:r w:rsidRPr="00ED57F0">
        <w:rPr>
          <w:rFonts w:asciiTheme="majorHAnsi" w:hAnsiTheme="majorHAnsi" w:cstheme="majorHAnsi"/>
          <w:sz w:val="12"/>
        </w:rPr>
        <w:t xml:space="preserve"> An attorney who sued the Minneapolis Police Department on behalf of a Black resident who was </w:t>
      </w:r>
      <w:hyperlink r:id="rId46" w:history="1">
        <w:r w:rsidRPr="00ED57F0">
          <w:rPr>
            <w:rStyle w:val="Hyperlink"/>
            <w:rFonts w:asciiTheme="majorHAnsi" w:hAnsiTheme="majorHAnsi" w:cstheme="majorHAnsi"/>
            <w:sz w:val="12"/>
          </w:rPr>
          <w:t>severely beaten by police officers</w:t>
        </w:r>
      </w:hyperlink>
      <w:r w:rsidRPr="00ED57F0">
        <w:rPr>
          <w:rFonts w:asciiTheme="majorHAnsi" w:hAnsiTheme="majorHAnsi" w:cstheme="majorHAnsi"/>
          <w:sz w:val="12"/>
        </w:rPr>
        <w:t xml:space="preserve"> said that he is convinced that Minneapolis </w:t>
      </w:r>
      <w:r w:rsidRPr="00ED57F0">
        <w:rPr>
          <w:rStyle w:val="StyleUnderline"/>
          <w:rFonts w:asciiTheme="majorHAnsi" w:hAnsiTheme="majorHAnsi" w:cstheme="majorHAnsi"/>
        </w:rPr>
        <w:t>“officers think they don’t have to abide by their own training and rules when dealing with the public.”</w:t>
      </w:r>
      <w:r w:rsidRPr="00ED57F0">
        <w:rPr>
          <w:rFonts w:asciiTheme="majorHAnsi" w:hAnsiTheme="majorHAnsi" w:cstheme="majorHAnsi"/>
          <w:u w:val="single"/>
        </w:rPr>
        <w:t xml:space="preserve"> ¶</w:t>
      </w:r>
      <w:r w:rsidRPr="00ED57F0">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7" w:history="1">
        <w:r w:rsidRPr="00ED57F0">
          <w:rPr>
            <w:rStyle w:val="Hyperlink"/>
            <w:rFonts w:asciiTheme="majorHAnsi" w:hAnsiTheme="majorHAnsi" w:cstheme="majorHAnsi"/>
            <w:sz w:val="12"/>
          </w:rPr>
          <w:t>unions oppose expulsion</w:t>
        </w:r>
      </w:hyperlink>
      <w:r w:rsidRPr="00ED57F0">
        <w:rPr>
          <w:rFonts w:asciiTheme="majorHAnsi" w:hAnsiTheme="majorHAnsi" w:cstheme="majorHAnsi"/>
          <w:sz w:val="12"/>
        </w:rPr>
        <w:t>. They argue that the labor movement can have a greater impact on a police union that is inside the “House of Labor.”</w:t>
      </w:r>
      <w:r w:rsidRPr="00ED57F0">
        <w:rPr>
          <w:rFonts w:asciiTheme="majorHAnsi" w:hAnsiTheme="majorHAnsi" w:cstheme="majorHAnsi"/>
          <w:u w:val="single"/>
        </w:rPr>
        <w:t xml:space="preserve"> ¶</w:t>
      </w:r>
      <w:r w:rsidRPr="00ED57F0">
        <w:rPr>
          <w:rFonts w:asciiTheme="majorHAnsi" w:hAnsiTheme="majorHAnsi" w:cstheme="majorHAnsi"/>
          <w:sz w:val="12"/>
        </w:rPr>
        <w:t xml:space="preserve">In any case, </w:t>
      </w:r>
      <w:r w:rsidRPr="00ED57F0">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2D61A1A9" w14:textId="77777777" w:rsidR="003637E9" w:rsidRPr="00ED57F0" w:rsidRDefault="003637E9" w:rsidP="003637E9">
      <w:pPr>
        <w:rPr>
          <w:rFonts w:asciiTheme="majorHAnsi" w:hAnsiTheme="majorHAnsi" w:cstheme="majorHAnsi"/>
        </w:rPr>
      </w:pPr>
    </w:p>
    <w:p w14:paraId="158389DE" w14:textId="77777777" w:rsidR="003637E9" w:rsidRPr="00ED57F0" w:rsidRDefault="003637E9" w:rsidP="003637E9">
      <w:pPr>
        <w:pStyle w:val="Heading4"/>
        <w:rPr>
          <w:rFonts w:asciiTheme="majorHAnsi" w:hAnsiTheme="majorHAnsi" w:cstheme="majorHAnsi"/>
        </w:rPr>
      </w:pPr>
      <w:r w:rsidRPr="00ED57F0">
        <w:rPr>
          <w:rFonts w:asciiTheme="majorHAnsi" w:hAnsiTheme="majorHAnsi" w:cstheme="majorHAnsi"/>
        </w:rPr>
        <w:t>Police backed by unions are more violent than non-unionized police. Ingraham ’20.</w:t>
      </w:r>
    </w:p>
    <w:p w14:paraId="724CC956" w14:textId="77777777" w:rsidR="003637E9" w:rsidRPr="00ED57F0" w:rsidRDefault="003637E9" w:rsidP="003637E9">
      <w:pPr>
        <w:rPr>
          <w:rFonts w:asciiTheme="majorHAnsi" w:hAnsiTheme="majorHAnsi" w:cstheme="majorHAnsi"/>
        </w:rPr>
      </w:pPr>
      <w:r w:rsidRPr="00ED57F0">
        <w:rPr>
          <w:rFonts w:asciiTheme="majorHAnsi" w:hAnsiTheme="majorHAnsi" w:cstheme="majorHAnsi"/>
        </w:rPr>
        <w:t>Christopher Ingraham [Reporter]  20. ("Police Unions and Police Misconduct: What the Research Says About the Connection," Washington Post, 6-10-2020, 10-27-2021 https://www.washingtonpost.com/business/2020/06/10/police-unions-violence-research-george-floyd/)//AW</w:t>
      </w:r>
    </w:p>
    <w:p w14:paraId="06D4D138" w14:textId="77777777" w:rsidR="003637E9" w:rsidRPr="00ED57F0" w:rsidRDefault="003637E9" w:rsidP="003637E9">
      <w:pPr>
        <w:rPr>
          <w:rFonts w:asciiTheme="majorHAnsi" w:hAnsiTheme="majorHAnsi" w:cstheme="majorHAnsi"/>
          <w:sz w:val="12"/>
          <w:szCs w:val="22"/>
        </w:rPr>
      </w:pPr>
      <w:r w:rsidRPr="00ED57F0">
        <w:rPr>
          <w:rFonts w:asciiTheme="majorHAnsi" w:hAnsiTheme="majorHAnsi" w:cstheme="majorHAnsi"/>
          <w:sz w:val="12"/>
          <w:szCs w:val="22"/>
        </w:rPr>
        <w:t xml:space="preserve">Some of the most shocking images to emerge from </w:t>
      </w:r>
      <w:r w:rsidRPr="00ED57F0">
        <w:rPr>
          <w:rFonts w:asciiTheme="majorHAnsi" w:hAnsiTheme="majorHAnsi" w:cstheme="majorHAnsi"/>
          <w:sz w:val="12"/>
          <w:szCs w:val="22"/>
          <w:highlight w:val="yellow"/>
        </w:rPr>
        <w:t>t</w:t>
      </w:r>
      <w:r w:rsidRPr="00ED57F0">
        <w:rPr>
          <w:rFonts w:asciiTheme="majorHAnsi" w:hAnsiTheme="majorHAnsi" w:cstheme="majorHAnsi"/>
          <w:sz w:val="12"/>
          <w:szCs w:val="22"/>
        </w:rPr>
        <w:t>he</w:t>
      </w:r>
      <w:r w:rsidRPr="00ED57F0">
        <w:rPr>
          <w:rFonts w:asciiTheme="majorHAnsi" w:hAnsiTheme="majorHAnsi" w:cstheme="majorHAnsi"/>
          <w:sz w:val="12"/>
          <w:szCs w:val="22"/>
          <w:highlight w:val="yellow"/>
        </w:rPr>
        <w:t xml:space="preserve"> </w:t>
      </w:r>
      <w:r w:rsidRPr="00ED57F0">
        <w:rPr>
          <w:rFonts w:asciiTheme="majorHAnsi" w:hAnsiTheme="majorHAnsi" w:cstheme="majorHAnsi"/>
          <w:szCs w:val="22"/>
          <w:highlight w:val="yellow"/>
          <w:u w:val="single"/>
        </w:rPr>
        <w:t>demonstrations</w:t>
      </w:r>
      <w:r w:rsidRPr="00ED57F0">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ED57F0">
        <w:rPr>
          <w:rFonts w:asciiTheme="majorHAnsi" w:hAnsiTheme="majorHAnsi" w:cstheme="majorHAnsi"/>
          <w:szCs w:val="22"/>
          <w:highlight w:val="yellow"/>
          <w:u w:val="single"/>
        </w:rPr>
        <w:t>escalated calls for police reform</w:t>
      </w:r>
      <w:r w:rsidRPr="00ED57F0">
        <w:rPr>
          <w:rFonts w:asciiTheme="majorHAnsi" w:hAnsiTheme="majorHAnsi" w:cstheme="majorHAnsi"/>
          <w:sz w:val="12"/>
          <w:szCs w:val="22"/>
          <w:highlight w:val="yellow"/>
        </w:rPr>
        <w:t>.</w:t>
      </w:r>
      <w:r w:rsidRPr="00ED57F0">
        <w:rPr>
          <w:rFonts w:asciiTheme="majorHAnsi" w:hAnsiTheme="majorHAnsi" w:cstheme="majorHAnsi"/>
          <w:sz w:val="12"/>
          <w:szCs w:val="22"/>
        </w:rPr>
        <w:t xml:space="preserve"> But </w:t>
      </w:r>
      <w:r w:rsidRPr="00ED57F0">
        <w:rPr>
          <w:rFonts w:asciiTheme="majorHAnsi" w:hAnsiTheme="majorHAnsi" w:cstheme="majorHAnsi"/>
          <w:szCs w:val="22"/>
          <w:highlight w:val="yellow"/>
          <w:u w:val="single"/>
        </w:rPr>
        <w:t>police unions tend to be resistant to such efforts</w:t>
      </w:r>
      <w:r w:rsidRPr="00ED57F0">
        <w:rPr>
          <w:rFonts w:asciiTheme="majorHAnsi" w:hAnsiTheme="majorHAnsi" w:cstheme="majorHAnsi"/>
          <w:sz w:val="12"/>
          <w:szCs w:val="22"/>
        </w:rPr>
        <w:t xml:space="preserve">, as their mandate is </w:t>
      </w:r>
      <w:r w:rsidRPr="00ED57F0">
        <w:rPr>
          <w:rFonts w:asciiTheme="majorHAnsi" w:hAnsiTheme="majorHAnsi" w:cstheme="majorHAnsi"/>
          <w:szCs w:val="22"/>
          <w:u w:val="single"/>
        </w:rPr>
        <w:t xml:space="preserve">to protect the interests of their members </w:t>
      </w:r>
      <w:r w:rsidRPr="00ED57F0">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ED57F0">
        <w:rPr>
          <w:rFonts w:asciiTheme="majorHAnsi" w:hAnsiTheme="majorHAnsi" w:cstheme="majorHAnsi"/>
          <w:szCs w:val="22"/>
          <w:u w:val="single"/>
        </w:rPr>
        <w:t xml:space="preserve">Virtually </w:t>
      </w:r>
      <w:r w:rsidRPr="00ED57F0">
        <w:rPr>
          <w:rFonts w:asciiTheme="majorHAnsi" w:hAnsiTheme="majorHAnsi" w:cstheme="majorHAnsi"/>
          <w:b/>
          <w:bCs/>
          <w:szCs w:val="22"/>
          <w:u w:val="single"/>
        </w:rPr>
        <w:t xml:space="preserve">all </w:t>
      </w:r>
      <w:r w:rsidRPr="00ED57F0">
        <w:rPr>
          <w:rFonts w:asciiTheme="majorHAnsi" w:hAnsiTheme="majorHAnsi" w:cstheme="majorHAnsi"/>
          <w:szCs w:val="22"/>
          <w:u w:val="single"/>
        </w:rPr>
        <w:t xml:space="preserve">of the </w:t>
      </w:r>
      <w:r w:rsidRPr="00ED57F0">
        <w:rPr>
          <w:rFonts w:asciiTheme="majorHAnsi" w:hAnsiTheme="majorHAnsi" w:cstheme="majorHAnsi"/>
          <w:b/>
          <w:bCs/>
          <w:szCs w:val="22"/>
          <w:u w:val="single"/>
        </w:rPr>
        <w:t>published items</w:t>
      </w:r>
      <w:r w:rsidRPr="00ED57F0">
        <w:rPr>
          <w:rFonts w:asciiTheme="majorHAnsi" w:hAnsiTheme="majorHAnsi" w:cstheme="majorHAnsi"/>
          <w:szCs w:val="22"/>
          <w:u w:val="single"/>
        </w:rPr>
        <w:t xml:space="preserve"> that express an opinion </w:t>
      </w:r>
      <w:r w:rsidRPr="00ED57F0">
        <w:rPr>
          <w:rFonts w:asciiTheme="majorHAnsi" w:hAnsiTheme="majorHAnsi" w:cstheme="majorHAnsi"/>
          <w:b/>
          <w:bCs/>
          <w:szCs w:val="22"/>
          <w:u w:val="single"/>
        </w:rPr>
        <w:t>on the impact of police unions regard them as having a negative effect</w:t>
      </w:r>
      <w:r w:rsidRPr="00ED57F0">
        <w:rPr>
          <w:rFonts w:asciiTheme="majorHAnsi" w:hAnsiTheme="majorHAnsi" w:cstheme="majorHAnsi"/>
          <w:szCs w:val="22"/>
          <w:u w:val="single"/>
        </w:rPr>
        <w:t xml:space="preserve">, particularly </w:t>
      </w:r>
      <w:r w:rsidRPr="00ED57F0">
        <w:rPr>
          <w:rFonts w:asciiTheme="majorHAnsi" w:hAnsiTheme="majorHAnsi" w:cstheme="majorHAnsi"/>
          <w:b/>
          <w:bCs/>
          <w:szCs w:val="22"/>
          <w:u w:val="single"/>
        </w:rPr>
        <w:t>on innovation, accountability, and police — community relations</w:t>
      </w:r>
      <w:r w:rsidRPr="00ED57F0">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ED57F0">
        <w:rPr>
          <w:rFonts w:asciiTheme="majorHAnsi" w:hAnsiTheme="majorHAnsi" w:cstheme="majorHAnsi"/>
          <w:szCs w:val="22"/>
          <w:highlight w:val="yellow"/>
          <w:u w:val="single"/>
        </w:rPr>
        <w:t>Unionization emboldens violent officers</w:t>
      </w:r>
      <w:r w:rsidRPr="00ED57F0">
        <w:rPr>
          <w:rFonts w:asciiTheme="majorHAnsi" w:hAnsiTheme="majorHAnsi" w:cstheme="majorHAnsi"/>
          <w:szCs w:val="22"/>
          <w:u w:val="single"/>
        </w:rPr>
        <w:t xml:space="preserve"> A recent</w:t>
      </w:r>
      <w:r w:rsidRPr="00ED57F0">
        <w:rPr>
          <w:rFonts w:asciiTheme="majorHAnsi" w:hAnsiTheme="majorHAnsi" w:cstheme="majorHAnsi"/>
          <w:sz w:val="12"/>
          <w:szCs w:val="22"/>
        </w:rPr>
        <w:t xml:space="preserve"> University of Chicago working </w:t>
      </w:r>
      <w:r w:rsidRPr="00ED57F0">
        <w:rPr>
          <w:rFonts w:asciiTheme="majorHAnsi" w:hAnsiTheme="majorHAnsi" w:cstheme="majorHAnsi"/>
          <w:szCs w:val="22"/>
          <w:u w:val="single"/>
        </w:rPr>
        <w:t xml:space="preserve">paper found </w:t>
      </w:r>
      <w:r w:rsidRPr="00ED57F0">
        <w:rPr>
          <w:rFonts w:asciiTheme="majorHAnsi" w:hAnsiTheme="majorHAnsi" w:cstheme="majorHAnsi"/>
          <w:szCs w:val="22"/>
          <w:highlight w:val="yellow"/>
          <w:u w:val="single"/>
        </w:rPr>
        <w:t>violent misconduct</w:t>
      </w:r>
      <w:r w:rsidRPr="00ED57F0">
        <w:rPr>
          <w:rFonts w:asciiTheme="majorHAnsi" w:hAnsiTheme="majorHAnsi" w:cstheme="majorHAnsi"/>
          <w:szCs w:val="22"/>
          <w:u w:val="single"/>
        </w:rPr>
        <w:t xml:space="preserve"> among sheriff’s officers </w:t>
      </w:r>
      <w:r w:rsidRPr="00ED57F0">
        <w:rPr>
          <w:rFonts w:asciiTheme="majorHAnsi" w:hAnsiTheme="majorHAnsi" w:cstheme="majorHAnsi"/>
          <w:szCs w:val="22"/>
          <w:highlight w:val="yellow"/>
          <w:u w:val="single"/>
        </w:rPr>
        <w:t xml:space="preserve">increased </w:t>
      </w:r>
      <w:r w:rsidRPr="00ED57F0">
        <w:rPr>
          <w:rFonts w:asciiTheme="majorHAnsi" w:hAnsiTheme="majorHAnsi" w:cstheme="majorHAnsi"/>
          <w:szCs w:val="22"/>
          <w:u w:val="single"/>
        </w:rPr>
        <w:t xml:space="preserve">about </w:t>
      </w:r>
      <w:r w:rsidRPr="00ED57F0">
        <w:rPr>
          <w:rFonts w:asciiTheme="majorHAnsi" w:hAnsiTheme="majorHAnsi" w:cstheme="majorHAnsi"/>
          <w:szCs w:val="22"/>
          <w:highlight w:val="yellow"/>
          <w:u w:val="single"/>
        </w:rPr>
        <w:t>40 percent after</w:t>
      </w:r>
      <w:r w:rsidRPr="00ED57F0">
        <w:rPr>
          <w:rFonts w:asciiTheme="majorHAnsi" w:hAnsiTheme="majorHAnsi" w:cstheme="majorHAnsi"/>
          <w:szCs w:val="22"/>
          <w:u w:val="single"/>
        </w:rPr>
        <w:t xml:space="preserve"> a state supreme court ruling </w:t>
      </w:r>
      <w:r w:rsidRPr="00ED57F0">
        <w:rPr>
          <w:rFonts w:asciiTheme="majorHAnsi" w:hAnsiTheme="majorHAnsi" w:cstheme="majorHAnsi"/>
          <w:szCs w:val="22"/>
          <w:highlight w:val="yellow"/>
          <w:u w:val="single"/>
        </w:rPr>
        <w:t>allowing</w:t>
      </w:r>
      <w:r w:rsidRPr="00ED57F0">
        <w:rPr>
          <w:rFonts w:asciiTheme="majorHAnsi" w:hAnsiTheme="majorHAnsi" w:cstheme="majorHAnsi"/>
          <w:szCs w:val="22"/>
          <w:u w:val="single"/>
        </w:rPr>
        <w:t xml:space="preserve"> the </w:t>
      </w:r>
      <w:r w:rsidRPr="00ED57F0">
        <w:rPr>
          <w:rFonts w:asciiTheme="majorHAnsi" w:hAnsiTheme="majorHAnsi" w:cstheme="majorHAnsi"/>
          <w:szCs w:val="22"/>
          <w:highlight w:val="yellow"/>
          <w:u w:val="single"/>
        </w:rPr>
        <w:t>officers to unionize</w:t>
      </w:r>
      <w:r w:rsidRPr="00ED57F0">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ED57F0">
        <w:rPr>
          <w:rFonts w:asciiTheme="majorHAnsi" w:hAnsiTheme="majorHAnsi" w:cstheme="majorHAnsi"/>
          <w:szCs w:val="22"/>
          <w:highlight w:val="yellow"/>
          <w:u w:val="single"/>
        </w:rPr>
        <w:t>union-</w:t>
      </w:r>
      <w:r w:rsidRPr="00ED57F0">
        <w:rPr>
          <w:rFonts w:asciiTheme="majorHAnsi" w:hAnsiTheme="majorHAnsi" w:cstheme="majorHAnsi"/>
          <w:szCs w:val="22"/>
          <w:u w:val="single"/>
        </w:rPr>
        <w:t xml:space="preserve">negotiated </w:t>
      </w:r>
      <w:r w:rsidRPr="00ED57F0">
        <w:rPr>
          <w:rFonts w:asciiTheme="majorHAnsi" w:hAnsiTheme="majorHAnsi" w:cstheme="majorHAnsi"/>
          <w:szCs w:val="22"/>
          <w:highlight w:val="yellow"/>
          <w:u w:val="single"/>
        </w:rPr>
        <w:t>contract</w:t>
      </w:r>
      <w:r w:rsidRPr="00ED57F0">
        <w:rPr>
          <w:rFonts w:asciiTheme="majorHAnsi" w:hAnsiTheme="majorHAnsi" w:cstheme="majorHAnsi"/>
          <w:szCs w:val="22"/>
          <w:u w:val="single"/>
        </w:rPr>
        <w:t xml:space="preserve"> provision</w:t>
      </w:r>
      <w:r w:rsidRPr="00ED57F0">
        <w:rPr>
          <w:rFonts w:asciiTheme="majorHAnsi" w:hAnsiTheme="majorHAnsi" w:cstheme="majorHAnsi"/>
          <w:szCs w:val="22"/>
          <w:highlight w:val="yellow"/>
          <w:u w:val="single"/>
        </w:rPr>
        <w:t>s</w:t>
      </w:r>
      <w:r w:rsidRPr="00ED57F0">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ED57F0">
        <w:rPr>
          <w:rFonts w:asciiTheme="majorHAnsi" w:hAnsiTheme="majorHAnsi" w:cstheme="majorHAnsi"/>
          <w:szCs w:val="22"/>
          <w:highlight w:val="yellow"/>
          <w:u w:val="single"/>
        </w:rPr>
        <w:t>make it</w:t>
      </w:r>
      <w:r w:rsidRPr="00ED57F0">
        <w:rPr>
          <w:rFonts w:asciiTheme="majorHAnsi" w:hAnsiTheme="majorHAnsi" w:cstheme="majorHAnsi"/>
          <w:szCs w:val="22"/>
          <w:u w:val="single"/>
        </w:rPr>
        <w:t xml:space="preserve"> more </w:t>
      </w:r>
      <w:r w:rsidRPr="00ED57F0">
        <w:rPr>
          <w:rFonts w:asciiTheme="majorHAnsi" w:hAnsiTheme="majorHAnsi" w:cstheme="majorHAnsi"/>
          <w:szCs w:val="22"/>
          <w:highlight w:val="yellow"/>
          <w:u w:val="single"/>
        </w:rPr>
        <w:t>difficult to</w:t>
      </w:r>
      <w:r w:rsidRPr="00ED57F0">
        <w:rPr>
          <w:rFonts w:asciiTheme="majorHAnsi" w:hAnsiTheme="majorHAnsi" w:cstheme="majorHAnsi"/>
          <w:szCs w:val="22"/>
          <w:u w:val="single"/>
        </w:rPr>
        <w:t xml:space="preserve"> detect and </w:t>
      </w:r>
      <w:r w:rsidRPr="00ED57F0">
        <w:rPr>
          <w:rFonts w:asciiTheme="majorHAnsi" w:hAnsiTheme="majorHAnsi" w:cstheme="majorHAnsi"/>
          <w:szCs w:val="22"/>
          <w:highlight w:val="yellow"/>
          <w:u w:val="single"/>
        </w:rPr>
        <w:t>punish officers</w:t>
      </w:r>
      <w:r w:rsidRPr="00ED57F0">
        <w:rPr>
          <w:rFonts w:asciiTheme="majorHAnsi" w:hAnsiTheme="majorHAnsi" w:cstheme="majorHAnsi"/>
          <w:sz w:val="12"/>
          <w:szCs w:val="22"/>
        </w:rPr>
        <w:t xml:space="preserve"> who abuse their position, the researchers say. Additionally, the authors write, </w:t>
      </w:r>
      <w:r w:rsidRPr="00ED57F0">
        <w:rPr>
          <w:rFonts w:asciiTheme="majorHAnsi" w:hAnsiTheme="majorHAnsi" w:cstheme="majorHAnsi"/>
          <w:szCs w:val="22"/>
          <w:highlight w:val="yellow"/>
          <w:u w:val="single"/>
        </w:rPr>
        <w:t>unionization “may</w:t>
      </w:r>
      <w:r w:rsidRPr="00ED57F0">
        <w:rPr>
          <w:rFonts w:asciiTheme="majorHAnsi" w:hAnsiTheme="majorHAnsi" w:cstheme="majorHAnsi"/>
          <w:szCs w:val="22"/>
          <w:u w:val="single"/>
        </w:rPr>
        <w:t xml:space="preserve"> increase solidarity among officers and thereby </w:t>
      </w:r>
      <w:r w:rsidRPr="00ED57F0">
        <w:rPr>
          <w:rFonts w:asciiTheme="majorHAnsi" w:hAnsiTheme="majorHAnsi" w:cstheme="majorHAnsi"/>
          <w:szCs w:val="22"/>
          <w:highlight w:val="yellow"/>
          <w:u w:val="single"/>
        </w:rPr>
        <w:t>strengthen a code of silence that impedes the detection of misconduct</w:t>
      </w:r>
      <w:r w:rsidRPr="00ED57F0">
        <w:rPr>
          <w:rFonts w:asciiTheme="majorHAnsi" w:hAnsiTheme="majorHAnsi" w:cstheme="majorHAnsi"/>
          <w:szCs w:val="22"/>
          <w:u w:val="single"/>
        </w:rPr>
        <w:t>.”</w:t>
      </w:r>
      <w:r w:rsidRPr="00ED57F0">
        <w:rPr>
          <w:rFonts w:asciiTheme="majorHAnsi" w:hAnsiTheme="majorHAnsi" w:cstheme="majorHAnsi"/>
          <w:sz w:val="12"/>
          <w:szCs w:val="22"/>
        </w:rPr>
        <w:t xml:space="preserve"> Use-of-force complaints more likely among unionized officers A 2006 report from the federal Bureau of Justice Statistics found </w:t>
      </w:r>
      <w:r w:rsidRPr="00ED57F0">
        <w:rPr>
          <w:rFonts w:asciiTheme="majorHAnsi" w:hAnsiTheme="majorHAnsi" w:cstheme="majorHAnsi"/>
          <w:szCs w:val="22"/>
          <w:highlight w:val="yellow"/>
          <w:u w:val="single"/>
        </w:rPr>
        <w:t>unionized police</w:t>
      </w:r>
      <w:r w:rsidRPr="00ED57F0">
        <w:rPr>
          <w:rFonts w:asciiTheme="majorHAnsi" w:hAnsiTheme="majorHAnsi" w:cstheme="majorHAnsi"/>
          <w:szCs w:val="22"/>
          <w:u w:val="single"/>
        </w:rPr>
        <w:t xml:space="preserve"> agencies </w:t>
      </w:r>
      <w:r w:rsidRPr="00ED57F0">
        <w:rPr>
          <w:rFonts w:asciiTheme="majorHAnsi" w:hAnsiTheme="majorHAnsi" w:cstheme="majorHAnsi"/>
          <w:szCs w:val="22"/>
          <w:highlight w:val="yellow"/>
          <w:u w:val="single"/>
        </w:rPr>
        <w:t>garnered 9.9 use-of-force complaints for every 100 officers</w:t>
      </w:r>
      <w:r w:rsidRPr="00ED57F0">
        <w:rPr>
          <w:rFonts w:asciiTheme="majorHAnsi" w:hAnsiTheme="majorHAnsi" w:cstheme="majorHAnsi"/>
          <w:szCs w:val="22"/>
          <w:u w:val="single"/>
        </w:rPr>
        <w:t xml:space="preserve">, compared with </w:t>
      </w:r>
      <w:r w:rsidRPr="00ED57F0">
        <w:rPr>
          <w:rFonts w:asciiTheme="majorHAnsi" w:hAnsiTheme="majorHAnsi" w:cstheme="majorHAnsi"/>
          <w:szCs w:val="22"/>
          <w:highlight w:val="yellow"/>
          <w:u w:val="single"/>
        </w:rPr>
        <w:t>7.3 for non-unionized agencies</w:t>
      </w:r>
      <w:r w:rsidRPr="00ED57F0">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ED57F0">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ED57F0">
        <w:rPr>
          <w:rFonts w:asciiTheme="majorHAnsi" w:hAnsiTheme="majorHAnsi" w:cstheme="majorHAnsi"/>
          <w:sz w:val="12"/>
          <w:szCs w:val="22"/>
        </w:rPr>
        <w:t xml:space="preserve">. Lengthy appeals processes make it more difficult to fire ‘bad apples’ Writing in the University of Pennsylvania Law Review, Stephen Rushin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ED57F0">
        <w:rPr>
          <w:rFonts w:asciiTheme="majorHAnsi" w:hAnsiTheme="majorHAnsi" w:cstheme="majorHAnsi"/>
          <w:szCs w:val="22"/>
          <w:highlight w:val="yellow"/>
          <w:u w:val="single"/>
        </w:rPr>
        <w:t>a</w:t>
      </w:r>
      <w:r w:rsidRPr="00ED57F0">
        <w:rPr>
          <w:rFonts w:asciiTheme="majorHAnsi" w:hAnsiTheme="majorHAnsi" w:cstheme="majorHAnsi"/>
          <w:szCs w:val="22"/>
          <w:u w:val="single"/>
        </w:rPr>
        <w:t xml:space="preserve"> </w:t>
      </w:r>
      <w:r w:rsidRPr="00ED57F0">
        <w:rPr>
          <w:rFonts w:asciiTheme="majorHAnsi" w:hAnsiTheme="majorHAnsi" w:cstheme="majorHAnsi"/>
          <w:sz w:val="12"/>
          <w:szCs w:val="22"/>
        </w:rPr>
        <w:t xml:space="preserve">stunningly </w:t>
      </w:r>
      <w:r w:rsidRPr="00ED57F0">
        <w:rPr>
          <w:rFonts w:asciiTheme="majorHAnsi" w:hAnsiTheme="majorHAnsi" w:cstheme="majorHAnsi"/>
          <w:szCs w:val="22"/>
          <w:highlight w:val="yellow"/>
          <w:u w:val="single"/>
        </w:rPr>
        <w:t>high percentage of officers fired for misconduct are</w:t>
      </w:r>
      <w:r w:rsidRPr="00ED57F0">
        <w:rPr>
          <w:rFonts w:asciiTheme="majorHAnsi" w:hAnsiTheme="majorHAnsi" w:cstheme="majorHAnsi"/>
          <w:sz w:val="12"/>
          <w:szCs w:val="22"/>
        </w:rPr>
        <w:t xml:space="preserve"> eventually </w:t>
      </w:r>
      <w:r w:rsidRPr="00ED57F0">
        <w:rPr>
          <w:rFonts w:asciiTheme="majorHAnsi" w:hAnsiTheme="majorHAnsi" w:cstheme="majorHAnsi"/>
          <w:szCs w:val="22"/>
          <w:highlight w:val="yellow"/>
          <w:u w:val="single"/>
        </w:rPr>
        <w:t>rehired after</w:t>
      </w:r>
      <w:r w:rsidRPr="00ED57F0">
        <w:rPr>
          <w:rFonts w:asciiTheme="majorHAnsi" w:hAnsiTheme="majorHAnsi" w:cstheme="majorHAnsi"/>
          <w:szCs w:val="22"/>
          <w:u w:val="single"/>
        </w:rPr>
        <w:t xml:space="preserve"> </w:t>
      </w:r>
      <w:r w:rsidRPr="00ED57F0">
        <w:rPr>
          <w:rFonts w:asciiTheme="majorHAnsi" w:hAnsiTheme="majorHAnsi" w:cstheme="majorHAnsi"/>
          <w:sz w:val="12"/>
          <w:szCs w:val="22"/>
        </w:rPr>
        <w:t xml:space="preserve">a lengthy </w:t>
      </w:r>
      <w:r w:rsidRPr="00ED57F0">
        <w:rPr>
          <w:rFonts w:asciiTheme="majorHAnsi" w:hAnsiTheme="majorHAnsi" w:cstheme="majorHAnsi"/>
          <w:szCs w:val="22"/>
          <w:highlight w:val="yellow"/>
          <w:u w:val="single"/>
        </w:rPr>
        <w:t>appeals</w:t>
      </w:r>
      <w:r w:rsidRPr="00ED57F0">
        <w:rPr>
          <w:rFonts w:asciiTheme="majorHAnsi" w:hAnsiTheme="majorHAnsi" w:cstheme="majorHAnsi"/>
          <w:sz w:val="12"/>
          <w:szCs w:val="22"/>
        </w:rPr>
        <w:t xml:space="preserve"> process. </w:t>
      </w:r>
      <w:r w:rsidRPr="00ED57F0">
        <w:rPr>
          <w:rFonts w:asciiTheme="majorHAnsi" w:hAnsiTheme="majorHAnsi" w:cstheme="majorHAnsi"/>
          <w:szCs w:val="22"/>
          <w:u w:val="single"/>
        </w:rPr>
        <w:t>In Washington, D.C.</w:t>
      </w:r>
      <w:r w:rsidRPr="00ED57F0">
        <w:rPr>
          <w:rFonts w:asciiTheme="majorHAnsi" w:hAnsiTheme="majorHAnsi" w:cstheme="majorHAnsi"/>
          <w:sz w:val="12"/>
          <w:szCs w:val="22"/>
        </w:rPr>
        <w:t xml:space="preserve">, for instance, </w:t>
      </w:r>
      <w:r w:rsidRPr="00ED57F0">
        <w:rPr>
          <w:rFonts w:asciiTheme="majorHAnsi" w:hAnsiTheme="majorHAnsi" w:cstheme="majorHAnsi"/>
          <w:szCs w:val="22"/>
          <w:u w:val="single"/>
        </w:rPr>
        <w:t>45 percent</w:t>
      </w:r>
      <w:r w:rsidRPr="00ED57F0">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Rushin analyzed 178 police </w:t>
      </w:r>
      <w:r w:rsidRPr="00ED57F0">
        <w:rPr>
          <w:rFonts w:asciiTheme="majorHAnsi" w:hAnsiTheme="majorHAnsi" w:cstheme="majorHAnsi"/>
          <w:szCs w:val="22"/>
          <w:highlight w:val="yellow"/>
          <w:u w:val="single"/>
        </w:rPr>
        <w:t>union contracts</w:t>
      </w:r>
      <w:r w:rsidRPr="00ED57F0">
        <w:rPr>
          <w:rFonts w:asciiTheme="majorHAnsi" w:hAnsiTheme="majorHAnsi" w:cstheme="majorHAnsi"/>
          <w:sz w:val="12"/>
          <w:szCs w:val="22"/>
        </w:rPr>
        <w:t xml:space="preserve"> and found a number of </w:t>
      </w:r>
      <w:r w:rsidRPr="00ED57F0">
        <w:rPr>
          <w:rFonts w:asciiTheme="majorHAnsi" w:hAnsiTheme="majorHAnsi" w:cstheme="majorHAnsi"/>
          <w:szCs w:val="22"/>
          <w:u w:val="single"/>
        </w:rPr>
        <w:t>provisions</w:t>
      </w:r>
      <w:r w:rsidRPr="00ED57F0">
        <w:rPr>
          <w:rFonts w:asciiTheme="majorHAnsi" w:hAnsiTheme="majorHAnsi" w:cstheme="majorHAnsi"/>
          <w:sz w:val="12"/>
          <w:szCs w:val="22"/>
        </w:rPr>
        <w:t xml:space="preserve"> that </w:t>
      </w:r>
      <w:r w:rsidRPr="00ED57F0">
        <w:rPr>
          <w:rFonts w:asciiTheme="majorHAnsi" w:hAnsiTheme="majorHAnsi" w:cstheme="majorHAnsi"/>
          <w:szCs w:val="22"/>
          <w:u w:val="single"/>
        </w:rPr>
        <w:t xml:space="preserve">played a role in </w:t>
      </w:r>
      <w:r w:rsidRPr="00ED57F0">
        <w:rPr>
          <w:rFonts w:asciiTheme="majorHAnsi" w:hAnsiTheme="majorHAnsi" w:cstheme="majorHAnsi"/>
          <w:szCs w:val="22"/>
          <w:highlight w:val="yellow"/>
          <w:u w:val="single"/>
        </w:rPr>
        <w:t>shield</w:t>
      </w:r>
      <w:r w:rsidRPr="00ED57F0">
        <w:rPr>
          <w:rFonts w:asciiTheme="majorHAnsi" w:hAnsiTheme="majorHAnsi" w:cstheme="majorHAnsi"/>
          <w:szCs w:val="22"/>
          <w:u w:val="single"/>
        </w:rPr>
        <w:t xml:space="preserve">ing </w:t>
      </w:r>
      <w:r w:rsidRPr="00ED57F0">
        <w:rPr>
          <w:rFonts w:asciiTheme="majorHAnsi" w:hAnsiTheme="majorHAnsi" w:cstheme="majorHAnsi"/>
          <w:szCs w:val="22"/>
          <w:highlight w:val="yellow"/>
          <w:u w:val="single"/>
        </w:rPr>
        <w:t>police from the consequences of misconduct</w:t>
      </w:r>
      <w:r w:rsidRPr="00ED57F0">
        <w:rPr>
          <w:rFonts w:asciiTheme="majorHAnsi" w:hAnsiTheme="majorHAnsi" w:cstheme="majorHAnsi"/>
          <w:sz w:val="12"/>
          <w:szCs w:val="22"/>
        </w:rPr>
        <w:t>, including provisions that “</w:t>
      </w:r>
      <w:r w:rsidRPr="00ED57F0">
        <w:rPr>
          <w:rFonts w:asciiTheme="majorHAnsi" w:hAnsiTheme="majorHAnsi" w:cstheme="majorHAnsi"/>
          <w:szCs w:val="22"/>
          <w:u w:val="single"/>
        </w:rPr>
        <w:t xml:space="preserve">limit </w:t>
      </w:r>
      <w:r w:rsidRPr="00ED57F0">
        <w:rPr>
          <w:rFonts w:asciiTheme="majorHAnsi" w:hAnsiTheme="majorHAnsi" w:cstheme="majorHAnsi"/>
          <w:sz w:val="12"/>
          <w:szCs w:val="22"/>
        </w:rPr>
        <w:t xml:space="preserve">officer </w:t>
      </w:r>
      <w:r w:rsidRPr="00ED57F0">
        <w:rPr>
          <w:rFonts w:asciiTheme="majorHAnsi" w:hAnsiTheme="majorHAnsi" w:cstheme="majorHAnsi"/>
          <w:szCs w:val="22"/>
          <w:u w:val="single"/>
        </w:rPr>
        <w:t>interrogations</w:t>
      </w:r>
      <w:r w:rsidRPr="00ED57F0">
        <w:rPr>
          <w:rFonts w:asciiTheme="majorHAnsi" w:hAnsiTheme="majorHAnsi" w:cstheme="majorHAnsi"/>
          <w:sz w:val="12"/>
          <w:szCs w:val="22"/>
        </w:rPr>
        <w:t xml:space="preserve"> after alleged misconduct, </w:t>
      </w:r>
      <w:r w:rsidRPr="00ED57F0">
        <w:rPr>
          <w:rFonts w:asciiTheme="majorHAnsi" w:hAnsiTheme="majorHAnsi" w:cstheme="majorHAnsi"/>
          <w:szCs w:val="22"/>
          <w:u w:val="single"/>
        </w:rPr>
        <w:t>mandate the destruction of disciplinary records</w:t>
      </w:r>
      <w:r w:rsidRPr="00ED57F0">
        <w:rPr>
          <w:rFonts w:asciiTheme="majorHAnsi" w:hAnsiTheme="majorHAnsi" w:cstheme="majorHAnsi"/>
          <w:sz w:val="12"/>
          <w:szCs w:val="22"/>
        </w:rPr>
        <w:t xml:space="preserve">, </w:t>
      </w:r>
      <w:r w:rsidRPr="00ED57F0">
        <w:rPr>
          <w:rFonts w:asciiTheme="majorHAnsi" w:hAnsiTheme="majorHAnsi" w:cstheme="majorHAnsi"/>
          <w:szCs w:val="22"/>
          <w:u w:val="single"/>
        </w:rPr>
        <w:t>ban</w:t>
      </w:r>
      <w:r w:rsidRPr="00ED57F0">
        <w:rPr>
          <w:rFonts w:asciiTheme="majorHAnsi" w:hAnsiTheme="majorHAnsi" w:cstheme="majorHAnsi"/>
          <w:sz w:val="12"/>
          <w:szCs w:val="22"/>
        </w:rPr>
        <w:t xml:space="preserve"> civilian </w:t>
      </w:r>
      <w:r w:rsidRPr="00ED57F0">
        <w:rPr>
          <w:rFonts w:asciiTheme="majorHAnsi" w:hAnsiTheme="majorHAnsi" w:cstheme="majorHAnsi"/>
          <w:szCs w:val="22"/>
          <w:u w:val="single"/>
        </w:rPr>
        <w:t>oversight, prevent anonymous civilian complaints, indemnify officers in the event of civil suits, and limit the length of internal investigations.</w:t>
      </w:r>
      <w:r w:rsidRPr="00ED57F0">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Bies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ED57F0">
        <w:rPr>
          <w:rFonts w:asciiTheme="majorHAnsi" w:hAnsiTheme="majorHAnsi" w:cstheme="majorHAnsi"/>
          <w:szCs w:val="22"/>
          <w:u w:val="single"/>
        </w:rPr>
        <w:t>unions</w:t>
      </w:r>
      <w:r w:rsidRPr="00ED57F0">
        <w:rPr>
          <w:rFonts w:asciiTheme="majorHAnsi" w:hAnsiTheme="majorHAnsi" w:cstheme="majorHAnsi"/>
          <w:sz w:val="12"/>
          <w:szCs w:val="22"/>
        </w:rPr>
        <w:t xml:space="preserve"> often strategically frame any </w:t>
      </w:r>
      <w:r w:rsidRPr="00ED57F0">
        <w:rPr>
          <w:rFonts w:asciiTheme="majorHAnsi" w:hAnsiTheme="majorHAnsi" w:cstheme="majorHAnsi"/>
          <w:szCs w:val="22"/>
          <w:u w:val="single"/>
        </w:rPr>
        <w:t>opposition to their agenda of secrecy as endangering public safety and harming the public interest</w:t>
      </w:r>
      <w:r w:rsidRPr="00ED57F0">
        <w:rPr>
          <w:rFonts w:asciiTheme="majorHAnsi" w:hAnsiTheme="majorHAnsi" w:cstheme="majorHAnsi"/>
          <w:sz w:val="12"/>
          <w:szCs w:val="22"/>
        </w:rPr>
        <w:t xml:space="preserve">,” Bies writes. “However, police unions often conflate ‘the public interest’ with the private interests of police officers.” </w:t>
      </w:r>
      <w:r w:rsidRPr="00ED57F0">
        <w:rPr>
          <w:rFonts w:asciiTheme="majorHAnsi" w:hAnsiTheme="majorHAnsi" w:cstheme="majorHAnsi"/>
          <w:szCs w:val="22"/>
          <w:highlight w:val="yellow"/>
          <w:u w:val="single"/>
        </w:rPr>
        <w:t>Unionized police may be more likely to kill civilians</w:t>
      </w:r>
      <w:r w:rsidRPr="00ED57F0">
        <w:rPr>
          <w:rFonts w:asciiTheme="majorHAnsi" w:hAnsiTheme="majorHAnsi" w:cstheme="majorHAnsi"/>
          <w:szCs w:val="22"/>
          <w:u w:val="single"/>
        </w:rPr>
        <w:t xml:space="preserve">, particularly nonwhite ones </w:t>
      </w:r>
      <w:r w:rsidRPr="00ED57F0">
        <w:rPr>
          <w:rFonts w:asciiTheme="majorHAnsi" w:hAnsiTheme="majorHAnsi" w:cstheme="majorHAnsi"/>
          <w:sz w:val="12"/>
          <w:szCs w:val="22"/>
        </w:rPr>
        <w:t xml:space="preserve">Economist Rob Gillezeau recently previewed his research examining the relationship between unionization and police killings of U.S. citizens. While provisional, his initial results suggest the </w:t>
      </w:r>
      <w:r w:rsidRPr="00ED57F0">
        <w:rPr>
          <w:rFonts w:asciiTheme="majorHAnsi" w:hAnsiTheme="majorHAnsi" w:cstheme="majorHAnsi"/>
          <w:szCs w:val="22"/>
          <w:highlight w:val="yellow"/>
          <w:u w:val="single"/>
        </w:rPr>
        <w:t>police unionizatio</w:t>
      </w:r>
      <w:r w:rsidRPr="00ED57F0">
        <w:rPr>
          <w:rFonts w:asciiTheme="majorHAnsi" w:hAnsiTheme="majorHAnsi" w:cstheme="majorHAnsi"/>
          <w:szCs w:val="22"/>
          <w:u w:val="single"/>
        </w:rPr>
        <w:t xml:space="preserve">n happening in the 1950s through the 1980s </w:t>
      </w:r>
      <w:r w:rsidRPr="00ED57F0">
        <w:rPr>
          <w:rFonts w:asciiTheme="majorHAnsi" w:hAnsiTheme="majorHAnsi" w:cstheme="majorHAnsi"/>
          <w:szCs w:val="22"/>
          <w:highlight w:val="yellow"/>
          <w:u w:val="single"/>
        </w:rPr>
        <w:t>led to “about 60 to 70″ additional civilians killed by police each year</w:t>
      </w:r>
      <w:r w:rsidRPr="00ED57F0">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6820D84E" w14:textId="4FE3553E" w:rsidR="003637E9" w:rsidRPr="00ED57F0" w:rsidRDefault="003637E9" w:rsidP="003637E9">
      <w:pPr>
        <w:pStyle w:val="Heading1"/>
      </w:pPr>
      <w:r w:rsidRPr="00ED57F0">
        <w:t>Work K</w:t>
      </w:r>
    </w:p>
    <w:p w14:paraId="34BCBDF8" w14:textId="77777777" w:rsidR="003637E9" w:rsidRPr="00ED57F0" w:rsidRDefault="003637E9" w:rsidP="003637E9">
      <w:pPr>
        <w:pStyle w:val="Heading4"/>
      </w:pPr>
      <w:r w:rsidRPr="00ED57F0">
        <w:t>The aff’s refusal to work is not a refusal of work – their endorsement of striking reinforces the belief that withholding labor puts people in a position of power AND centers political organizing and resistance to capitalism around identifying oneself first and foremost as a worker. This reduces humans to labor capital, which causes work-dependency and inhibits alternatives.</w:t>
      </w:r>
    </w:p>
    <w:p w14:paraId="47D09BA0" w14:textId="77777777" w:rsidR="003637E9" w:rsidRPr="00ED57F0" w:rsidRDefault="003637E9" w:rsidP="003637E9">
      <w:r w:rsidRPr="00ED57F0">
        <w:rPr>
          <w:rStyle w:val="Style13ptBold"/>
        </w:rPr>
        <w:t>Hoffmann, 20</w:t>
      </w:r>
      <w:r w:rsidRPr="00ED57F0">
        <w:t xml:space="preserve"> (Maja, "Resolving the ‘jobs-environment-dilemma’? The case for critiques of work in sustainability research. Taylor &amp; Francis, 4-1-2020, https://www.tandfonline.com/doi/full/10.1080/23251042.2020.1790718)//usc-br/</w:t>
      </w:r>
    </w:p>
    <w:p w14:paraId="28EF1C5F" w14:textId="77777777" w:rsidR="003637E9" w:rsidRPr="00ED57F0" w:rsidRDefault="003637E9" w:rsidP="003637E9">
      <w:pPr>
        <w:rPr>
          <w:sz w:val="16"/>
        </w:rPr>
      </w:pPr>
      <w:r w:rsidRPr="00ED57F0">
        <w:rPr>
          <w:sz w:val="16"/>
        </w:rPr>
        <w:t>The societal dependence on work</w:t>
      </w:r>
    </w:p>
    <w:p w14:paraId="78203AC8" w14:textId="77777777" w:rsidR="003637E9" w:rsidRPr="00ED57F0" w:rsidRDefault="003637E9" w:rsidP="003637E9">
      <w:pPr>
        <w:rPr>
          <w:sz w:val="16"/>
        </w:rPr>
      </w:pPr>
      <w:r w:rsidRPr="00ED57F0">
        <w:rPr>
          <w:sz w:val="16"/>
        </w:rPr>
        <w:t xml:space="preserve">If work is associated with environmental pressures in at least four different ways, </w:t>
      </w:r>
      <w:r w:rsidRPr="00ED57F0">
        <w:rPr>
          <w:rStyle w:val="StyleUnderline"/>
        </w:rPr>
        <w:t>why do we have to maintain it at constant or increased levels?</w:t>
      </w:r>
      <w:r w:rsidRPr="00ED57F0">
        <w:rPr>
          <w:sz w:val="16"/>
        </w:rPr>
        <w:t xml:space="preserve"> We hold that </w:t>
      </w:r>
      <w:r w:rsidRPr="00ED57F0">
        <w:rPr>
          <w:rStyle w:val="StyleUnderline"/>
        </w:rPr>
        <w:t>in industrial society four distinct levels of structural and cultural dependency on work may be discerned</w:t>
      </w:r>
      <w:r w:rsidRPr="00ED57F0">
        <w:rPr>
          <w:sz w:val="16"/>
        </w:rPr>
        <w:t>. These are to be understood as broad analytical categories which in reality comprise and cross individual and structural levels in various ways, and are all interdependent.</w:t>
      </w:r>
    </w:p>
    <w:p w14:paraId="077BF56F" w14:textId="77777777" w:rsidR="003637E9" w:rsidRPr="00ED57F0" w:rsidRDefault="003637E9" w:rsidP="003637E9">
      <w:pPr>
        <w:rPr>
          <w:sz w:val="16"/>
        </w:rPr>
      </w:pPr>
      <w:r w:rsidRPr="00ED57F0">
        <w:rPr>
          <w:rStyle w:val="StyleUnderline"/>
        </w:rPr>
        <w:t>Personal dependence</w:t>
      </w:r>
      <w:r w:rsidRPr="00ED57F0">
        <w:rPr>
          <w:sz w:val="16"/>
        </w:rPr>
        <w:t xml:space="preserve">. A first aspect is </w:t>
      </w:r>
      <w:r w:rsidRPr="00ED57F0">
        <w:rPr>
          <w:rStyle w:val="StyleUnderline"/>
        </w:rPr>
        <w:t>individual or personal dependence on work: Work as regular, gainful employment constitutes one of the central social relations in modern ‘work society’</w:t>
      </w:r>
      <w:r w:rsidRPr="00ED57F0">
        <w:rPr>
          <w:sz w:val="16"/>
        </w:rPr>
        <w:t xml:space="preserve"> and is a central point of reference in people’s lives. As a principal source of income, waged work fulfils the existential function of providing livelihoods and social security</w:t>
      </w:r>
      <w:r w:rsidRPr="00ED57F0">
        <w:rPr>
          <w:rStyle w:val="StyleUnderline"/>
        </w:rPr>
        <w:t>. It is constructed to secure basic social rights, social integration, recognition, status, and personal identity</w:t>
      </w:r>
      <w:r w:rsidRPr="00ED57F0">
        <w:rPr>
          <w:sz w:val="16"/>
        </w:rPr>
        <w:t xml:space="preserve"> (Frayne 2015b; Weeks 2011). This is probably why ‘social’ is so often equated with ‘work’.</w:t>
      </w:r>
    </w:p>
    <w:p w14:paraId="398350A8" w14:textId="77777777" w:rsidR="003637E9" w:rsidRPr="00ED57F0" w:rsidRDefault="003637E9" w:rsidP="003637E9">
      <w:pPr>
        <w:rPr>
          <w:sz w:val="16"/>
        </w:rPr>
      </w:pPr>
      <w:r w:rsidRPr="00ED57F0">
        <w:rPr>
          <w:sz w:val="16"/>
        </w:rPr>
        <w:t xml:space="preserve">State dependence. Secondly, </w:t>
      </w:r>
      <w:r w:rsidRPr="00ED57F0">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ED57F0">
        <w:rPr>
          <w:sz w:val="16"/>
        </w:rPr>
        <w:t xml:space="preserve">. </w:t>
      </w:r>
      <w:r w:rsidRPr="00ED57F0">
        <w:rPr>
          <w:rStyle w:val="Emphasis"/>
        </w:rPr>
        <w:t>Wage labour is thus a dominating tool for redistribution;</w:t>
      </w:r>
      <w:r w:rsidRPr="00ED57F0">
        <w:rPr>
          <w:sz w:val="16"/>
        </w:rPr>
        <w:t xml:space="preserve"> through wages, taxes on wages and on the consumption that production generates, almost all distribution takes place. Hence, </w:t>
      </w:r>
      <w:r w:rsidRPr="00ED57F0">
        <w:rPr>
          <w:rStyle w:val="StyleUnderline"/>
        </w:rPr>
        <w:t>what the job is, and what is being produced, is of secondary importance</w:t>
      </w:r>
      <w:r w:rsidRPr="00ED57F0">
        <w:rPr>
          <w:sz w:val="16"/>
        </w:rPr>
        <w:t xml:space="preserve"> (Paulsen 2017). </w:t>
      </w:r>
      <w:r w:rsidRPr="00ED57F0">
        <w:rPr>
          <w:rStyle w:val="Emphasis"/>
          <w:highlight w:val="yellow"/>
        </w:rPr>
        <w:t>Work is</w:t>
      </w:r>
      <w:r w:rsidRPr="00ED57F0">
        <w:rPr>
          <w:rStyle w:val="Emphasis"/>
        </w:rPr>
        <w:t xml:space="preserve"> moreover </w:t>
      </w:r>
      <w:r w:rsidRPr="00ED57F0">
        <w:rPr>
          <w:rStyle w:val="Emphasis"/>
          <w:highlight w:val="yellow"/>
        </w:rPr>
        <w:t>a</w:t>
      </w:r>
      <w:r w:rsidRPr="00ED57F0">
        <w:rPr>
          <w:rStyle w:val="Emphasis"/>
        </w:rPr>
        <w:t xml:space="preserve"> convenient </w:t>
      </w:r>
      <w:r w:rsidRPr="00ED57F0">
        <w:rPr>
          <w:rStyle w:val="Emphasis"/>
          <w:highlight w:val="yellow"/>
        </w:rPr>
        <w:t xml:space="preserve">instrument of control </w:t>
      </w:r>
      <w:r w:rsidRPr="00ED57F0">
        <w:rPr>
          <w:rStyle w:val="StyleUnderline"/>
          <w:highlight w:val="yellow"/>
        </w:rPr>
        <w:t>that</w:t>
      </w:r>
      <w:r w:rsidRPr="00ED57F0">
        <w:rPr>
          <w:rStyle w:val="StyleUnderline"/>
        </w:rPr>
        <w:t xml:space="preserve"> structures and </w:t>
      </w:r>
      <w:r w:rsidRPr="00ED57F0">
        <w:rPr>
          <w:rStyle w:val="StyleUnderline"/>
          <w:highlight w:val="yellow"/>
        </w:rPr>
        <w:t xml:space="preserve">disciplines society, and ‘renders populations </w:t>
      </w:r>
      <w:r w:rsidRPr="00ED57F0">
        <w:rPr>
          <w:rStyle w:val="StyleUnderline"/>
        </w:rPr>
        <w:t xml:space="preserve">at once </w:t>
      </w:r>
      <w:r w:rsidRPr="00ED57F0">
        <w:rPr>
          <w:rStyle w:val="Emphasis"/>
          <w:highlight w:val="yellow"/>
        </w:rPr>
        <w:t>productive and governable’</w:t>
      </w:r>
      <w:r w:rsidRPr="00ED57F0">
        <w:rPr>
          <w:sz w:val="16"/>
        </w:rPr>
        <w:t xml:space="preserve"> (Weeks 2011, 54; Gorz 1982; Lafargue 2014 [1883]). Specifically, </w:t>
      </w:r>
      <w:r w:rsidRPr="00ED57F0">
        <w:rPr>
          <w:rStyle w:val="StyleUnderline"/>
        </w:rPr>
        <w:t>the dominant neoliberal ideology, its condemnation of laziness and idealisation of ‘hardworking people’ has intensified the ‘moral fortification of work’</w:t>
      </w:r>
      <w:r w:rsidRPr="00ED57F0">
        <w:rPr>
          <w:sz w:val="16"/>
        </w:rPr>
        <w:t xml:space="preserve">. Accordingly, </w:t>
      </w:r>
      <w:r w:rsidRPr="00ED57F0">
        <w:rPr>
          <w:rStyle w:val="Emphasis"/>
        </w:rPr>
        <w:t>the neoliberal ‘workfare’ reforms have focused on job creation</w:t>
      </w:r>
      <w:r w:rsidRPr="00ED57F0">
        <w:rPr>
          <w:sz w:val="16"/>
        </w:rPr>
        <w:t xml:space="preserve"> </w:t>
      </w:r>
      <w:r w:rsidRPr="00ED57F0">
        <w:rPr>
          <w:rStyle w:val="StyleUnderline"/>
        </w:rPr>
        <w:t>and the relentless activation for the labour market, effectively ‘</w:t>
      </w:r>
      <w:r w:rsidRPr="00ED57F0">
        <w:rPr>
          <w:rStyle w:val="Emphasis"/>
        </w:rPr>
        <w:t>enforcing work</w:t>
      </w:r>
      <w:r w:rsidRPr="00ED57F0">
        <w:rPr>
          <w:rStyle w:val="StyleUnderline"/>
        </w:rPr>
        <w:t xml:space="preserve"> (…) </w:t>
      </w:r>
      <w:r w:rsidRPr="00ED57F0">
        <w:rPr>
          <w:rStyle w:val="Emphasis"/>
        </w:rPr>
        <w:t>as a key function of the state’</w:t>
      </w:r>
      <w:r w:rsidRPr="00ED57F0">
        <w:rPr>
          <w:sz w:val="16"/>
        </w:rPr>
        <w:t xml:space="preserve"> (Frayne 2015b, 16).</w:t>
      </w:r>
    </w:p>
    <w:p w14:paraId="7DBA12BF" w14:textId="77777777" w:rsidR="003637E9" w:rsidRPr="00ED57F0" w:rsidRDefault="003637E9" w:rsidP="003637E9">
      <w:pPr>
        <w:rPr>
          <w:sz w:val="16"/>
        </w:rPr>
      </w:pPr>
      <w:r w:rsidRPr="00ED57F0">
        <w:rPr>
          <w:sz w:val="16"/>
        </w:rPr>
        <w:t xml:space="preserve">Economic dependence. Thirdly, besides the economic imperative for individuals to ‘earn a living’ and pay off debt, </w:t>
      </w:r>
      <w:r w:rsidRPr="00ED57F0">
        <w:rPr>
          <w:rStyle w:val="StyleUnderline"/>
        </w:rPr>
        <w:t>modern economies are dependent on work in terms of an industrious labour force, long working hours for increasing economic output under the imperatives of capital accumulation</w:t>
      </w:r>
      <w:r w:rsidRPr="00ED57F0">
        <w:rPr>
          <w:sz w:val="16"/>
        </w:rPr>
        <w:t xml:space="preserve">, growth and competition, and rising incomes for increasing purchasing power and demand. </w:t>
      </w:r>
      <w:r w:rsidRPr="00ED57F0">
        <w:rPr>
          <w:rStyle w:val="StyleUnderline"/>
        </w:rPr>
        <w:t xml:space="preserve">Creating or </w:t>
      </w:r>
      <w:r w:rsidRPr="00ED57F0">
        <w:rPr>
          <w:rStyle w:val="StyleUnderline"/>
          <w:highlight w:val="yellow"/>
        </w:rPr>
        <w:t>preserving jobs constitutes the standard argument for economic growth</w:t>
      </w:r>
      <w:r w:rsidRPr="00ED57F0">
        <w:rPr>
          <w:rStyle w:val="StyleUnderline"/>
        </w:rPr>
        <w:t>.</w:t>
      </w:r>
      <w:r w:rsidRPr="00ED57F0">
        <w:rPr>
          <w:sz w:val="16"/>
        </w:rPr>
        <w:t xml:space="preserve"> In turn, work as one basic factor of production creates growth. However</w:t>
      </w:r>
      <w:r w:rsidRPr="00ED57F0">
        <w:rPr>
          <w:rStyle w:val="StyleUnderline"/>
        </w:rPr>
        <w:t>, the relation between growth and employment is conditioned, amongst other factors, primarily by constantly pursued labour productivity: for employment to rise or stay stable, the economy must grow at a sufficiently high rate to exceed productivity gains, in order to offset job losses and avoid ‘jobless growth’</w:t>
      </w:r>
      <w:r w:rsidRPr="00ED57F0">
        <w:rPr>
          <w:sz w:val="16"/>
        </w:rPr>
        <w:t xml:space="preserve">. Moreover, </w:t>
      </w:r>
      <w:r w:rsidRPr="00ED57F0">
        <w:rPr>
          <w:rStyle w:val="StyleUnderline"/>
        </w:rPr>
        <w:t>faltering expansion triggers a spiral of recession which not only affects economic stability but results in societal crises as a whole</w:t>
      </w:r>
      <w:r w:rsidRPr="00ED57F0">
        <w:rPr>
          <w:sz w:val="16"/>
        </w:rPr>
        <w:t xml:space="preserve"> (Jackson 2009; Paech 2012). However, besides being unsustainable and insatiable, </w:t>
      </w:r>
      <w:r w:rsidRPr="00ED57F0">
        <w:rPr>
          <w:rStyle w:val="StyleUnderline"/>
          <w:highlight w:val="yellow"/>
        </w:rPr>
        <w:t>growth is</w:t>
      </w:r>
      <w:r w:rsidRPr="00ED57F0">
        <w:rPr>
          <w:rStyle w:val="StyleUnderline"/>
        </w:rPr>
        <w:t xml:space="preserve"> also </w:t>
      </w:r>
      <w:r w:rsidRPr="00ED57F0">
        <w:rPr>
          <w:rStyle w:val="StyleUnderline"/>
          <w:highlight w:val="yellow"/>
        </w:rPr>
        <w:t>increasingly unlikely to continue at the rates required</w:t>
      </w:r>
      <w:r w:rsidRPr="00ED57F0">
        <w:rPr>
          <w:rStyle w:val="StyleUnderline"/>
        </w:rPr>
        <w:t xml:space="preserve"> for economic stability</w:t>
      </w:r>
      <w:r w:rsidRPr="00ED57F0">
        <w:rPr>
          <w:sz w:val="16"/>
        </w:rPr>
        <w:t xml:space="preserve"> (Kallis et al. 2018; IMF 2015). The individual and structural economic dependence on work and </w:t>
      </w:r>
      <w:r w:rsidRPr="00ED57F0">
        <w:rPr>
          <w:rStyle w:val="StyleUnderline"/>
        </w:rPr>
        <w:t>economic growth therefore implies profound vulnerability as livelihoods and political stability are fatefully exposed to global competition and the capitalist imperative of capital accumulation</w:t>
      </w:r>
      <w:r w:rsidRPr="00ED57F0">
        <w:rPr>
          <w:sz w:val="16"/>
        </w:rPr>
        <w:t>, and constrained by ‘systemically relevant’ job and growth creating companies, industries and global (financial) markets (Gronemeyer 2012; Paech 2012).</w:t>
      </w:r>
    </w:p>
    <w:p w14:paraId="666E21CB" w14:textId="77777777" w:rsidR="003637E9" w:rsidRPr="00ED57F0" w:rsidRDefault="003637E9" w:rsidP="003637E9">
      <w:pPr>
        <w:rPr>
          <w:sz w:val="16"/>
        </w:rPr>
      </w:pPr>
      <w:r w:rsidRPr="00ED57F0">
        <w:rPr>
          <w:sz w:val="16"/>
        </w:rPr>
        <w:t xml:space="preserve">Cultural dependence. A fourth aspect concerns cultural dependence: </w:t>
      </w:r>
      <w:r w:rsidRPr="00ED57F0">
        <w:rPr>
          <w:rStyle w:val="StyleUnderline"/>
        </w:rPr>
        <w:t>The ‘</w:t>
      </w:r>
      <w:r w:rsidRPr="00ED57F0">
        <w:rPr>
          <w:rStyle w:val="StyleUnderline"/>
          <w:highlight w:val="yellow"/>
        </w:rPr>
        <w:t>work ethic’</w:t>
      </w:r>
      <w:r w:rsidRPr="00ED57F0">
        <w:rPr>
          <w:rStyle w:val="StyleUnderline"/>
        </w:rPr>
        <w:t xml:space="preserve"> is the specific morality</w:t>
      </w:r>
      <w:r w:rsidRPr="00ED57F0">
        <w:rPr>
          <w:sz w:val="16"/>
        </w:rPr>
        <w:t xml:space="preserve"> described by Max Weber (1992[1905]) </w:t>
      </w:r>
      <w:r w:rsidRPr="00ED57F0">
        <w:rPr>
          <w:rStyle w:val="StyleUnderline"/>
        </w:rPr>
        <w:t xml:space="preserve">as constitutive of modern industrial culture, </w:t>
      </w:r>
      <w:r w:rsidRPr="00ED57F0">
        <w:rPr>
          <w:sz w:val="16"/>
        </w:rPr>
        <w:t xml:space="preserve">2 </w:t>
      </w:r>
      <w:r w:rsidRPr="00ED57F0">
        <w:rPr>
          <w:rStyle w:val="StyleUnderline"/>
        </w:rPr>
        <w:t>and determining for all its subjects as shared ‘common senses’ about how work is valued and understood</w:t>
      </w:r>
      <w:r w:rsidRPr="00ED57F0">
        <w:rPr>
          <w:sz w:val="16"/>
        </w:rPr>
        <w:t xml:space="preserve">. </w:t>
      </w:r>
      <w:r w:rsidRPr="00ED57F0">
        <w:rPr>
          <w:rStyle w:val="StyleUnderline"/>
        </w:rPr>
        <w:t xml:space="preserve">It </w:t>
      </w:r>
      <w:r w:rsidRPr="00ED57F0">
        <w:rPr>
          <w:rStyle w:val="StyleUnderline"/>
          <w:highlight w:val="yellow"/>
        </w:rPr>
        <w:t xml:space="preserve">means an ingrained </w:t>
      </w:r>
      <w:r w:rsidRPr="00ED57F0">
        <w:rPr>
          <w:rStyle w:val="Emphasis"/>
          <w:highlight w:val="yellow"/>
        </w:rPr>
        <w:t>moral compulsion to</w:t>
      </w:r>
      <w:r w:rsidRPr="00ED57F0">
        <w:rPr>
          <w:rStyle w:val="Emphasis"/>
        </w:rPr>
        <w:t xml:space="preserve"> gainful </w:t>
      </w:r>
      <w:r w:rsidRPr="00ED57F0">
        <w:rPr>
          <w:rStyle w:val="Emphasis"/>
          <w:highlight w:val="yellow"/>
        </w:rPr>
        <w:t>work and timesaving</w:t>
      </w:r>
      <w:r w:rsidRPr="00ED57F0">
        <w:rPr>
          <w:sz w:val="16"/>
        </w:rPr>
        <w:t xml:space="preserve">, </w:t>
      </w:r>
      <w:r w:rsidRPr="00ED57F0">
        <w:rPr>
          <w:rStyle w:val="StyleUnderline"/>
          <w:highlight w:val="yellow"/>
        </w:rPr>
        <w:t>manifested</w:t>
      </w:r>
      <w:r w:rsidRPr="00ED57F0">
        <w:rPr>
          <w:rStyle w:val="StyleUnderline"/>
        </w:rPr>
        <w:t xml:space="preserve"> in the common ideals of productivity, achievement and entrepreneurship</w:t>
      </w:r>
      <w:r w:rsidRPr="00ED57F0">
        <w:rPr>
          <w:rStyle w:val="Emphasis"/>
        </w:rPr>
        <w:t xml:space="preserve">, </w:t>
      </w:r>
      <w:r w:rsidRPr="00ED57F0">
        <w:rPr>
          <w:rStyle w:val="Emphasis"/>
          <w:highlight w:val="yellow"/>
        </w:rPr>
        <w:t>in the feeling of guilt when time is ‘wasted</w:t>
      </w:r>
      <w:r w:rsidRPr="00ED57F0">
        <w:rPr>
          <w:sz w:val="16"/>
          <w:highlight w:val="yellow"/>
        </w:rPr>
        <w:t>’</w:t>
      </w:r>
      <w:r w:rsidRPr="00ED57F0">
        <w:rPr>
          <w:sz w:val="16"/>
        </w:rPr>
        <w:t xml:space="preserve">, </w:t>
      </w:r>
      <w:r w:rsidRPr="00ED57F0">
        <w:rPr>
          <w:rStyle w:val="StyleUnderline"/>
        </w:rPr>
        <w:t xml:space="preserve">in personal identification with one’s ‘calling’, in observations of busyness, even </w:t>
      </w:r>
      <w:r w:rsidRPr="00ED57F0">
        <w:rPr>
          <w:rStyle w:val="Emphasis"/>
        </w:rPr>
        <w:t>burnout as a ‘badge of honour’</w:t>
      </w:r>
      <w:r w:rsidRPr="00ED57F0">
        <w:rPr>
          <w:sz w:val="16"/>
        </w:rPr>
        <w:t xml:space="preserve"> (Paulsen 2014), and in descriptions of a culture that has lost the ‘capacity to relax in the old, uninhibited ways’ (Thompson 1967, 91). </w:t>
      </w:r>
      <w:r w:rsidRPr="00ED57F0">
        <w:rPr>
          <w:rStyle w:val="StyleUnderline"/>
        </w:rPr>
        <w:t xml:space="preserve">Even for those who do not share such attitudes towards work, in a work-centred culture it is normal to (seek) work. It is so commonsensical that </w:t>
      </w:r>
      <w:r w:rsidRPr="00ED57F0">
        <w:rPr>
          <w:rStyle w:val="StyleUnderline"/>
          <w:highlight w:val="yellow"/>
        </w:rPr>
        <w:t xml:space="preserve">it seems </w:t>
      </w:r>
      <w:r w:rsidRPr="00ED57F0">
        <w:rPr>
          <w:rStyle w:val="Emphasis"/>
          <w:highlight w:val="yellow"/>
        </w:rPr>
        <w:t>impractical to question it,</w:t>
      </w:r>
      <w:r w:rsidRPr="00ED57F0">
        <w:rPr>
          <w:sz w:val="16"/>
          <w:highlight w:val="yellow"/>
        </w:rPr>
        <w:t xml:space="preserve"> </w:t>
      </w:r>
      <w:r w:rsidRPr="00ED57F0">
        <w:rPr>
          <w:rStyle w:val="StyleUnderline"/>
          <w:highlight w:val="yellow"/>
        </w:rPr>
        <w:t xml:space="preserve">and it continues to be </w:t>
      </w:r>
      <w:r w:rsidRPr="00ED57F0">
        <w:rPr>
          <w:rStyle w:val="Emphasis"/>
          <w:highlight w:val="yellow"/>
        </w:rPr>
        <w:t>normalised through socialisation</w:t>
      </w:r>
      <w:r w:rsidRPr="00ED57F0">
        <w:rPr>
          <w:rStyle w:val="StyleUnderline"/>
        </w:rPr>
        <w:t xml:space="preserve"> and schooling</w:t>
      </w:r>
      <w:r w:rsidRPr="00ED57F0">
        <w:rPr>
          <w:sz w:val="16"/>
        </w:rPr>
        <w:t xml:space="preserve">. Consequently, </w:t>
      </w:r>
      <w:r w:rsidRPr="00ED57F0">
        <w:rPr>
          <w:rStyle w:val="StyleUnderline"/>
          <w:highlight w:val="yellow"/>
        </w:rPr>
        <w:t xml:space="preserve">people become </w:t>
      </w:r>
      <w:r w:rsidRPr="00ED57F0">
        <w:rPr>
          <w:rStyle w:val="Emphasis"/>
          <w:highlight w:val="yellow"/>
        </w:rPr>
        <w:t>limited in their imagination of alternatives</w:t>
      </w:r>
      <w:r w:rsidRPr="00ED57F0">
        <w:rPr>
          <w:sz w:val="16"/>
        </w:rPr>
        <w:t xml:space="preserve">, </w:t>
      </w:r>
      <w:r w:rsidRPr="00ED57F0">
        <w:rPr>
          <w:rStyle w:val="StyleUnderline"/>
        </w:rPr>
        <w:t>the prospect of losing one’s job usually causes heartfelt fear</w:t>
      </w:r>
      <w:r w:rsidRPr="00ED57F0">
        <w:rPr>
          <w:sz w:val="16"/>
        </w:rPr>
        <w:t xml:space="preserve"> (Standing 2011). </w:t>
      </w:r>
      <w:r w:rsidRPr="00ED57F0">
        <w:rPr>
          <w:rStyle w:val="StyleUnderline"/>
          <w:highlight w:val="yellow"/>
        </w:rPr>
        <w:t>For a work society</w:t>
      </w:r>
      <w:r w:rsidRPr="00ED57F0">
        <w:rPr>
          <w:rStyle w:val="StyleUnderline"/>
        </w:rPr>
        <w:t xml:space="preserve"> that ‘does no longer know of those other higher and more meaningful activities for the sake of which this freedom would deserve to be won’, </w:t>
      </w:r>
      <w:r w:rsidRPr="00ED57F0">
        <w:rPr>
          <w:rStyle w:val="Emphasis"/>
          <w:highlight w:val="yellow"/>
        </w:rPr>
        <w:t>there can be nothing worse than the cessation of work</w:t>
      </w:r>
      <w:r w:rsidRPr="00ED57F0">
        <w:rPr>
          <w:sz w:val="16"/>
        </w:rPr>
        <w:t xml:space="preserve"> (Hannah Arendt, cited in Gorz 1989, 7–8).</w:t>
      </w:r>
    </w:p>
    <w:p w14:paraId="2A13650E" w14:textId="77777777" w:rsidR="003637E9" w:rsidRPr="00ED57F0" w:rsidRDefault="003637E9" w:rsidP="003637E9">
      <w:pPr>
        <w:rPr>
          <w:rStyle w:val="StyleUnderline"/>
        </w:rPr>
      </w:pPr>
      <w:r w:rsidRPr="00ED57F0">
        <w:rPr>
          <w:rStyle w:val="StyleUnderline"/>
        </w:rPr>
        <w:t>The wage relation based on the commodity labour is, in other words, an essential functional feature of the industrial-capitalist system, and the exaltation of work remains its social ethic</w:t>
      </w:r>
      <w:r w:rsidRPr="00ED57F0">
        <w:rPr>
          <w:sz w:val="16"/>
        </w:rPr>
        <w:t xml:space="preserve">. For modern industrial society work is ‘both its chief means and its ultimate goal’ (Gorz 1989, 13; Weber 1992 [1905]; Weeks 2011); </w:t>
      </w:r>
      <w:r w:rsidRPr="00ED57F0">
        <w:rPr>
          <w:rStyle w:val="StyleUnderline"/>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45188AAD" w14:textId="77777777" w:rsidR="003637E9" w:rsidRPr="00ED57F0" w:rsidRDefault="003637E9" w:rsidP="003637E9">
      <w:pPr>
        <w:pStyle w:val="Heading4"/>
      </w:pPr>
      <w:r w:rsidRPr="00ED57F0">
        <w:t>Work necessitates material throughput and waste that destroys the environment, even when the jobs are ‘green’</w:t>
      </w:r>
    </w:p>
    <w:p w14:paraId="598CD85A" w14:textId="77777777" w:rsidR="003637E9" w:rsidRPr="00ED57F0" w:rsidRDefault="003637E9" w:rsidP="003637E9">
      <w:r w:rsidRPr="00ED57F0">
        <w:rPr>
          <w:rStyle w:val="Style13ptBold"/>
        </w:rPr>
        <w:t>Hoffmann, 20</w:t>
      </w:r>
      <w:r w:rsidRPr="00ED57F0">
        <w:t xml:space="preserve"> (Maja, "Resolving the ‘jobs-environment-dilemma’? The case for critiques of work in sustainability research. Taylor &amp; Francis, 4-1-2020, https://www.tandfonline.com/doi/full/10.1080/23251042.2020.1790718)//usc-br/</w:t>
      </w:r>
    </w:p>
    <w:p w14:paraId="0B54D5CE" w14:textId="77777777" w:rsidR="003637E9" w:rsidRPr="00ED57F0" w:rsidRDefault="003637E9" w:rsidP="003637E9">
      <w:pPr>
        <w:rPr>
          <w:sz w:val="16"/>
        </w:rPr>
      </w:pPr>
      <w:r w:rsidRPr="00ED57F0">
        <w:rPr>
          <w:sz w:val="16"/>
        </w:rPr>
        <w:t>An ecological critique of work</w:t>
      </w:r>
    </w:p>
    <w:p w14:paraId="509B02E5" w14:textId="77777777" w:rsidR="003637E9" w:rsidRPr="00ED57F0" w:rsidRDefault="003637E9" w:rsidP="003637E9">
      <w:pPr>
        <w:rPr>
          <w:sz w:val="16"/>
        </w:rPr>
      </w:pPr>
      <w:r w:rsidRPr="00ED57F0">
        <w:rPr>
          <w:sz w:val="16"/>
        </w:rPr>
        <w:t xml:space="preserve">What is the problem with modern-day work from an environmental perspective? A number of </w:t>
      </w:r>
      <w:r w:rsidRPr="00ED57F0">
        <w:rPr>
          <w:rStyle w:val="StyleUnderline"/>
        </w:rPr>
        <w:t>quantitative studies</w:t>
      </w:r>
      <w:r w:rsidRPr="00ED57F0">
        <w:rPr>
          <w:sz w:val="16"/>
        </w:rPr>
        <w:t xml:space="preserve"> have </w:t>
      </w:r>
      <w:r w:rsidRPr="00ED57F0">
        <w:rPr>
          <w:rStyle w:val="StyleUnderline"/>
        </w:rPr>
        <w:t>researched the correlation of working hours and environmental impacts in terms of ecological footprint</w:t>
      </w:r>
      <w:r w:rsidRPr="00ED57F0">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ED57F0">
        <w:rPr>
          <w:rStyle w:val="StyleUnderline"/>
        </w:rPr>
        <w:t>we develop a qualitative classification of ecological impacts of work</w:t>
      </w:r>
      <w:r w:rsidRPr="00ED57F0">
        <w:rPr>
          <w:sz w:val="16"/>
        </w:rPr>
        <w:t xml:space="preserve"> broadly (not working hours only), distinguishing four analytically distinct factors (Hoffmann 2017).</w:t>
      </w:r>
    </w:p>
    <w:p w14:paraId="65CAFAD5" w14:textId="77777777" w:rsidR="003637E9" w:rsidRPr="00ED57F0" w:rsidRDefault="003637E9" w:rsidP="003637E9">
      <w:pPr>
        <w:rPr>
          <w:sz w:val="16"/>
        </w:rPr>
      </w:pPr>
      <w:r w:rsidRPr="00ED57F0">
        <w:rPr>
          <w:sz w:val="16"/>
        </w:rPr>
        <w:t xml:space="preserve">Fundamentally, </w:t>
      </w:r>
      <w:r w:rsidRPr="00ED57F0">
        <w:rPr>
          <w:rStyle w:val="Emphasis"/>
          <w:highlight w:val="yellow"/>
        </w:rPr>
        <w:t xml:space="preserve">all </w:t>
      </w:r>
      <w:r w:rsidRPr="00ED57F0">
        <w:rPr>
          <w:rStyle w:val="Emphasis"/>
        </w:rPr>
        <w:t xml:space="preserve">productive activity is based on material and energy </w:t>
      </w:r>
      <w:r w:rsidRPr="00ED57F0">
        <w:rPr>
          <w:rStyle w:val="Emphasis"/>
          <w:highlight w:val="yellow"/>
        </w:rPr>
        <w:t>throughputs</w:t>
      </w:r>
      <w:r w:rsidRPr="00ED57F0">
        <w:rPr>
          <w:sz w:val="16"/>
        </w:rPr>
        <w:t xml:space="preserve"> within wider ecological conditions, </w:t>
      </w:r>
      <w:r w:rsidRPr="00ED57F0">
        <w:rPr>
          <w:rStyle w:val="StyleUnderline"/>
        </w:rPr>
        <w:t xml:space="preserve">which necessarily </w:t>
      </w:r>
      <w:r w:rsidRPr="00ED57F0">
        <w:rPr>
          <w:rStyle w:val="StyleUnderline"/>
          <w:highlight w:val="yellow"/>
        </w:rPr>
        <w:t xml:space="preserve">involves </w:t>
      </w:r>
      <w:r w:rsidRPr="00ED57F0">
        <w:rPr>
          <w:rStyle w:val="Emphasis"/>
          <w:highlight w:val="yellow"/>
        </w:rPr>
        <w:t>interference with the ecosphere</w:t>
      </w:r>
      <w:r w:rsidRPr="00ED57F0">
        <w:rPr>
          <w:sz w:val="16"/>
        </w:rPr>
        <w:t xml:space="preserve">. </w:t>
      </w:r>
      <w:r w:rsidRPr="00ED57F0">
        <w:rPr>
          <w:rStyle w:val="StyleUnderline"/>
        </w:rPr>
        <w:t>The appropriation and exploitation of non-human animals, land, soil, water, biomass, raw materials, the atmosphere and all other elements of the biosphere always to some extent causes pollution, degradation, and destruction</w:t>
      </w:r>
      <w:r w:rsidRPr="00ED57F0">
        <w:rPr>
          <w:sz w:val="16"/>
        </w:rPr>
        <w:t xml:space="preserve">. Thus, </w:t>
      </w:r>
      <w:r w:rsidRPr="00ED57F0">
        <w:rPr>
          <w:rStyle w:val="StyleUnderline"/>
          <w:highlight w:val="yellow"/>
        </w:rPr>
        <w:t xml:space="preserve">work is </w:t>
      </w:r>
      <w:r w:rsidRPr="00ED57F0">
        <w:rPr>
          <w:rStyle w:val="Emphasis"/>
          <w:highlight w:val="yellow"/>
        </w:rPr>
        <w:t>inherently</w:t>
      </w:r>
      <w:r w:rsidRPr="00ED57F0">
        <w:rPr>
          <w:rStyle w:val="StyleUnderline"/>
        </w:rPr>
        <w:t xml:space="preserve"> both productive and</w:t>
      </w:r>
      <w:r w:rsidRPr="00ED57F0">
        <w:rPr>
          <w:sz w:val="16"/>
        </w:rPr>
        <w:t xml:space="preserve"> </w:t>
      </w:r>
      <w:r w:rsidRPr="00ED57F0">
        <w:rPr>
          <w:rStyle w:val="Emphasis"/>
          <w:highlight w:val="yellow"/>
        </w:rPr>
        <w:t>destructive</w:t>
      </w:r>
      <w:r w:rsidRPr="00ED57F0">
        <w:rPr>
          <w:sz w:val="16"/>
        </w:rPr>
        <w:t>. However, this biophysical basis alone need not make work unsustainable, and it has not always been so (Krausmann 2017).</w:t>
      </w:r>
    </w:p>
    <w:p w14:paraId="3705AFF2" w14:textId="77777777" w:rsidR="003637E9" w:rsidRPr="00ED57F0" w:rsidRDefault="003637E9" w:rsidP="003637E9">
      <w:pPr>
        <w:rPr>
          <w:sz w:val="16"/>
        </w:rPr>
      </w:pPr>
      <w:r w:rsidRPr="00ED57F0">
        <w:rPr>
          <w:sz w:val="16"/>
        </w:rPr>
        <w:t xml:space="preserve">Contributing to its unsustainability is, firstly, the Scale factor: </w:t>
      </w:r>
      <w:r w:rsidRPr="00ED57F0">
        <w:rPr>
          <w:rStyle w:val="StyleUnderline"/>
        </w:rPr>
        <w:t>the greater the amount of work, the more ‘inputs’ are required</w:t>
      </w:r>
      <w:r w:rsidRPr="00ED57F0">
        <w:rPr>
          <w:sz w:val="16"/>
        </w:rPr>
        <w:t xml:space="preserve"> and the more ‘outputs’ generated, </w:t>
      </w:r>
      <w:r w:rsidRPr="00ED57F0">
        <w:rPr>
          <w:rStyle w:val="StyleUnderline"/>
        </w:rPr>
        <w:t>which means more throughput of resources</w:t>
      </w:r>
      <w:r w:rsidRPr="00ED57F0">
        <w:rPr>
          <w:sz w:val="16"/>
        </w:rPr>
        <w:t xml:space="preserve"> and energy, </w:t>
      </w:r>
      <w:r w:rsidRPr="00ED57F0">
        <w:rPr>
          <w:rStyle w:val="StyleUnderline"/>
        </w:rPr>
        <w:t>and resulting ecological impacts</w:t>
      </w:r>
      <w:r w:rsidRPr="00ED57F0">
        <w:rPr>
          <w:sz w:val="16"/>
        </w:rPr>
        <w:t xml:space="preserve">. In other words, the more work, </w:t>
      </w:r>
      <w:r w:rsidRPr="00ED57F0">
        <w:rPr>
          <w:rStyle w:val="Emphasis"/>
          <w:highlight w:val="yellow"/>
        </w:rPr>
        <w:t>the larger the</w:t>
      </w:r>
      <w:r w:rsidRPr="00ED57F0">
        <w:rPr>
          <w:rStyle w:val="Emphasis"/>
        </w:rPr>
        <w:t xml:space="preserve"> size of the </w:t>
      </w:r>
      <w:r w:rsidRPr="00ED57F0">
        <w:rPr>
          <w:rStyle w:val="Emphasis"/>
          <w:highlight w:val="yellow"/>
        </w:rPr>
        <w:t>economy, the more demands on the biosphere</w:t>
      </w:r>
      <w:r w:rsidRPr="00ED57F0">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703BA656" w14:textId="77777777" w:rsidR="003637E9" w:rsidRPr="00ED57F0" w:rsidRDefault="003637E9" w:rsidP="003637E9">
      <w:pPr>
        <w:rPr>
          <w:sz w:val="16"/>
        </w:rPr>
      </w:pPr>
      <w:r w:rsidRPr="00ED57F0">
        <w:rPr>
          <w:sz w:val="16"/>
        </w:rPr>
        <w:t xml:space="preserve">Additionally, modern </w:t>
      </w:r>
      <w:r w:rsidRPr="00ED57F0">
        <w:rPr>
          <w:rStyle w:val="StyleUnderline"/>
        </w:rPr>
        <w:t xml:space="preserve">work is subject to certain integrally connected and mutually reinforcing conditions inherent in industrial economic structures, which aggravate ecological impacts </w:t>
      </w:r>
      <w:r w:rsidRPr="00ED57F0">
        <w:rPr>
          <w:sz w:val="16"/>
        </w:rPr>
        <w:t xml:space="preserve">by further increasing the Scale factor. </w:t>
      </w:r>
      <w:r w:rsidRPr="00ED57F0">
        <w:rPr>
          <w:rStyle w:val="StyleUnderline"/>
        </w:rPr>
        <w:t xml:space="preserve">These include the systematic externalisation of costs, and the use of </w:t>
      </w:r>
      <w:r w:rsidRPr="00ED57F0">
        <w:rPr>
          <w:rStyle w:val="Emphasis"/>
        </w:rPr>
        <w:t>fossil fuels as crucial energy basis</w:t>
      </w:r>
      <w:r w:rsidRPr="00ED57F0">
        <w:rPr>
          <w:rStyle w:val="StyleUnderline"/>
        </w:rPr>
        <w:t>,</w:t>
      </w:r>
      <w:r w:rsidRPr="00ED57F0">
        <w:rPr>
          <w:sz w:val="16"/>
        </w:rPr>
        <w:t xml:space="preserve"> </w:t>
      </w:r>
      <w:r w:rsidRPr="00ED57F0">
        <w:rPr>
          <w:rStyle w:val="StyleUnderline"/>
        </w:rPr>
        <w:t xml:space="preserve">which combined with modern industrial technology enable continuously </w:t>
      </w:r>
      <w:r w:rsidRPr="00ED57F0">
        <w:rPr>
          <w:rStyle w:val="StyleUnderline"/>
          <w:highlight w:val="yellow"/>
        </w:rPr>
        <w:t xml:space="preserve">rising </w:t>
      </w:r>
      <w:r w:rsidRPr="00ED57F0">
        <w:rPr>
          <w:rStyle w:val="Emphasis"/>
          <w:highlight w:val="yellow"/>
        </w:rPr>
        <w:t>labour productivity independently of physical</w:t>
      </w:r>
      <w:r w:rsidRPr="00ED57F0">
        <w:rPr>
          <w:rStyle w:val="Emphasis"/>
        </w:rPr>
        <w:t xml:space="preserve">, spatial </w:t>
      </w:r>
      <w:r w:rsidRPr="00ED57F0">
        <w:rPr>
          <w:rStyle w:val="Emphasis"/>
          <w:highlight w:val="yellow"/>
        </w:rPr>
        <w:t>or temporal constraints</w:t>
      </w:r>
      <w:r w:rsidRPr="00ED57F0">
        <w:rPr>
          <w:sz w:val="16"/>
        </w:rPr>
        <w:t xml:space="preserve"> (Malm 2013). Taken together</w:t>
      </w:r>
      <w:r w:rsidRPr="00ED57F0">
        <w:rPr>
          <w:rStyle w:val="StyleUnderline"/>
        </w:rPr>
        <w:t xml:space="preserve">, this </w:t>
      </w:r>
      <w:r w:rsidRPr="00ED57F0">
        <w:rPr>
          <w:rStyle w:val="StyleUnderline"/>
          <w:highlight w:val="yellow"/>
        </w:rPr>
        <w:t>leads to</w:t>
      </w:r>
      <w:r w:rsidRPr="00ED57F0">
        <w:rPr>
          <w:rStyle w:val="StyleUnderline"/>
        </w:rPr>
        <w:t xml:space="preserve"> constantly spurred economic growth with a corresponding growth in material and energetic throughputs</w:t>
      </w:r>
      <w:r w:rsidRPr="00ED57F0">
        <w:rPr>
          <w:sz w:val="16"/>
        </w:rPr>
        <w:t xml:space="preserve">, </w:t>
      </w:r>
      <w:r w:rsidRPr="00ED57F0">
        <w:rPr>
          <w:rStyle w:val="Emphasis"/>
        </w:rPr>
        <w:t xml:space="preserve">and the creation of </w:t>
      </w:r>
      <w:r w:rsidRPr="00ED57F0">
        <w:rPr>
          <w:rStyle w:val="Emphasis"/>
          <w:highlight w:val="yellow"/>
        </w:rPr>
        <w:t>massive</w:t>
      </w:r>
      <w:r w:rsidRPr="00ED57F0">
        <w:rPr>
          <w:rStyle w:val="Emphasis"/>
        </w:rPr>
        <w:t xml:space="preserve"> amounts of </w:t>
      </w:r>
      <w:r w:rsidRPr="00ED57F0">
        <w:rPr>
          <w:rStyle w:val="Emphasis"/>
          <w:highlight w:val="yellow"/>
        </w:rPr>
        <w:t>waste</w:t>
      </w:r>
      <w:r w:rsidRPr="00ED57F0">
        <w:rPr>
          <w:sz w:val="16"/>
        </w:rPr>
        <w:t xml:space="preserve">. </w:t>
      </w:r>
      <w:r w:rsidRPr="00ED57F0">
        <w:rPr>
          <w:rStyle w:val="StyleUnderline"/>
        </w:rPr>
        <w:t xml:space="preserve">The latter is </w:t>
      </w:r>
      <w:r w:rsidRPr="00ED57F0">
        <w:rPr>
          <w:rStyle w:val="Emphasis"/>
        </w:rPr>
        <w:t xml:space="preserve">not </w:t>
      </w:r>
      <w:r w:rsidRPr="00ED57F0">
        <w:rPr>
          <w:rStyle w:val="Emphasis"/>
          <w:highlight w:val="yellow"/>
        </w:rPr>
        <w:t>an adverse side-effect</w:t>
      </w:r>
      <w:r w:rsidRPr="00ED57F0">
        <w:rPr>
          <w:rStyle w:val="StyleUnderline"/>
        </w:rPr>
        <w:t xml:space="preserve"> of modern work, but part of its </w:t>
      </w:r>
      <w:r w:rsidRPr="00ED57F0">
        <w:rPr>
          <w:rStyle w:val="Emphasis"/>
        </w:rPr>
        <w:t>purpose under the imperatives of growth, profitability, and constant innovation</w:t>
      </w:r>
      <w:r w:rsidRPr="00ED57F0">
        <w:rPr>
          <w:sz w:val="16"/>
        </w:rPr>
        <w:t xml:space="preserve">, </w:t>
      </w:r>
      <w:r w:rsidRPr="00ED57F0">
        <w:rPr>
          <w:rStyle w:val="StyleUnderline"/>
        </w:rPr>
        <w:t>as evident in</w:t>
      </w:r>
      <w:r w:rsidRPr="00ED57F0">
        <w:rPr>
          <w:sz w:val="16"/>
        </w:rPr>
        <w:t xml:space="preserve"> phenomena such as </w:t>
      </w:r>
      <w:r w:rsidRPr="00ED57F0">
        <w:rPr>
          <w:rStyle w:val="StyleUnderline"/>
        </w:rPr>
        <w:t>planned obsolescence or</w:t>
      </w:r>
      <w:r w:rsidRPr="00ED57F0">
        <w:rPr>
          <w:sz w:val="16"/>
        </w:rPr>
        <w:t xml:space="preserve"> the ‘</w:t>
      </w:r>
      <w:r w:rsidRPr="00ED57F0">
        <w:rPr>
          <w:rStyle w:val="StyleUnderline"/>
        </w:rPr>
        <w:t>scrapping premium’, serving to stimulate growth and demand,</w:t>
      </w:r>
      <w:r w:rsidRPr="00ED57F0">
        <w:rPr>
          <w:sz w:val="16"/>
        </w:rPr>
        <w:t xml:space="preserve"> and hence, job creation (Gronemeyer 2012). </w:t>
      </w:r>
      <w:r w:rsidRPr="00ED57F0">
        <w:rPr>
          <w:rStyle w:val="StyleUnderline"/>
        </w:rPr>
        <w:t xml:space="preserve">These conditions and effects </w:t>
      </w:r>
      <w:r w:rsidRPr="00ED57F0">
        <w:rPr>
          <w:rStyle w:val="StyleUnderline"/>
          <w:highlight w:val="yellow"/>
        </w:rPr>
        <w:t xml:space="preserve">tend to be </w:t>
      </w:r>
      <w:r w:rsidRPr="00ED57F0">
        <w:rPr>
          <w:rStyle w:val="Emphasis"/>
          <w:highlight w:val="yellow"/>
        </w:rPr>
        <w:t xml:space="preserve">neglected when ‘green jobs’ are promised </w:t>
      </w:r>
      <w:r w:rsidRPr="00ED57F0">
        <w:rPr>
          <w:rStyle w:val="Emphasis"/>
        </w:rPr>
        <w:t>to resolve the ecological crisis</w:t>
      </w:r>
      <w:r w:rsidRPr="00ED57F0">
        <w:rPr>
          <w:rStyle w:val="StyleUnderline"/>
        </w:rPr>
        <w:t xml:space="preserve"> </w:t>
      </w:r>
      <w:r w:rsidRPr="00ED57F0">
        <w:rPr>
          <w:sz w:val="16"/>
        </w:rPr>
        <w:t xml:space="preserve">(Paus 2018), </w:t>
      </w:r>
      <w:r w:rsidRPr="00ED57F0">
        <w:rPr>
          <w:rStyle w:val="StyleUnderline"/>
          <w:highlight w:val="yellow"/>
        </w:rPr>
        <w:t xml:space="preserve">disregarding that the </w:t>
      </w:r>
      <w:r w:rsidRPr="00ED57F0">
        <w:rPr>
          <w:rStyle w:val="Emphasis"/>
          <w:highlight w:val="yellow"/>
        </w:rPr>
        <w:t>systematically</w:t>
      </w:r>
      <w:r w:rsidRPr="00ED57F0">
        <w:rPr>
          <w:rStyle w:val="Emphasis"/>
        </w:rPr>
        <w:t xml:space="preserve"> and continuously </w:t>
      </w:r>
      <w:r w:rsidRPr="00ED57F0">
        <w:rPr>
          <w:rStyle w:val="Emphasis"/>
          <w:highlight w:val="yellow"/>
        </w:rPr>
        <w:t>advanced scale of work and production has grown far beyond sustainable limits</w:t>
      </w:r>
      <w:r w:rsidRPr="00ED57F0">
        <w:rPr>
          <w:sz w:val="16"/>
        </w:rPr>
        <w:t xml:space="preserve"> (Haberl et al. 2009).</w:t>
      </w:r>
    </w:p>
    <w:p w14:paraId="3B691FC3" w14:textId="77777777" w:rsidR="003637E9" w:rsidRPr="00ED57F0" w:rsidRDefault="003637E9" w:rsidP="003637E9">
      <w:pPr>
        <w:pStyle w:val="Heading4"/>
      </w:pPr>
      <w:r w:rsidRPr="00ED57F0">
        <w:t>Unions are intrinsically invested in labor being good – they don’t strike to get rid of work; they strike to get people back to work. Lundström 14:</w:t>
      </w:r>
    </w:p>
    <w:p w14:paraId="4AF452AE" w14:textId="77777777" w:rsidR="003637E9" w:rsidRPr="00ED57F0" w:rsidRDefault="003637E9" w:rsidP="003637E9">
      <w:r w:rsidRPr="00ED57F0">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48" w:history="1">
        <w:r w:rsidRPr="00ED57F0">
          <w:rPr>
            <w:rStyle w:val="Hyperlink"/>
          </w:rPr>
          <w:t>Department of Sociology</w:t>
        </w:r>
      </w:hyperlink>
      <w:r w:rsidRPr="00ED57F0">
        <w:t xml:space="preserve"> at Umea University. Rathzel is an Affiliated as professor emerita at </w:t>
      </w:r>
      <w:hyperlink r:id="rId49" w:history="1">
        <w:r w:rsidRPr="00ED57F0">
          <w:rPr>
            <w:rStyle w:val="Hyperlink"/>
          </w:rPr>
          <w:t>Department of Sociology</w:t>
        </w:r>
      </w:hyperlink>
      <w:r w:rsidRPr="00ED57F0">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1A14CB0F" w14:textId="77777777" w:rsidR="003637E9" w:rsidRPr="00ED57F0" w:rsidRDefault="003637E9" w:rsidP="003637E9">
      <w:pPr>
        <w:rPr>
          <w:u w:val="single"/>
        </w:rPr>
      </w:pPr>
      <w:r w:rsidRPr="00ED57F0">
        <w:rPr>
          <w:sz w:val="12"/>
        </w:rPr>
        <w:t xml:space="preserve">Even though there was </w:t>
      </w:r>
      <w:r w:rsidRPr="00ED57F0">
        <w:rPr>
          <w:rStyle w:val="StyleUnderline"/>
        </w:rPr>
        <w:t>support for environmental perspectives</w:t>
      </w:r>
      <w:r w:rsidRPr="00ED57F0">
        <w:rPr>
          <w:sz w:val="12"/>
        </w:rPr>
        <w:t xml:space="preserve"> in LO at this time – after all, the National Congress commissioned the programme, an environmental unit was established at headquarters and a majority of the congress accepted the programme – this </w:t>
      </w:r>
      <w:r w:rsidRPr="00ED57F0">
        <w:rPr>
          <w:rStyle w:val="StyleUnderline"/>
        </w:rPr>
        <w:t>waned significantly when the economy was threatened.</w:t>
      </w:r>
      <w:r w:rsidRPr="00ED57F0">
        <w:rPr>
          <w:sz w:val="12"/>
        </w:rPr>
        <w:t xml:space="preserve"> </w:t>
      </w:r>
      <w:r w:rsidRPr="00ED57F0">
        <w:rPr>
          <w:rStyle w:val="StyleUnderline"/>
        </w:rPr>
        <w:t xml:space="preserve">This reflects the influence of the </w:t>
      </w:r>
      <w:r w:rsidRPr="00ED57F0">
        <w:rPr>
          <w:rStyle w:val="Emphasis"/>
        </w:rPr>
        <w:t>‘jobs vs. environment’ conflict</w:t>
      </w:r>
      <w:r w:rsidRPr="00ED57F0">
        <w:rPr>
          <w:rStyle w:val="StyleUnderline"/>
        </w:rPr>
        <w:t xml:space="preserve"> on processes of integrating environmental perspectives into the union agenda</w:t>
      </w:r>
      <w:r w:rsidRPr="00ED57F0">
        <w:rPr>
          <w:sz w:val="12"/>
        </w:rPr>
        <w:t xml:space="preserve"> (Räthzel and Uzzell </w:t>
      </w:r>
      <w:hyperlink r:id="rId50" w:history="1">
        <w:r w:rsidRPr="00ED57F0">
          <w:rPr>
            <w:rStyle w:val="Hyperlink"/>
            <w:sz w:val="12"/>
          </w:rPr>
          <w:t>2011</w:t>
        </w:r>
      </w:hyperlink>
      <w:r w:rsidRPr="00ED57F0">
        <w:rPr>
          <w:sz w:val="12"/>
        </w:rPr>
        <w:t xml:space="preserve">). </w:t>
      </w:r>
      <w:r w:rsidRPr="00ED57F0">
        <w:rPr>
          <w:rStyle w:val="StyleUnderline"/>
          <w:highlight w:val="yellow"/>
        </w:rPr>
        <w:t>Union policies are embedded in a mode of production marked by</w:t>
      </w:r>
      <w:r w:rsidRPr="00ED57F0">
        <w:rPr>
          <w:sz w:val="12"/>
        </w:rPr>
        <w:t xml:space="preserve"> what Marx called </w:t>
      </w:r>
      <w:r w:rsidRPr="00ED57F0">
        <w:rPr>
          <w:rStyle w:val="StyleUnderline"/>
          <w:highlight w:val="yellow"/>
        </w:rPr>
        <w:t>the ‘metabolic rift’.</w:t>
      </w:r>
      <w:r w:rsidRPr="00ED57F0">
        <w:rPr>
          <w:sz w:val="12"/>
        </w:rPr>
        <w:t xml:space="preserve"> The concept is one of the pillars upon which Foster develops ‘Marx’s Ecology’ (Foster </w:t>
      </w:r>
      <w:hyperlink r:id="rId51" w:history="1">
        <w:r w:rsidRPr="00ED57F0">
          <w:rPr>
            <w:rStyle w:val="Hyperlink"/>
            <w:sz w:val="12"/>
          </w:rPr>
          <w:t>2000</w:t>
        </w:r>
      </w:hyperlink>
      <w:r w:rsidRPr="00ED57F0">
        <w:rPr>
          <w:sz w:val="12"/>
        </w:rPr>
        <w:t xml:space="preserve">, 155 f). It argues that </w:t>
      </w:r>
      <w:r w:rsidRPr="00ED57F0">
        <w:rPr>
          <w:rStyle w:val="StyleUnderline"/>
        </w:rPr>
        <w:t>the capitalist industrial system exploits the earth without restoring its constituents to it.</w:t>
      </w:r>
      <w:r w:rsidRPr="00ED57F0">
        <w:rPr>
          <w:sz w:val="12"/>
        </w:rPr>
        <w:t xml:space="preserve"> More generally, Marx defined the labour process as metabolism (Stoffwechsel) between nature (external to humans) and human nature. </w:t>
      </w:r>
      <w:r w:rsidRPr="00ED57F0">
        <w:rPr>
          <w:rStyle w:val="StyleUnderline"/>
        </w:rPr>
        <w:t>When humans work on and with nature to produce the means of their survival, they also develop their knowledge and their capabilities, and transform their own human nature</w:t>
      </w:r>
      <w:r w:rsidRPr="00ED57F0">
        <w:rPr>
          <w:sz w:val="12"/>
        </w:rPr>
        <w:t xml:space="preserve"> (Marx </w:t>
      </w:r>
      <w:hyperlink r:id="rId52" w:history="1">
        <w:r w:rsidRPr="00ED57F0">
          <w:rPr>
            <w:rStyle w:val="Hyperlink"/>
            <w:sz w:val="12"/>
          </w:rPr>
          <w:t>1998</w:t>
        </w:r>
      </w:hyperlink>
      <w:r w:rsidRPr="00ED57F0">
        <w:rPr>
          <w:sz w:val="12"/>
        </w:rPr>
        <w:t>). Polanyi later reduced the concept of the ‘metabolic rift’ to the commodification of land (Polanyi </w:t>
      </w:r>
      <w:hyperlink r:id="rId53" w:history="1">
        <w:r w:rsidRPr="00ED57F0">
          <w:rPr>
            <w:rStyle w:val="Hyperlink"/>
            <w:sz w:val="12"/>
          </w:rPr>
          <w:t>1944</w:t>
        </w:r>
      </w:hyperlink>
      <w:r w:rsidRPr="00ED57F0">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ED57F0">
        <w:rPr>
          <w:rStyle w:val="Emphasis"/>
          <w:highlight w:val="yellow"/>
        </w:rPr>
        <w:t>since nature has become a</w:t>
      </w:r>
      <w:r w:rsidRPr="00ED57F0">
        <w:rPr>
          <w:rStyle w:val="Emphasis"/>
        </w:rPr>
        <w:t xml:space="preserve"> privately owned </w:t>
      </w:r>
      <w:r w:rsidRPr="00ED57F0">
        <w:rPr>
          <w:rStyle w:val="Emphasis"/>
          <w:highlight w:val="yellow"/>
        </w:rPr>
        <w:t>‘means of production’ it has become workers’ Other.</w:t>
      </w:r>
      <w:r w:rsidRPr="00ED57F0">
        <w:rPr>
          <w:sz w:val="12"/>
          <w:highlight w:val="yellow"/>
        </w:rPr>
        <w:t xml:space="preserve"> </w:t>
      </w:r>
      <w:r w:rsidRPr="00ED57F0">
        <w:rPr>
          <w:rStyle w:val="StyleUnderline"/>
          <w:highlight w:val="yellow"/>
        </w:rPr>
        <w:t>Unions</w:t>
      </w:r>
      <w:r w:rsidRPr="00ED57F0">
        <w:rPr>
          <w:rStyle w:val="StyleUnderline"/>
        </w:rPr>
        <w:t xml:space="preserve"> have been reduced and have reduced themselves to </w:t>
      </w:r>
      <w:r w:rsidRPr="00ED57F0">
        <w:rPr>
          <w:rStyle w:val="StyleUnderline"/>
          <w:highlight w:val="yellow"/>
        </w:rPr>
        <w:t>care</w:t>
      </w:r>
      <w:r w:rsidRPr="00ED57F0">
        <w:rPr>
          <w:rStyle w:val="StyleUnderline"/>
        </w:rPr>
        <w:t xml:space="preserve"> </w:t>
      </w:r>
      <w:r w:rsidRPr="00ED57F0">
        <w:rPr>
          <w:rStyle w:val="StyleUnderline"/>
          <w:highlight w:val="yellow"/>
        </w:rPr>
        <w:t>only for one part of the inseparable relationship between nature and labour.</w:t>
      </w:r>
      <w:r w:rsidRPr="00ED57F0">
        <w:rPr>
          <w:sz w:val="12"/>
        </w:rPr>
        <w:t xml:space="preserve"> On the everyday level of policies </w:t>
      </w:r>
      <w:r w:rsidRPr="00ED57F0">
        <w:rPr>
          <w:rStyle w:val="Emphasis"/>
        </w:rPr>
        <w:t xml:space="preserve">this means that </w:t>
      </w:r>
      <w:r w:rsidRPr="00ED57F0">
        <w:rPr>
          <w:rStyle w:val="Emphasis"/>
          <w:highlight w:val="yellow"/>
        </w:rPr>
        <w:t>environmental strategies lose momentum</w:t>
      </w:r>
      <w:r w:rsidRPr="00ED57F0">
        <w:rPr>
          <w:rStyle w:val="Emphasis"/>
        </w:rPr>
        <w:t xml:space="preserve"> in times of economic crises and </w:t>
      </w:r>
      <w:r w:rsidRPr="00ED57F0">
        <w:rPr>
          <w:rStyle w:val="Emphasis"/>
          <w:highlight w:val="yellow"/>
        </w:rPr>
        <w:t>when jobs are seen to be threatened.</w:t>
      </w:r>
      <w:r w:rsidRPr="00ED57F0">
        <w:rPr>
          <w:sz w:val="12"/>
        </w:rPr>
        <w:t xml:space="preserve"> In this respect, </w:t>
      </w:r>
      <w:r w:rsidRPr="00ED57F0">
        <w:rPr>
          <w:rStyle w:val="Emphasis"/>
          <w:highlight w:val="yellow"/>
        </w:rPr>
        <w:t>unions are no different from political parties and governments.</w:t>
      </w:r>
      <w:r w:rsidRPr="00ED57F0">
        <w:rPr>
          <w:sz w:val="12"/>
          <w:highlight w:val="yellow"/>
        </w:rPr>
        <w:t xml:space="preserve"> </w:t>
      </w:r>
      <w:r w:rsidRPr="00ED57F0">
        <w:rPr>
          <w:rStyle w:val="StyleUnderline"/>
        </w:rPr>
        <w:t>In spite of numerous publications</w:t>
      </w:r>
      <w:r w:rsidRPr="00ED57F0">
        <w:rPr>
          <w:sz w:val="12"/>
        </w:rPr>
        <w:t xml:space="preserve"> by the ILO and Union organisations, which show </w:t>
      </w:r>
      <w:r w:rsidRPr="00ED57F0">
        <w:rPr>
          <w:rStyle w:val="StyleUnderline"/>
        </w:rPr>
        <w:t>that a move to a ‘green economy’ can create new jobs</w:t>
      </w:r>
      <w:r w:rsidRPr="00ED57F0">
        <w:rPr>
          <w:sz w:val="12"/>
        </w:rPr>
        <w:t xml:space="preserve"> (Poschen </w:t>
      </w:r>
      <w:hyperlink r:id="rId54" w:history="1">
        <w:r w:rsidRPr="00ED57F0">
          <w:rPr>
            <w:rStyle w:val="Hyperlink"/>
            <w:sz w:val="12"/>
          </w:rPr>
          <w:t>2012</w:t>
        </w:r>
      </w:hyperlink>
      <w:r w:rsidRPr="00ED57F0">
        <w:rPr>
          <w:sz w:val="12"/>
        </w:rPr>
        <w:t>; Rivera Alejo and Martín Murillo </w:t>
      </w:r>
      <w:hyperlink r:id="rId55" w:history="1">
        <w:r w:rsidRPr="00ED57F0">
          <w:rPr>
            <w:rStyle w:val="Hyperlink"/>
            <w:sz w:val="12"/>
          </w:rPr>
          <w:t>2014</w:t>
        </w:r>
      </w:hyperlink>
      <w:r w:rsidRPr="00ED57F0">
        <w:rPr>
          <w:rStyle w:val="StyleUnderline"/>
        </w:rPr>
        <w:t>), unions have been reluctant to exchange ‘a bird in the hand for two in the bush’ – even if the bird in the hand becomes elusive.</w:t>
      </w:r>
    </w:p>
    <w:p w14:paraId="2ABEBCDE" w14:textId="77777777" w:rsidR="003637E9" w:rsidRPr="00ED57F0" w:rsidRDefault="003637E9" w:rsidP="003637E9">
      <w:pPr>
        <w:pStyle w:val="Heading4"/>
      </w:pPr>
      <w:r w:rsidRPr="00ED57F0">
        <w:t>The alternative is rejecting the affirmative to embrace postwork – it questions the centrality of work and ontological attachments to productivity to enable emancipatory transformation of society to an ecologically sustainable form.</w:t>
      </w:r>
    </w:p>
    <w:p w14:paraId="72604FE3" w14:textId="77777777" w:rsidR="003637E9" w:rsidRPr="00ED57F0" w:rsidRDefault="003637E9" w:rsidP="003637E9">
      <w:pPr>
        <w:pStyle w:val="Heading4"/>
      </w:pPr>
      <w:r w:rsidRPr="00ED57F0">
        <w:t>Your ballot symbolizes an answer to the question of whether work can be used as the solution to social ills. The plan doesn’t “happen,” and you are conditioned to valorize work – vote neg to interrogate these ideological assumptions.</w:t>
      </w:r>
    </w:p>
    <w:p w14:paraId="73E59CFD" w14:textId="77777777" w:rsidR="003637E9" w:rsidRPr="00ED57F0" w:rsidRDefault="003637E9" w:rsidP="003637E9">
      <w:r w:rsidRPr="00ED57F0">
        <w:rPr>
          <w:rStyle w:val="Style13ptBold"/>
        </w:rPr>
        <w:t>Hoffmann, 20</w:t>
      </w:r>
      <w:r w:rsidRPr="00ED57F0">
        <w:t xml:space="preserve"> (Maja, "Resolving the ‘jobs-environment-dilemma’? The case for critiques of work in sustainability research. Taylor &amp; Francis, 4-1-2020, https://www.tandfonline.com/doi/full/10.1080/23251042.2020.1790718)//usc-br/</w:t>
      </w:r>
    </w:p>
    <w:p w14:paraId="4AC49AE8" w14:textId="77777777" w:rsidR="003637E9" w:rsidRPr="00ED57F0" w:rsidRDefault="003637E9" w:rsidP="003637E9">
      <w:pPr>
        <w:rPr>
          <w:rStyle w:val="Emphasis"/>
        </w:rPr>
      </w:pPr>
      <w:r w:rsidRPr="00ED57F0">
        <w:rPr>
          <w:rStyle w:val="Emphasis"/>
        </w:rPr>
        <w:t>What is postwork?</w:t>
      </w:r>
    </w:p>
    <w:p w14:paraId="7377A001" w14:textId="77777777" w:rsidR="003637E9" w:rsidRPr="00ED57F0" w:rsidRDefault="003637E9" w:rsidP="003637E9">
      <w:pPr>
        <w:rPr>
          <w:sz w:val="14"/>
        </w:rPr>
      </w:pPr>
      <w:r w:rsidRPr="00ED57F0">
        <w:rPr>
          <w:rStyle w:val="StyleUnderline"/>
        </w:rPr>
        <w:t>How can a ‘postwork’ approach contribute to resolving these issues?</w:t>
      </w:r>
      <w:r w:rsidRPr="00ED57F0">
        <w:rPr>
          <w:sz w:val="14"/>
        </w:rPr>
        <w:t xml:space="preserve"> The notions critique of work (Frayne 2015a, 2015b) or </w:t>
      </w:r>
      <w:r w:rsidRPr="00ED57F0">
        <w:rPr>
          <w:rStyle w:val="StyleUnderline"/>
        </w:rPr>
        <w:t>postwork</w:t>
      </w:r>
      <w:r w:rsidRPr="00ED57F0">
        <w:rPr>
          <w:sz w:val="14"/>
        </w:rPr>
        <w:t xml:space="preserve"> (Weeks 2011) </w:t>
      </w:r>
      <w:r w:rsidRPr="00ED57F0">
        <w:rPr>
          <w:rStyle w:val="StyleUnderline"/>
        </w:rPr>
        <w:t>have emerged</w:t>
      </w:r>
      <w:r w:rsidRPr="00ED57F0">
        <w:rPr>
          <w:sz w:val="14"/>
        </w:rPr>
        <w:t xml:space="preserve"> in recent years in social science research and popular culture, </w:t>
      </w:r>
      <w:r w:rsidRPr="00ED57F0">
        <w:rPr>
          <w:rStyle w:val="StyleUnderline"/>
        </w:rPr>
        <w:t>building on a long intellectual tradition of</w:t>
      </w:r>
      <w:r w:rsidRPr="00ED57F0">
        <w:rPr>
          <w:sz w:val="14"/>
        </w:rPr>
        <w:t xml:space="preserve"> (autonomist and neo-)</w:t>
      </w:r>
      <w:r w:rsidRPr="00ED57F0">
        <w:rPr>
          <w:rStyle w:val="StyleUnderline"/>
        </w:rPr>
        <w:t>Marxist, anarchist, and feminist theory</w:t>
      </w:r>
      <w:r w:rsidRPr="00ED57F0">
        <w:rPr>
          <w:sz w:val="14"/>
        </w:rPr>
        <w:t xml:space="preserve"> (Seyferth 2019; Weeks 2011). </w:t>
      </w:r>
      <w:r w:rsidRPr="00ED57F0">
        <w:rPr>
          <w:rStyle w:val="StyleUnderline"/>
        </w:rPr>
        <w:t xml:space="preserve">The critique of work targets </w:t>
      </w:r>
      <w:r w:rsidRPr="00ED57F0">
        <w:rPr>
          <w:rStyle w:val="Emphasis"/>
        </w:rPr>
        <w:t>work in a fundamental sense,</w:t>
      </w:r>
      <w:r w:rsidRPr="00ED57F0">
        <w:rPr>
          <w:rStyle w:val="StyleUnderline"/>
        </w:rPr>
        <w:t xml:space="preserve"> not only its conditions or exploitation. It is aimed at the centrality of work in modern ‘work society’ as a pivotal point for the provision of livelihoods through </w:t>
      </w:r>
      <w:r w:rsidRPr="00ED57F0">
        <w:rPr>
          <w:rStyle w:val="Emphasis"/>
        </w:rPr>
        <w:t>monetary income,</w:t>
      </w:r>
      <w:r w:rsidRPr="00ED57F0">
        <w:rPr>
          <w:sz w:val="14"/>
        </w:rPr>
        <w:t xml:space="preserve"> the granting of social security, social inclusion, and personal identity construction, </w:t>
      </w:r>
      <w:r w:rsidRPr="00ED57F0">
        <w:rPr>
          <w:rStyle w:val="StyleUnderline"/>
        </w:rPr>
        <w:t xml:space="preserve">on which grounds </w:t>
      </w:r>
      <w:r w:rsidRPr="00ED57F0">
        <w:rPr>
          <w:rStyle w:val="StyleUnderline"/>
          <w:highlight w:val="yellow"/>
        </w:rPr>
        <w:t xml:space="preserve">unemployed persons and unpaid activities are </w:t>
      </w:r>
      <w:r w:rsidRPr="00ED57F0">
        <w:rPr>
          <w:rStyle w:val="Emphasis"/>
          <w:highlight w:val="yellow"/>
        </w:rPr>
        <w:t>excluded from recognition</w:t>
      </w:r>
      <w:r w:rsidRPr="00ED57F0">
        <w:rPr>
          <w:rStyle w:val="StyleUnderline"/>
        </w:rPr>
        <w:t xml:space="preserve">, welfare provision </w:t>
      </w:r>
      <w:r w:rsidRPr="00ED57F0">
        <w:rPr>
          <w:rStyle w:val="StyleUnderline"/>
          <w:highlight w:val="yellow"/>
        </w:rPr>
        <w:t>and</w:t>
      </w:r>
      <w:r w:rsidRPr="00ED57F0">
        <w:rPr>
          <w:rStyle w:val="StyleUnderline"/>
        </w:rPr>
        <w:t xml:space="preserve"> trade </w:t>
      </w:r>
      <w:r w:rsidRPr="00ED57F0">
        <w:rPr>
          <w:rStyle w:val="StyleUnderline"/>
          <w:highlight w:val="yellow"/>
        </w:rPr>
        <w:t>union support.</w:t>
      </w:r>
      <w:r w:rsidRPr="00ED57F0">
        <w:rPr>
          <w:sz w:val="14"/>
        </w:rPr>
        <w:t xml:space="preserve"> Moreover, </w:t>
      </w:r>
      <w:r w:rsidRPr="00ED57F0">
        <w:rPr>
          <w:rStyle w:val="StyleUnderline"/>
        </w:rPr>
        <w:t>the crucial role of waged work in the functioning of the welfare state and the modern industrialised economy is part of this critique (</w:t>
      </w:r>
      <w:r w:rsidRPr="00ED57F0">
        <w:rPr>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ED57F0">
        <w:rPr>
          <w:rStyle w:val="StyleUnderline"/>
        </w:rPr>
        <w:t xml:space="preserve">This critique of the structures and social relations of work society is accompanied by the critique of its </w:t>
      </w:r>
      <w:r w:rsidRPr="00ED57F0">
        <w:rPr>
          <w:rStyle w:val="Emphasis"/>
        </w:rPr>
        <w:t>cultural foundation</w:t>
      </w:r>
      <w:r w:rsidRPr="00ED57F0">
        <w:rPr>
          <w:sz w:val="14"/>
        </w:rPr>
        <w:t xml:space="preserve">, </w:t>
      </w:r>
      <w:r w:rsidRPr="00ED57F0">
        <w:rPr>
          <w:rStyle w:val="Emphasis"/>
        </w:rPr>
        <w:t>the work ethic</w:t>
      </w:r>
      <w:r w:rsidRPr="00ED57F0">
        <w:rPr>
          <w:sz w:val="14"/>
        </w:rPr>
        <w:t xml:space="preserve">; </w:t>
      </w:r>
      <w:r w:rsidRPr="00ED57F0">
        <w:rPr>
          <w:rStyle w:val="StyleUnderline"/>
        </w:rPr>
        <w:t>an ideological commitment to work and productivism as ends in themselves, moral obligations, and as intrinsically good, regardless of what is done and at what cost</w:t>
      </w:r>
      <w:r w:rsidRPr="00ED57F0">
        <w:rPr>
          <w:sz w:val="14"/>
        </w:rPr>
        <w:t xml:space="preserve"> (Gorz 1982; Weber 1992 [1905]; Weeks 2001).</w:t>
      </w:r>
    </w:p>
    <w:p w14:paraId="4F422B84" w14:textId="77777777" w:rsidR="003637E9" w:rsidRPr="00ED57F0" w:rsidRDefault="003637E9" w:rsidP="003637E9">
      <w:pPr>
        <w:rPr>
          <w:sz w:val="14"/>
        </w:rPr>
      </w:pPr>
      <w:r w:rsidRPr="00ED57F0">
        <w:rPr>
          <w:rStyle w:val="StyleUnderline"/>
          <w:highlight w:val="yellow"/>
        </w:rPr>
        <w:t>Postwork</w:t>
      </w:r>
      <w:r w:rsidRPr="00ED57F0">
        <w:rPr>
          <w:sz w:val="14"/>
        </w:rPr>
        <w:t xml:space="preserve">, however, </w:t>
      </w:r>
      <w:r w:rsidRPr="00ED57F0">
        <w:rPr>
          <w:rStyle w:val="StyleUnderline"/>
        </w:rPr>
        <w:t>is not only a critical stance</w:t>
      </w:r>
      <w:r w:rsidRPr="00ED57F0">
        <w:rPr>
          <w:sz w:val="14"/>
        </w:rPr>
        <w:t xml:space="preserve">. </w:t>
      </w:r>
      <w:r w:rsidRPr="00ED57F0">
        <w:rPr>
          <w:rStyle w:val="StyleUnderline"/>
        </w:rPr>
        <w:t xml:space="preserve">Criticising work </w:t>
      </w:r>
      <w:r w:rsidRPr="00ED57F0">
        <w:rPr>
          <w:sz w:val="14"/>
        </w:rPr>
        <w:t xml:space="preserve">and work society, aware of their historical contingency, </w:t>
      </w:r>
      <w:r w:rsidRPr="00ED57F0">
        <w:rPr>
          <w:rStyle w:val="StyleUnderline"/>
          <w:highlight w:val="yellow"/>
        </w:rPr>
        <w:t>implies</w:t>
      </w:r>
      <w:r w:rsidRPr="00ED57F0">
        <w:rPr>
          <w:rStyle w:val="StyleUnderline"/>
        </w:rPr>
        <w:t xml:space="preserve"> the potential for an </w:t>
      </w:r>
      <w:r w:rsidRPr="00ED57F0">
        <w:rPr>
          <w:rStyle w:val="Emphasis"/>
          <w:highlight w:val="yellow"/>
        </w:rPr>
        <w:t>emancipatory transformation of industrial society</w:t>
      </w:r>
      <w:r w:rsidRPr="00ED57F0">
        <w:rPr>
          <w:rStyle w:val="StyleUnderline"/>
        </w:rPr>
        <w:t xml:space="preserve">. The focus is thereby </w:t>
      </w:r>
      <w:r w:rsidRPr="00ED57F0">
        <w:rPr>
          <w:rStyle w:val="Emphasis"/>
          <w:highlight w:val="yellow"/>
        </w:rPr>
        <w:t xml:space="preserve">not </w:t>
      </w:r>
      <w:r w:rsidRPr="00ED57F0">
        <w:rPr>
          <w:rStyle w:val="Emphasis"/>
        </w:rPr>
        <w:t xml:space="preserve">necessarily on </w:t>
      </w:r>
      <w:r w:rsidRPr="00ED57F0">
        <w:rPr>
          <w:rStyle w:val="Emphasis"/>
          <w:highlight w:val="yellow"/>
        </w:rPr>
        <w:t>abolishing work</w:t>
      </w:r>
      <w:r w:rsidRPr="00ED57F0">
        <w:rPr>
          <w:rStyle w:val="StyleUnderline"/>
        </w:rPr>
        <w:t xml:space="preserve"> tout-court, </w:t>
      </w:r>
      <w:r w:rsidRPr="00ED57F0">
        <w:rPr>
          <w:rStyle w:val="StyleUnderline"/>
          <w:highlight w:val="yellow"/>
        </w:rPr>
        <w:t>but</w:t>
      </w:r>
      <w:r w:rsidRPr="00ED57F0">
        <w:rPr>
          <w:rStyle w:val="StyleUnderline"/>
        </w:rPr>
        <w:t xml:space="preserve"> rather on pointing out and </w:t>
      </w:r>
      <w:r w:rsidRPr="00ED57F0">
        <w:rPr>
          <w:rStyle w:val="Emphasis"/>
          <w:highlight w:val="yellow"/>
        </w:rPr>
        <w:t>questioning its relentless centrality</w:t>
      </w:r>
      <w:r w:rsidRPr="00ED57F0">
        <w:rPr>
          <w:sz w:val="14"/>
        </w:rPr>
        <w:t xml:space="preserve"> </w:t>
      </w:r>
      <w:r w:rsidRPr="00ED57F0">
        <w:rPr>
          <w:rStyle w:val="StyleUnderline"/>
        </w:rPr>
        <w:t xml:space="preserve">and </w:t>
      </w:r>
      <w:r w:rsidRPr="00ED57F0">
        <w:rPr>
          <w:rStyle w:val="StyleUnderline"/>
          <w:highlight w:val="yellow"/>
        </w:rPr>
        <w:t>asking</w:t>
      </w:r>
      <w:r w:rsidRPr="00ED57F0">
        <w:rPr>
          <w:rStyle w:val="StyleUnderline"/>
        </w:rPr>
        <w:t xml:space="preserve"> </w:t>
      </w:r>
      <w:r w:rsidRPr="00ED57F0">
        <w:rPr>
          <w:rStyle w:val="StyleUnderline"/>
          <w:highlight w:val="yellow"/>
        </w:rPr>
        <w:t xml:space="preserve">what </w:t>
      </w:r>
      <w:r w:rsidRPr="00ED57F0">
        <w:rPr>
          <w:rStyle w:val="StyleUnderline"/>
        </w:rPr>
        <w:t xml:space="preserve">a more desirable, free and </w:t>
      </w:r>
      <w:r w:rsidRPr="00ED57F0">
        <w:rPr>
          <w:rStyle w:val="Emphasis"/>
          <w:highlight w:val="yellow"/>
        </w:rPr>
        <w:t>sustainable society might look like</w:t>
      </w:r>
      <w:r w:rsidRPr="00ED57F0">
        <w:rPr>
          <w:sz w:val="14"/>
          <w:highlight w:val="yellow"/>
        </w:rPr>
        <w:t>;</w:t>
      </w:r>
      <w:r w:rsidRPr="00ED57F0">
        <w:rPr>
          <w:sz w:val="14"/>
        </w:rPr>
        <w:t xml:space="preserve"> a society </w:t>
      </w:r>
      <w:r w:rsidRPr="00ED57F0">
        <w:rPr>
          <w:rStyle w:val="StyleUnderline"/>
          <w:highlight w:val="yellow"/>
        </w:rPr>
        <w:t xml:space="preserve">in which work is </w:t>
      </w:r>
      <w:r w:rsidRPr="00ED57F0">
        <w:rPr>
          <w:rStyle w:val="Emphasis"/>
          <w:highlight w:val="yellow"/>
        </w:rPr>
        <w:t xml:space="preserve">no longer </w:t>
      </w:r>
      <w:r w:rsidRPr="00ED57F0">
        <w:rPr>
          <w:rStyle w:val="Emphasis"/>
        </w:rPr>
        <w:t xml:space="preserve">the </w:t>
      </w:r>
      <w:r w:rsidRPr="00ED57F0">
        <w:rPr>
          <w:rStyle w:val="Emphasis"/>
          <w:highlight w:val="yellow"/>
        </w:rPr>
        <w:t xml:space="preserve">pivotal </w:t>
      </w:r>
      <w:r w:rsidRPr="00ED57F0">
        <w:rPr>
          <w:rStyle w:val="Emphasis"/>
        </w:rPr>
        <w:t>point of social organisation and ideological orientation,</w:t>
      </w:r>
      <w:r w:rsidRPr="00ED57F0">
        <w:rPr>
          <w:sz w:val="14"/>
        </w:rPr>
        <w:t xml:space="preserve"> including all questions and debates around this objective (Chamberlain 2018; Frayne 2015a; Weeks 2011).</w:t>
      </w:r>
    </w:p>
    <w:p w14:paraId="388C492F" w14:textId="77777777" w:rsidR="003637E9" w:rsidRPr="00ED57F0" w:rsidRDefault="003637E9" w:rsidP="003637E9">
      <w:pPr>
        <w:rPr>
          <w:sz w:val="14"/>
        </w:rPr>
      </w:pPr>
      <w:r w:rsidRPr="00ED57F0">
        <w:rPr>
          <w:sz w:val="14"/>
        </w:rPr>
        <w:t xml:space="preserve">As a relatively new and dynamically developing approach, postwork is, despite similar political claims, not uniform in its reasoning. </w:t>
      </w:r>
      <w:r w:rsidRPr="00ED57F0">
        <w:rPr>
          <w:rStyle w:val="StyleUnderline"/>
        </w:rPr>
        <w:t>Some</w:t>
      </w:r>
      <w:r w:rsidRPr="00ED57F0">
        <w:rPr>
          <w:sz w:val="14"/>
        </w:rPr>
        <w:t xml:space="preserve">, </w:t>
      </w:r>
      <w:r w:rsidRPr="00ED57F0">
        <w:rPr>
          <w:rStyle w:val="StyleUnderline"/>
        </w:rPr>
        <w:t>drawing on the classical ‘end-of-work’ argument</w:t>
      </w:r>
      <w:r w:rsidRPr="00ED57F0">
        <w:rPr>
          <w:sz w:val="14"/>
        </w:rPr>
        <w:t xml:space="preserve"> (Frayne 2016), </w:t>
      </w:r>
      <w:r w:rsidRPr="00ED57F0">
        <w:rPr>
          <w:rStyle w:val="StyleUnderline"/>
        </w:rPr>
        <w:t>assume an imminent technology-induced massive rise in unemployment.</w:t>
      </w:r>
      <w:r w:rsidRPr="00ED57F0">
        <w:rPr>
          <w:sz w:val="14"/>
        </w:rPr>
        <w:t xml:space="preserve"> This is welcomed as an opportunity to reduce and ultimately abolish work to liberate humankind (Srnicek and Williams 2015). </w:t>
      </w:r>
      <w:r w:rsidRPr="00ED57F0">
        <w:rPr>
          <w:rStyle w:val="StyleUnderline"/>
        </w:rPr>
        <w:t xml:space="preserve">Others emphasise </w:t>
      </w:r>
      <w:r w:rsidRPr="00ED57F0">
        <w:rPr>
          <w:sz w:val="14"/>
        </w:rPr>
        <w:t xml:space="preserve">the remarkable fact </w:t>
      </w:r>
      <w:r w:rsidRPr="00ED57F0">
        <w:rPr>
          <w:rStyle w:val="StyleUnderline"/>
        </w:rPr>
        <w:t>that</w:t>
      </w:r>
      <w:r w:rsidRPr="00ED57F0">
        <w:rPr>
          <w:sz w:val="14"/>
        </w:rPr>
        <w:t xml:space="preserve"> throughout the past two centuries </w:t>
      </w:r>
      <w:r w:rsidRPr="00ED57F0">
        <w:rPr>
          <w:rStyle w:val="StyleUnderline"/>
        </w:rPr>
        <w:t>technological development has not challenged the centrality of work in modern lives,</w:t>
      </w:r>
      <w:r w:rsidRPr="00ED57F0">
        <w:rPr>
          <w:sz w:val="14"/>
        </w:rPr>
        <w:t xml:space="preserve"> despite the prospect that technological change would allow for much shorter working hours (e.g., Keynes 1930). This has not materialised due to the requirements of a work-centred, work-dependent society. On the contrary, </w:t>
      </w:r>
      <w:r w:rsidRPr="00ED57F0">
        <w:rPr>
          <w:rStyle w:val="StyleUnderline"/>
        </w:rPr>
        <w:t>work has become more central to modern societies.</w:t>
      </w:r>
      <w:r w:rsidRPr="00ED57F0">
        <w:rPr>
          <w:sz w:val="14"/>
        </w:rPr>
        <w:t xml:space="preserve"> These deeper structural and cultural aspects and dependencies seem to remain unaffected by technological trends (Paulsen 2017; Weeks 2011).</w:t>
      </w:r>
    </w:p>
    <w:p w14:paraId="78E06EEE" w14:textId="77777777" w:rsidR="003637E9" w:rsidRPr="00ED57F0" w:rsidRDefault="003637E9" w:rsidP="003637E9">
      <w:pPr>
        <w:rPr>
          <w:sz w:val="14"/>
        </w:rPr>
      </w:pPr>
      <w:r w:rsidRPr="00ED57F0">
        <w:rPr>
          <w:sz w:val="14"/>
        </w:rPr>
        <w:t>The ecological case for postwork</w:t>
      </w:r>
    </w:p>
    <w:p w14:paraId="550C9F04" w14:textId="77777777" w:rsidR="003637E9" w:rsidRPr="00ED57F0" w:rsidRDefault="003637E9" w:rsidP="003637E9">
      <w:pPr>
        <w:rPr>
          <w:sz w:val="14"/>
        </w:rPr>
      </w:pPr>
      <w:r w:rsidRPr="00ED57F0">
        <w:rPr>
          <w:sz w:val="14"/>
        </w:rPr>
        <w:t xml:space="preserve">The perspective of </w:t>
      </w:r>
      <w:r w:rsidRPr="00ED57F0">
        <w:rPr>
          <w:rStyle w:val="StyleUnderline"/>
        </w:rPr>
        <w:t>postwork</w:t>
      </w:r>
      <w:r w:rsidRPr="00ED57F0">
        <w:rPr>
          <w:sz w:val="14"/>
        </w:rPr>
        <w:t xml:space="preserve">/critiques of work </w:t>
      </w:r>
      <w:r w:rsidRPr="00ED57F0">
        <w:rPr>
          <w:rStyle w:val="StyleUnderline"/>
        </w:rPr>
        <w:t xml:space="preserve">may enrich sustainability debates </w:t>
      </w:r>
      <w:r w:rsidRPr="00ED57F0">
        <w:rPr>
          <w:sz w:val="14"/>
        </w:rPr>
        <w:t xml:space="preserve">in many ways; here, </w:t>
      </w:r>
      <w:r w:rsidRPr="00ED57F0">
        <w:rPr>
          <w:rStyle w:val="StyleUnderline"/>
        </w:rPr>
        <w:t>our focus is again on ecological concerns</w:t>
      </w:r>
      <w:r w:rsidRPr="00ED57F0">
        <w:rPr>
          <w:sz w:val="14"/>
        </w:rPr>
        <w:t xml:space="preserve">. First, </w:t>
      </w:r>
      <w:r w:rsidRPr="00ED57F0">
        <w:rPr>
          <w:rStyle w:val="StyleUnderline"/>
          <w:highlight w:val="yellow"/>
        </w:rPr>
        <w:t>postwork offers</w:t>
      </w:r>
      <w:r w:rsidRPr="00ED57F0">
        <w:rPr>
          <w:rStyle w:val="StyleUnderline"/>
        </w:rPr>
        <w:t xml:space="preserve"> a much needed </w:t>
      </w:r>
      <w:r w:rsidRPr="00ED57F0">
        <w:rPr>
          <w:rStyle w:val="Emphasis"/>
          <w:highlight w:val="yellow"/>
        </w:rPr>
        <w:t xml:space="preserve">change in </w:t>
      </w:r>
      <w:r w:rsidRPr="00ED57F0">
        <w:rPr>
          <w:rStyle w:val="Emphasis"/>
        </w:rPr>
        <w:t xml:space="preserve">focus in </w:t>
      </w:r>
      <w:r w:rsidRPr="00ED57F0">
        <w:rPr>
          <w:rStyle w:val="Emphasis"/>
          <w:highlight w:val="yellow"/>
        </w:rPr>
        <w:t xml:space="preserve">sustainability </w:t>
      </w:r>
      <w:r w:rsidRPr="00ED57F0">
        <w:rPr>
          <w:rStyle w:val="Emphasis"/>
        </w:rPr>
        <w:t>debates</w:t>
      </w:r>
      <w:r w:rsidRPr="00ED57F0">
        <w:rPr>
          <w:sz w:val="14"/>
        </w:rPr>
        <w:t xml:space="preserve">, </w:t>
      </w:r>
      <w:r w:rsidRPr="00ED57F0">
        <w:rPr>
          <w:rStyle w:val="StyleUnderline"/>
          <w:highlight w:val="yellow"/>
        </w:rPr>
        <w:t>away from</w:t>
      </w:r>
      <w:r w:rsidRPr="00ED57F0">
        <w:rPr>
          <w:rStyle w:val="StyleUnderline"/>
        </w:rPr>
        <w:t xml:space="preserve"> narrow critiques of individual consumption </w:t>
      </w:r>
      <w:r w:rsidRPr="00ED57F0">
        <w:rPr>
          <w:rStyle w:val="Emphasis"/>
        </w:rPr>
        <w:t xml:space="preserve">and the </w:t>
      </w:r>
      <w:r w:rsidRPr="00ED57F0">
        <w:rPr>
          <w:rStyle w:val="Emphasis"/>
          <w:highlight w:val="yellow"/>
        </w:rPr>
        <w:t>overemphasis on ‘green jobs’,</w:t>
      </w:r>
      <w:r w:rsidRPr="00ED57F0">
        <w:rPr>
          <w:sz w:val="14"/>
          <w:highlight w:val="yellow"/>
        </w:rPr>
        <w:t xml:space="preserve"> </w:t>
      </w:r>
      <w:r w:rsidRPr="00ED57F0">
        <w:rPr>
          <w:rStyle w:val="StyleUnderline"/>
          <w:highlight w:val="yellow"/>
        </w:rPr>
        <w:t>towards understanding work as one central cause of sustained societal unsustainability</w:t>
      </w:r>
      <w:r w:rsidRPr="00ED57F0">
        <w:rPr>
          <w:sz w:val="14"/>
        </w:rPr>
        <w:t xml:space="preserve">. </w:t>
      </w:r>
      <w:r w:rsidRPr="00ED57F0">
        <w:rPr>
          <w:rStyle w:val="StyleUnderline"/>
        </w:rPr>
        <w:t xml:space="preserve">Postwork directs the focus towards </w:t>
      </w:r>
      <w:r w:rsidRPr="00ED57F0">
        <w:rPr>
          <w:rStyle w:val="Emphasis"/>
        </w:rPr>
        <w:t>crucial overlooked issues</w:t>
      </w:r>
      <w:r w:rsidRPr="00ED57F0">
        <w:rPr>
          <w:sz w:val="14"/>
        </w:rPr>
        <w:t xml:space="preserve">, </w:t>
      </w:r>
      <w:r w:rsidRPr="00ED57F0">
        <w:rPr>
          <w:rStyle w:val="StyleUnderline"/>
        </w:rPr>
        <w:t>e.g. the ways in which work is ecologically harmful, or which problems arise due to the social and cultural significance of modern-day work</w:t>
      </w:r>
      <w:r w:rsidRPr="00ED57F0">
        <w:rPr>
          <w:sz w:val="14"/>
        </w:rPr>
        <w:t xml:space="preserve">, </w:t>
      </w:r>
      <w:r w:rsidRPr="00ED57F0">
        <w:rPr>
          <w:rStyle w:val="Emphasis"/>
          <w:highlight w:val="yellow"/>
        </w:rPr>
        <w:t>including existential dependencies on it.</w:t>
      </w:r>
      <w:r w:rsidRPr="00ED57F0">
        <w:rPr>
          <w:sz w:val="14"/>
        </w:rPr>
        <w:t xml:space="preserve"> </w:t>
      </w:r>
      <w:r w:rsidRPr="00ED57F0">
        <w:rPr>
          <w:rStyle w:val="StyleUnderline"/>
        </w:rPr>
        <w:t xml:space="preserve">Postwork seeks to </w:t>
      </w:r>
      <w:r w:rsidRPr="00ED57F0">
        <w:rPr>
          <w:rStyle w:val="Emphasis"/>
        </w:rPr>
        <w:t>re-politicise work</w:t>
      </w:r>
      <w:r w:rsidRPr="00ED57F0">
        <w:rPr>
          <w:sz w:val="14"/>
        </w:rPr>
        <w:t xml:space="preserve">, </w:t>
      </w:r>
      <w:r w:rsidRPr="00ED57F0">
        <w:rPr>
          <w:rStyle w:val="StyleUnderline"/>
        </w:rPr>
        <w:t>recognising that its conception and societal organisation are social constructs and therefore political, and must accordingly be open to debate</w:t>
      </w:r>
      <w:r w:rsidRPr="00ED57F0">
        <w:rPr>
          <w:sz w:val="14"/>
        </w:rPr>
        <w:t xml:space="preserve"> (Weeks 2011). </w:t>
      </w:r>
      <w:r w:rsidRPr="00ED57F0">
        <w:rPr>
          <w:rStyle w:val="StyleUnderline"/>
        </w:rPr>
        <w:t>This opens conceptual space and enables open-minded debates</w:t>
      </w:r>
      <w:r w:rsidRPr="00ED57F0">
        <w:rPr>
          <w:sz w:val="14"/>
        </w:rPr>
        <w:t xml:space="preserve"> </w:t>
      </w:r>
      <w:r w:rsidRPr="00ED57F0">
        <w:rPr>
          <w:rStyle w:val="StyleUnderline"/>
        </w:rPr>
        <w:t>about the meaning, value and purpose of work: what kind of work is, for individuals, society and the biosphere as a whole, meaningful, pointless, or outright harmful</w:t>
      </w:r>
      <w:r w:rsidRPr="00ED57F0">
        <w:rPr>
          <w:sz w:val="14"/>
        </w:rPr>
        <w:t xml:space="preserve"> (Graeber 2018)?</w:t>
      </w:r>
    </w:p>
    <w:p w14:paraId="603D2E59" w14:textId="77777777" w:rsidR="003637E9" w:rsidRPr="00ED57F0" w:rsidRDefault="003637E9" w:rsidP="003637E9">
      <w:pPr>
        <w:rPr>
          <w:sz w:val="14"/>
        </w:rPr>
      </w:pPr>
      <w:r w:rsidRPr="00ED57F0">
        <w:rPr>
          <w:sz w:val="14"/>
        </w:rPr>
        <w:t xml:space="preserve">Such </w:t>
      </w:r>
      <w:r w:rsidRPr="00ED57F0">
        <w:rPr>
          <w:rStyle w:val="StyleUnderline"/>
        </w:rPr>
        <w:t>debates and enhanced understanding about the means and ends of work,</w:t>
      </w:r>
      <w:r w:rsidRPr="00ED57F0">
        <w:rPr>
          <w:sz w:val="14"/>
        </w:rPr>
        <w:t xml:space="preserve"> and the range of problems associated with it, would be important in several regards. </w:t>
      </w:r>
      <w:r w:rsidRPr="00ED57F0">
        <w:rPr>
          <w:rStyle w:val="StyleUnderline"/>
        </w:rPr>
        <w:t xml:space="preserve">In ecological regard it facilitates the ecologically necessary, substantial reduction of work, production and consumption </w:t>
      </w:r>
      <w:r w:rsidRPr="00ED57F0">
        <w:rPr>
          <w:sz w:val="14"/>
        </w:rPr>
        <w:t xml:space="preserve">(Frey 2019; Haberl et al. 2009). Reducing work/working hours is one of the key premises of postwork, aiming at de-centring and de-normalising work, and releasing time, energy and creativity for purposes other than work (Coote 2013). </w:t>
      </w:r>
      <w:r w:rsidRPr="00ED57F0">
        <w:rPr>
          <w:rStyle w:val="StyleUnderline"/>
        </w:rPr>
        <w:t>From an ecological perspective, reducing</w:t>
      </w:r>
      <w:r w:rsidRPr="00ED57F0">
        <w:rPr>
          <w:sz w:val="14"/>
        </w:rPr>
        <w:t xml:space="preserve"> the amount of </w:t>
      </w:r>
      <w:r w:rsidRPr="00ED57F0">
        <w:rPr>
          <w:rStyle w:val="StyleUnderline"/>
        </w:rPr>
        <w:t>work would reduce the dependency on a commodity-intensive mode of living</w:t>
      </w:r>
      <w:r w:rsidRPr="00ED57F0">
        <w:rPr>
          <w:sz w:val="14"/>
        </w:rPr>
        <w:t xml:space="preserve">, and allow space for more sustainable practices (Frayne 2016). </w:t>
      </w:r>
      <w:r w:rsidRPr="00ED57F0">
        <w:rPr>
          <w:rStyle w:val="StyleUnderline"/>
        </w:rPr>
        <w:t>Reducing work would also help mitigate all other work-induced environmental pressures</w:t>
      </w:r>
      <w:r w:rsidRPr="00ED57F0">
        <w:rPr>
          <w:sz w:val="14"/>
        </w:rPr>
        <w:t xml:space="preserve"> described above, especially the ‘Scale factor’ (Knight, Rosa, and Schor 2013), i.e. the amount of resources and energy consumed, and waste, including emissions, created through work. </w:t>
      </w:r>
      <w:r w:rsidRPr="00ED57F0">
        <w:rPr>
          <w:rStyle w:val="StyleUnderline"/>
        </w:rPr>
        <w:t>A postwork approach facilitates debate on the politics of ecological</w:t>
      </w:r>
      <w:r w:rsidRPr="00ED57F0">
        <w:rPr>
          <w:sz w:val="14"/>
        </w:rPr>
        <w:t xml:space="preserve"> </w:t>
      </w:r>
      <w:r w:rsidRPr="00ED57F0">
        <w:rPr>
          <w:rStyle w:val="StyleUnderline"/>
        </w:rPr>
        <w:t>work reduction which entails difficult question</w:t>
      </w:r>
      <w:r w:rsidRPr="00ED57F0">
        <w:rPr>
          <w:sz w:val="14"/>
        </w:rPr>
        <w:t xml:space="preserve">s: for example, </w:t>
      </w:r>
      <w:r w:rsidRPr="00ED57F0">
        <w:rPr>
          <w:rStyle w:val="StyleUnderline"/>
        </w:rPr>
        <w:t>which industries and fields of employment are to be phased out?</w:t>
      </w:r>
      <w:r w:rsidRPr="00ED57F0">
        <w:rPr>
          <w:sz w:val="14"/>
        </w:rPr>
        <w:t xml:space="preserve"> Which fields will need to be favoured and upon what grounds? </w:t>
      </w:r>
      <w:r w:rsidRPr="00ED57F0">
        <w:rPr>
          <w:rStyle w:val="StyleUnderline"/>
        </w:rPr>
        <w:t>Which kinds of work in which sectors are socially important and should therefore be organised differently</w:t>
      </w:r>
      <w:r w:rsidRPr="00ED57F0">
        <w:rPr>
          <w:sz w:val="14"/>
        </w:rPr>
        <w:t xml:space="preserve">, especially when altering the energy basis of work due to climate change mitigation which implies decentralised, locally specific, intermittent and less concentrated energy sources (Malm 2013)? </w:t>
      </w:r>
      <w:r w:rsidRPr="00ED57F0">
        <w:rPr>
          <w:rStyle w:val="StyleUnderline"/>
          <w:highlight w:val="yellow"/>
        </w:rPr>
        <w:t>These questions are decisive fo</w:t>
      </w:r>
      <w:r w:rsidRPr="00ED57F0">
        <w:rPr>
          <w:rStyle w:val="StyleUnderline"/>
        </w:rPr>
        <w:t>r future (un-)</w:t>
      </w:r>
      <w:r w:rsidRPr="00ED57F0">
        <w:rPr>
          <w:rStyle w:val="StyleUnderline"/>
          <w:highlight w:val="yellow"/>
        </w:rPr>
        <w:t>sustainability</w:t>
      </w:r>
      <w:r w:rsidRPr="00ED57F0">
        <w:rPr>
          <w:rStyle w:val="StyleUnderline"/>
        </w:rPr>
        <w:t xml:space="preserve">, and </w:t>
      </w:r>
      <w:r w:rsidRPr="00ED57F0">
        <w:rPr>
          <w:rStyle w:val="StyleUnderline"/>
          <w:highlight w:val="yellow"/>
        </w:rPr>
        <w:t>yet</w:t>
      </w:r>
      <w:r w:rsidRPr="00ED57F0">
        <w:rPr>
          <w:rStyle w:val="StyleUnderline"/>
        </w:rPr>
        <w:t xml:space="preserve"> serious </w:t>
      </w:r>
      <w:r w:rsidRPr="00ED57F0">
        <w:rPr>
          <w:rStyle w:val="StyleUnderline"/>
          <w:highlight w:val="yellow"/>
        </w:rPr>
        <w:t>attempts at a solution are</w:t>
      </w:r>
      <w:r w:rsidRPr="00ED57F0">
        <w:rPr>
          <w:rStyle w:val="StyleUnderline"/>
        </w:rPr>
        <w:t xml:space="preserve"> presently </w:t>
      </w:r>
      <w:r w:rsidRPr="00ED57F0">
        <w:rPr>
          <w:rStyle w:val="StyleUnderline"/>
          <w:highlight w:val="yellow"/>
        </w:rPr>
        <w:t>forestalled by</w:t>
      </w:r>
      <w:r w:rsidRPr="00ED57F0">
        <w:rPr>
          <w:rStyle w:val="StyleUnderline"/>
        </w:rPr>
        <w:t xml:space="preserve"> the </w:t>
      </w:r>
      <w:r w:rsidRPr="00ED57F0">
        <w:rPr>
          <w:rStyle w:val="Emphasis"/>
          <w:highlight w:val="yellow"/>
        </w:rPr>
        <w:t>unquestioned sanctity that</w:t>
      </w:r>
      <w:r w:rsidRPr="00ED57F0">
        <w:rPr>
          <w:rStyle w:val="Emphasis"/>
        </w:rPr>
        <w:t xml:space="preserve"> work</w:t>
      </w:r>
      <w:r w:rsidRPr="00ED57F0">
        <w:rPr>
          <w:rStyle w:val="Emphasis"/>
          <w:highlight w:val="yellow"/>
        </w:rPr>
        <w:t>, ‘jobs’</w:t>
      </w:r>
      <w:r w:rsidRPr="00ED57F0">
        <w:rPr>
          <w:rStyle w:val="Emphasis"/>
        </w:rPr>
        <w:t xml:space="preserve"> or ‘full employment’ </w:t>
      </w:r>
      <w:r w:rsidRPr="00ED57F0">
        <w:rPr>
          <w:rStyle w:val="Emphasis"/>
          <w:highlight w:val="yellow"/>
        </w:rPr>
        <w:t>enjoy</w:t>
      </w:r>
      <w:r w:rsidRPr="00ED57F0">
        <w:rPr>
          <w:sz w:val="14"/>
        </w:rPr>
        <w:t xml:space="preserve"> (Frayne 2015b).</w:t>
      </w:r>
    </w:p>
    <w:p w14:paraId="2627FAA1" w14:textId="77777777" w:rsidR="003637E9" w:rsidRPr="00ED57F0" w:rsidRDefault="003637E9" w:rsidP="003637E9">
      <w:pPr>
        <w:rPr>
          <w:b/>
          <w:iCs/>
          <w:u w:val="single"/>
          <w:bdr w:val="single" w:sz="12" w:space="0" w:color="auto"/>
        </w:rPr>
      </w:pPr>
      <w:r w:rsidRPr="00ED57F0">
        <w:rPr>
          <w:rStyle w:val="StyleUnderline"/>
        </w:rPr>
        <w:t xml:space="preserve">Postwork is also conducive to rethinking the organisation of work. </w:t>
      </w:r>
      <w:r w:rsidRPr="00ED57F0">
        <w:rPr>
          <w:rStyle w:val="StyleUnderline"/>
          <w:highlight w:val="yellow"/>
        </w:rPr>
        <w:t>There are</w:t>
      </w:r>
      <w:r w:rsidRPr="00ED57F0">
        <w:rPr>
          <w:rStyle w:val="StyleUnderline"/>
        </w:rPr>
        <w:t xml:space="preserve"> plausible </w:t>
      </w:r>
      <w:r w:rsidRPr="00ED57F0">
        <w:rPr>
          <w:rStyle w:val="StyleUnderline"/>
          <w:highlight w:val="yellow"/>
        </w:rPr>
        <w:t>arguments in favour of</w:t>
      </w:r>
      <w:r w:rsidRPr="00ED57F0">
        <w:rPr>
          <w:rStyle w:val="StyleUnderline"/>
        </w:rPr>
        <w:t xml:space="preserve"> new institutions of </w:t>
      </w:r>
      <w:r w:rsidRPr="00ED57F0">
        <w:rPr>
          <w:rStyle w:val="Emphasis"/>
          <w:highlight w:val="yellow"/>
        </w:rPr>
        <w:t>democratic control over the economy</w:t>
      </w:r>
      <w:r w:rsidRPr="00ED57F0">
        <w:rPr>
          <w:rStyle w:val="StyleUnderline"/>
        </w:rPr>
        <w:t>,</w:t>
      </w:r>
      <w:r w:rsidRPr="00ED57F0">
        <w:rPr>
          <w:sz w:val="14"/>
        </w:rPr>
        <w:t xml:space="preserve"> i.e. economic democracy (Johanisova and Wolf 2012). </w:t>
      </w:r>
      <w:r w:rsidRPr="00ED57F0">
        <w:rPr>
          <w:rStyle w:val="StyleUnderline"/>
        </w:rPr>
        <w:t>This is urgent and necessary to distribute a very tight remaining carbon budget fairly and wisely</w:t>
      </w:r>
      <w:r w:rsidRPr="00ED57F0">
        <w:rPr>
          <w:sz w:val="14"/>
        </w:rPr>
        <w:t xml:space="preserve"> (IPCC 2018), to keep economic power in check, and </w:t>
      </w:r>
      <w:r w:rsidRPr="00ED57F0">
        <w:rPr>
          <w:rStyle w:val="StyleUnderline"/>
        </w:rPr>
        <w:t>to gain public sovereignty over fundamental economic decisions that are pivotal for (un-)sustainable trajectories</w:t>
      </w:r>
      <w:r w:rsidRPr="00ED57F0">
        <w:rPr>
          <w:sz w:val="14"/>
        </w:rPr>
        <w:t xml:space="preserve"> (Gould, Pellow, and Schnaiberg 2004). </w:t>
      </w:r>
      <w:r w:rsidRPr="00ED57F0">
        <w:rPr>
          <w:rStyle w:val="StyleUnderline"/>
        </w:rPr>
        <w:t xml:space="preserve">An obstacle to this is one institution in particular which is </w:t>
      </w:r>
      <w:r w:rsidRPr="00ED57F0">
        <w:rPr>
          <w:rStyle w:val="Emphasis"/>
        </w:rPr>
        <w:t>rarely under close scrutiny</w:t>
      </w:r>
      <w:r w:rsidRPr="00ED57F0">
        <w:rPr>
          <w:sz w:val="14"/>
        </w:rPr>
        <w:t xml:space="preserve">: </w:t>
      </w:r>
      <w:r w:rsidRPr="00ED57F0">
        <w:rPr>
          <w:rStyle w:val="StyleUnderline"/>
        </w:rPr>
        <w:t>the labour market, a social construct linked to the advent of modern work in form of the commodity of labour</w:t>
      </w:r>
      <w:r w:rsidRPr="00ED57F0">
        <w:rPr>
          <w:sz w:val="14"/>
        </w:rPr>
        <w:t xml:space="preserve"> (Applebaum 1992). </w:t>
      </w:r>
      <w:r w:rsidRPr="00ED57F0">
        <w:rPr>
          <w:rStyle w:val="StyleUnderline"/>
        </w:rPr>
        <w:t xml:space="preserve">It is an </w:t>
      </w:r>
      <w:r w:rsidRPr="00ED57F0">
        <w:rPr>
          <w:rStyle w:val="Emphasis"/>
        </w:rPr>
        <w:t>undemocratic mechanism</w:t>
      </w:r>
      <w:r w:rsidRPr="00ED57F0">
        <w:rPr>
          <w:sz w:val="14"/>
        </w:rPr>
        <w:t xml:space="preserve">, usually </w:t>
      </w:r>
      <w:r w:rsidRPr="00ED57F0">
        <w:rPr>
          <w:rStyle w:val="StyleUnderline"/>
        </w:rPr>
        <w:t xml:space="preserve">characterised by high levels of </w:t>
      </w:r>
      <w:r w:rsidRPr="00ED57F0">
        <w:rPr>
          <w:rStyle w:val="Emphasis"/>
        </w:rPr>
        <w:t>unfreedom and coercion</w:t>
      </w:r>
      <w:r w:rsidRPr="00ED57F0">
        <w:rPr>
          <w:sz w:val="14"/>
        </w:rPr>
        <w:t xml:space="preserve"> (Anderson 2017; Graeber 2018; Paulsen 2015) </w:t>
      </w:r>
      <w:r w:rsidRPr="00ED57F0">
        <w:rPr>
          <w:rStyle w:val="StyleUnderline"/>
        </w:rPr>
        <w:t xml:space="preserve">that allocates waged work in a </w:t>
      </w:r>
      <w:r w:rsidRPr="00ED57F0">
        <w:rPr>
          <w:rStyle w:val="Emphasis"/>
        </w:rPr>
        <w:t>competitive mode as an artificially scarce, ‘fictitious’ commodity</w:t>
      </w:r>
      <w:r w:rsidRPr="00ED57F0">
        <w:rPr>
          <w:sz w:val="14"/>
        </w:rPr>
        <w:t xml:space="preserve"> (Polanyi 2001 [1944]). 4 </w:t>
      </w:r>
      <w:r w:rsidRPr="00ED57F0">
        <w:rPr>
          <w:rStyle w:val="StyleUnderline"/>
        </w:rPr>
        <w:t xml:space="preserve">It does so according to availability of money and motives of gain on the part of employers, and appears therefore inappropriate for distributing labour according to </w:t>
      </w:r>
      <w:r w:rsidRPr="00ED57F0">
        <w:rPr>
          <w:rStyle w:val="Emphasis"/>
        </w:rPr>
        <w:t>sustainability criteria and related societal needs</w:t>
      </w:r>
      <w:r w:rsidRPr="00ED57F0">
        <w:rPr>
          <w:sz w:val="14"/>
        </w:rPr>
        <w:t xml:space="preserve">. </w:t>
      </w:r>
      <w:r w:rsidRPr="00ED57F0">
        <w:rPr>
          <w:rStyle w:val="StyleUnderline"/>
          <w:highlight w:val="yellow"/>
        </w:rPr>
        <w:t xml:space="preserve">As long as </w:t>
      </w:r>
      <w:r w:rsidRPr="00ED57F0">
        <w:rPr>
          <w:rStyle w:val="Emphasis"/>
        </w:rPr>
        <w:t xml:space="preserve">unsustainable and/or </w:t>
      </w:r>
      <w:r w:rsidRPr="00ED57F0">
        <w:rPr>
          <w:rStyle w:val="Emphasis"/>
          <w:highlight w:val="yellow"/>
        </w:rPr>
        <w:t>unnecessary jobs are profitable</w:t>
      </w:r>
      <w:r w:rsidRPr="00ED57F0">
        <w:rPr>
          <w:rStyle w:val="Emphasis"/>
        </w:rPr>
        <w:t xml:space="preserve"> </w:t>
      </w:r>
      <w:r w:rsidRPr="00ED57F0">
        <w:rPr>
          <w:sz w:val="14"/>
        </w:rPr>
        <w:t xml:space="preserve">and/or (well-)paid, </w:t>
      </w:r>
      <w:r w:rsidRPr="00ED57F0">
        <w:rPr>
          <w:rStyle w:val="Emphasis"/>
          <w:highlight w:val="yellow"/>
        </w:rPr>
        <w:t>they will continue to exist</w:t>
      </w:r>
      <w:r w:rsidRPr="00ED57F0">
        <w:rPr>
          <w:sz w:val="14"/>
        </w:rPr>
        <w:t xml:space="preserve"> (Gorz 1989), </w:t>
      </w:r>
      <w:r w:rsidRPr="00ED57F0">
        <w:rPr>
          <w:rStyle w:val="Emphasis"/>
        </w:rPr>
        <w:t xml:space="preserve">just as </w:t>
      </w:r>
      <w:r w:rsidRPr="00ED57F0">
        <w:rPr>
          <w:rStyle w:val="Emphasis"/>
          <w:highlight w:val="yellow"/>
        </w:rPr>
        <w:t xml:space="preserve">‘green jobs’ must follow these same criteria </w:t>
      </w:r>
      <w:r w:rsidRPr="00ED57F0">
        <w:rPr>
          <w:rStyle w:val="Emphasis"/>
        </w:rPr>
        <w:t>in order to be created.</w:t>
      </w:r>
      <w:r w:rsidRPr="00ED57F0">
        <w:rPr>
          <w:sz w:val="14"/>
        </w:rPr>
        <w:t xml:space="preserve"> </w:t>
      </w:r>
      <w:r w:rsidRPr="00ED57F0">
        <w:rPr>
          <w:rStyle w:val="StyleUnderline"/>
        </w:rPr>
        <w:t>An</w:t>
      </w:r>
      <w:r w:rsidRPr="00ED57F0">
        <w:rPr>
          <w:rStyle w:val="StyleUnderline"/>
          <w:highlight w:val="yellow"/>
        </w:rPr>
        <w:t xml:space="preserve"> </w:t>
      </w:r>
      <w:r w:rsidRPr="00ED57F0">
        <w:rPr>
          <w:rStyle w:val="Emphasis"/>
          <w:highlight w:val="yellow"/>
        </w:rPr>
        <w:t>ecological postwork</w:t>
      </w:r>
      <w:r w:rsidRPr="00ED57F0">
        <w:rPr>
          <w:rStyle w:val="StyleUnderline"/>
          <w:highlight w:val="yellow"/>
        </w:rPr>
        <w:t xml:space="preserve"> </w:t>
      </w:r>
      <w:r w:rsidRPr="00ED57F0">
        <w:rPr>
          <w:rStyle w:val="StyleUnderline"/>
        </w:rPr>
        <w:t xml:space="preserve">perspective </w:t>
      </w:r>
      <w:r w:rsidRPr="00ED57F0">
        <w:rPr>
          <w:rStyle w:val="StyleUnderline"/>
          <w:highlight w:val="yellow"/>
        </w:rPr>
        <w:t xml:space="preserve">allows </w:t>
      </w:r>
      <w:r w:rsidRPr="00ED57F0">
        <w:rPr>
          <w:rStyle w:val="StyleUnderline"/>
        </w:rPr>
        <w:t xml:space="preserve">to </w:t>
      </w:r>
      <w:r w:rsidRPr="00ED57F0">
        <w:rPr>
          <w:rStyle w:val="Emphasis"/>
        </w:rPr>
        <w:t>question this on ecological grounds</w:t>
      </w:r>
      <w:r w:rsidRPr="00ED57F0">
        <w:rPr>
          <w:rStyle w:val="StyleUnderline"/>
        </w:rPr>
        <w:t>, and it links to</w:t>
      </w:r>
      <w:r w:rsidRPr="00ED57F0">
        <w:rPr>
          <w:rStyle w:val="StyleUnderline"/>
          <w:highlight w:val="yellow"/>
        </w:rPr>
        <w:t xml:space="preserve"> </w:t>
      </w:r>
      <w:r w:rsidRPr="00ED57F0">
        <w:rPr>
          <w:rStyle w:val="Emphasis"/>
          <w:highlight w:val="yellow"/>
        </w:rPr>
        <w:t>debates</w:t>
      </w:r>
      <w:r w:rsidRPr="00ED57F0">
        <w:rPr>
          <w:rStyle w:val="StyleUnderline"/>
          <w:highlight w:val="yellow"/>
        </w:rPr>
        <w:t xml:space="preserve"> on </w:t>
      </w:r>
      <w:r w:rsidRPr="00ED57F0">
        <w:rPr>
          <w:rStyle w:val="Emphasis"/>
          <w:highlight w:val="yellow"/>
        </w:rPr>
        <w:t>different modes of organising socially necessary work</w:t>
      </w:r>
      <w:r w:rsidRPr="00ED57F0">
        <w:rPr>
          <w:rStyle w:val="StyleUnderline"/>
          <w:highlight w:val="yellow"/>
        </w:rPr>
        <w:t xml:space="preserve">, </w:t>
      </w:r>
      <w:r w:rsidRPr="00ED57F0">
        <w:rPr>
          <w:rStyle w:val="StyleUnderline"/>
        </w:rPr>
        <w:t xml:space="preserve">production and </w:t>
      </w:r>
      <w:r w:rsidRPr="00ED57F0">
        <w:rPr>
          <w:rStyle w:val="Emphasis"/>
        </w:rPr>
        <w:t xml:space="preserve">provisioning </w:t>
      </w:r>
      <w:r w:rsidRPr="00ED57F0">
        <w:rPr>
          <w:rStyle w:val="Emphasis"/>
          <w:highlight w:val="yellow"/>
        </w:rPr>
        <w:t>in a de-commodified, democratic and sustainable mode.</w:t>
      </w:r>
    </w:p>
    <w:p w14:paraId="66C6B459" w14:textId="77777777" w:rsidR="003637E9" w:rsidRPr="00ED57F0" w:rsidRDefault="003637E9" w:rsidP="003637E9">
      <w:pPr>
        <w:rPr>
          <w:sz w:val="14"/>
        </w:rPr>
      </w:pPr>
      <w:r w:rsidRPr="00ED57F0">
        <w:rPr>
          <w:sz w:val="14"/>
        </w:rPr>
        <w:t xml:space="preserve">Finally, </w:t>
      </w:r>
      <w:r w:rsidRPr="00ED57F0">
        <w:rPr>
          <w:rStyle w:val="StyleUnderline"/>
        </w:rPr>
        <w:t xml:space="preserve">postwork is helpful for ecological reasons because it </w:t>
      </w:r>
      <w:r w:rsidRPr="00ED57F0">
        <w:rPr>
          <w:rStyle w:val="Emphasis"/>
        </w:rPr>
        <w:t>criticises the cultural glorification of ‘hard work’,</w:t>
      </w:r>
      <w:r w:rsidRPr="00ED57F0">
        <w:rPr>
          <w:sz w:val="14"/>
        </w:rPr>
        <w:t xml:space="preserve"> merit </w:t>
      </w:r>
      <w:r w:rsidRPr="00ED57F0">
        <w:rPr>
          <w:rStyle w:val="StyleUnderline"/>
        </w:rPr>
        <w:t>and productivism, and the moral assumption that laziness and inaction are intrinsically bad</w:t>
      </w:r>
      <w:r w:rsidRPr="00ED57F0">
        <w:rPr>
          <w:sz w:val="14"/>
        </w:rPr>
        <w:t xml:space="preserve">, regardless the circumstances. </w:t>
      </w:r>
      <w:r w:rsidRPr="00ED57F0">
        <w:rPr>
          <w:rStyle w:val="StyleUnderline"/>
        </w:rPr>
        <w:t xml:space="preserve">Postwork is about a different mindset which </w:t>
      </w:r>
      <w:r w:rsidRPr="00ED57F0">
        <w:rPr>
          <w:rStyle w:val="Emphasis"/>
        </w:rPr>
        <w:t>problematises prevailing productivist attitudes</w:t>
      </w:r>
      <w:r w:rsidRPr="00ED57F0">
        <w:rPr>
          <w:sz w:val="14"/>
        </w:rPr>
        <w:t xml:space="preserve"> </w:t>
      </w:r>
      <w:r w:rsidRPr="00ED57F0">
        <w:rPr>
          <w:rStyle w:val="StyleUnderline"/>
        </w:rPr>
        <w:t>and allows the idea that being lazy or unproductive can be something inherently valuable</w:t>
      </w:r>
      <w:r w:rsidRPr="00ED57F0">
        <w:rPr>
          <w:sz w:val="14"/>
        </w:rPr>
        <w:t xml:space="preserve">. </w:t>
      </w:r>
      <w:r w:rsidRPr="00ED57F0">
        <w:rPr>
          <w:rStyle w:val="StyleUnderline"/>
        </w:rPr>
        <w:t xml:space="preserve">Idleness is conducive to an ecological agenda as </w:t>
      </w:r>
      <w:r w:rsidRPr="00ED57F0">
        <w:rPr>
          <w:rStyle w:val="Emphasis"/>
          <w:highlight w:val="yellow"/>
        </w:rPr>
        <w:t>nothing is</w:t>
      </w:r>
      <w:r w:rsidRPr="00ED57F0">
        <w:rPr>
          <w:rStyle w:val="Emphasis"/>
        </w:rPr>
        <w:t xml:space="preserve"> evidently </w:t>
      </w:r>
      <w:r w:rsidRPr="00ED57F0">
        <w:rPr>
          <w:rStyle w:val="Emphasis"/>
          <w:highlight w:val="yellow"/>
        </w:rPr>
        <w:t>more</w:t>
      </w:r>
      <w:r w:rsidRPr="00ED57F0">
        <w:rPr>
          <w:rStyle w:val="Emphasis"/>
        </w:rPr>
        <w:t xml:space="preserve"> </w:t>
      </w:r>
      <w:r w:rsidRPr="00ED57F0">
        <w:rPr>
          <w:rStyle w:val="Emphasis"/>
          <w:highlight w:val="yellow"/>
        </w:rPr>
        <w:t>carbon-neutral</w:t>
      </w:r>
      <w:r w:rsidRPr="00ED57F0">
        <w:rPr>
          <w:rStyle w:val="Emphasis"/>
        </w:rPr>
        <w:t xml:space="preserve"> and environment-sparing </w:t>
      </w:r>
      <w:r w:rsidRPr="00ED57F0">
        <w:rPr>
          <w:rStyle w:val="Emphasis"/>
          <w:highlight w:val="yellow"/>
        </w:rPr>
        <w:t>than being a</w:t>
      </w:r>
      <w:r w:rsidRPr="00ED57F0">
        <w:rPr>
          <w:rStyle w:val="Emphasis"/>
        </w:rPr>
        <w:t xml:space="preserve">bsolutely </w:t>
      </w:r>
      <w:r w:rsidRPr="00ED57F0">
        <w:rPr>
          <w:rStyle w:val="Emphasis"/>
          <w:highlight w:val="yellow"/>
        </w:rPr>
        <w:t>unproductive</w:t>
      </w:r>
      <w:r w:rsidRPr="00ED57F0">
        <w:rPr>
          <w:sz w:val="14"/>
        </w:rPr>
        <w:t xml:space="preserve">. As time-use studies indicate, leisure, recreation and socialising have very low ecological impacts, with rest and sleep having virtually none (Druckman et al. 2012). Apart from humans, </w:t>
      </w:r>
      <w:r w:rsidRPr="00ED57F0">
        <w:rPr>
          <w:rStyle w:val="StyleUnderline"/>
        </w:rPr>
        <w:t>the biosphere also needs idle time for regeneration</w:t>
      </w:r>
      <w:r w:rsidRPr="00ED57F0">
        <w:rPr>
          <w:sz w:val="14"/>
        </w:rPr>
        <w:t>. In this sense, laziness or ‘</w:t>
      </w:r>
      <w:r w:rsidRPr="00ED57F0">
        <w:rPr>
          <w:rStyle w:val="StyleUnderline"/>
        </w:rPr>
        <w:t>ecological leisure’,</w:t>
      </w:r>
      <w:r w:rsidRPr="00ED57F0">
        <w:rPr>
          <w:sz w:val="14"/>
        </w:rPr>
        <w:t xml:space="preserve"> ideally sleep, </w:t>
      </w:r>
      <w:r w:rsidRPr="00ED57F0">
        <w:rPr>
          <w:rStyle w:val="StyleUnderline"/>
        </w:rPr>
        <w:t>can be regarded as supremely ecofriendly states of being that would help mitigate ecological pressures</w:t>
      </w:r>
      <w:r w:rsidRPr="00ED57F0">
        <w:rPr>
          <w:sz w:val="14"/>
        </w:rPr>
        <w:t xml:space="preserve">. Moreover, as </w:t>
      </w:r>
      <w:r w:rsidRPr="00ED57F0">
        <w:rPr>
          <w:rStyle w:val="StyleUnderline"/>
        </w:rPr>
        <w:t>postwork traces which changes in attitudes</w:t>
      </w:r>
      <w:r w:rsidRPr="00ED57F0">
        <w:rPr>
          <w:sz w:val="14"/>
        </w:rPr>
        <w:t xml:space="preserve"> towards time, efficiency and laziness </w:t>
      </w:r>
      <w:r w:rsidRPr="00ED57F0">
        <w:rPr>
          <w:rStyle w:val="StyleUnderline"/>
        </w:rPr>
        <w:t>have brought modern work culture and modern time regimes into being in the first place</w:t>
      </w:r>
      <w:r w:rsidRPr="00ED57F0">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7001AD92" w14:textId="77777777" w:rsidR="003637E9" w:rsidRPr="00ED57F0" w:rsidRDefault="003637E9" w:rsidP="003637E9">
      <w:pPr>
        <w:rPr>
          <w:sz w:val="14"/>
        </w:rPr>
      </w:pPr>
      <w:r w:rsidRPr="00ED57F0">
        <w:rPr>
          <w:sz w:val="14"/>
        </w:rPr>
        <w:t>Conclusions: postwork politics and practices</w:t>
      </w:r>
    </w:p>
    <w:p w14:paraId="0B6CA1D1" w14:textId="77777777" w:rsidR="003637E9" w:rsidRPr="00ED57F0" w:rsidRDefault="003637E9" w:rsidP="003637E9">
      <w:pPr>
        <w:rPr>
          <w:sz w:val="14"/>
        </w:rPr>
      </w:pPr>
      <w:r w:rsidRPr="00ED57F0">
        <w:rPr>
          <w:sz w:val="14"/>
        </w:rPr>
        <w:t xml:space="preserve">We argued that </w:t>
      </w:r>
      <w:r w:rsidRPr="00ED57F0">
        <w:rPr>
          <w:rStyle w:val="StyleUnderline"/>
        </w:rPr>
        <w:t>modern-day work is a central cause for unsustainability</w:t>
      </w:r>
      <w:r w:rsidRPr="00ED57F0">
        <w:rPr>
          <w:sz w:val="14"/>
        </w:rPr>
        <w:t xml:space="preserve">, </w:t>
      </w:r>
      <w:r w:rsidRPr="00ED57F0">
        <w:rPr>
          <w:rStyle w:val="StyleUnderline"/>
        </w:rPr>
        <w:t>and should therefore be transformed to advance towards sustainability</w:t>
      </w:r>
      <w:r w:rsidRPr="00ED57F0">
        <w:rPr>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ED57F0">
        <w:rPr>
          <w:rStyle w:val="StyleUnderline"/>
        </w:rPr>
        <w:t>One of the analytical advantages of this approach is that it avoids the mystification of work through indirect measures of economic activity</w:t>
      </w:r>
      <w:r w:rsidRPr="00ED57F0">
        <w:rPr>
          <w:sz w:val="14"/>
        </w:rPr>
        <w:t xml:space="preserve"> (such as per capita GDP</w:t>
      </w:r>
      <w:r w:rsidRPr="00ED57F0">
        <w:rPr>
          <w:rStyle w:val="StyleUnderline"/>
        </w:rPr>
        <w:t>), as in the numerous analyses of the conflict between sustainability and economic growth in general</w:t>
      </w:r>
      <w:r w:rsidRPr="00ED57F0">
        <w:rPr>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6188986E" w14:textId="77777777" w:rsidR="003637E9" w:rsidRPr="00ED57F0" w:rsidRDefault="003637E9" w:rsidP="003637E9">
      <w:pPr>
        <w:rPr>
          <w:u w:val="single"/>
        </w:rPr>
      </w:pPr>
      <w:r w:rsidRPr="00ED57F0">
        <w:rPr>
          <w:sz w:val="14"/>
        </w:rPr>
        <w:t xml:space="preserve">We proposed the field would benefit from taking up the long intellectual tradition of </w:t>
      </w:r>
      <w:r w:rsidRPr="00ED57F0">
        <w:rPr>
          <w:rStyle w:val="StyleUnderline"/>
        </w:rPr>
        <w:t>problematising modern-day work, through the approach of postwork or critiques of work</w:t>
      </w:r>
      <w:r w:rsidRPr="00ED57F0">
        <w:rPr>
          <w:sz w:val="14"/>
        </w:rPr>
        <w:t xml:space="preserve">. While the described problems of unsustainability and entrenched dependencies cannot easily be resolved, we discussed how </w:t>
      </w:r>
      <w:r w:rsidRPr="00ED57F0">
        <w:rPr>
          <w:rStyle w:val="StyleUnderline"/>
        </w:rPr>
        <w:t>postwork arguments can contribute to pointing out and understanding them, and to opening up new perspectives to advance sustainability debates</w:t>
      </w:r>
      <w:r w:rsidRPr="00ED57F0">
        <w:rPr>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ED57F0">
        <w:rPr>
          <w:rStyle w:val="StyleUnderline"/>
        </w:rPr>
        <w:t xml:space="preserve">Besides being ecologically beneficial, it may also serve </w:t>
      </w:r>
      <w:r w:rsidRPr="00ED57F0">
        <w:rPr>
          <w:rStyle w:val="Emphasis"/>
        </w:rPr>
        <w:t>emancipatory purposes to ‘raise broader questions about the place of work in our lives and spark the imagination of a life no longer so subordinate to it’</w:t>
      </w:r>
      <w:r w:rsidRPr="00ED57F0">
        <w:rPr>
          <w:sz w:val="14"/>
        </w:rPr>
        <w:t xml:space="preserve"> (Weeks 2011, 33). </w:t>
      </w:r>
      <w:r w:rsidRPr="00ED57F0">
        <w:rPr>
          <w:rStyle w:val="StyleUnderline"/>
        </w:rPr>
        <w:t>In order to inspire such ‘postwork imagination’</w:t>
      </w:r>
      <w:r w:rsidRPr="00ED57F0">
        <w:rPr>
          <w:sz w:val="14"/>
        </w:rPr>
        <w:t xml:space="preserve"> (Weeks 2011, 35, 110) </w:t>
      </w:r>
      <w:r w:rsidRPr="00ED57F0">
        <w:rPr>
          <w:rStyle w:val="StyleUnderline"/>
        </w:rPr>
        <w:t>and show that postwork ideas are not as detached from reality as they may sound, in this last section we briefly outline examples of existing postwork politics and practices.</w:t>
      </w:r>
    </w:p>
    <w:p w14:paraId="504C9511" w14:textId="77777777" w:rsidR="003637E9" w:rsidRPr="00ED57F0" w:rsidRDefault="003637E9" w:rsidP="003637E9">
      <w:pPr>
        <w:rPr>
          <w:sz w:val="14"/>
        </w:rPr>
      </w:pPr>
      <w:r w:rsidRPr="00ED57F0">
        <w:rPr>
          <w:rStyle w:val="StyleUnderline"/>
        </w:rPr>
        <w:t>The most obvious example is the reduction of working hours</w:t>
      </w:r>
      <w:r w:rsidRPr="00ED57F0">
        <w:rPr>
          <w:sz w:val="14"/>
        </w:rPr>
        <w:t xml:space="preserve"> during the 19th and 20th centuries. These reforms were essential to the early labour movement, and the notion that increasing productivity entails shorter working hours has never been nearly as ‘radical’ as today (Paulsen 2017). </w:t>
      </w:r>
      <w:r w:rsidRPr="00ED57F0">
        <w:rPr>
          <w:rStyle w:val="StyleUnderline"/>
        </w:rPr>
        <w:t xml:space="preserve">As concerns about </w:t>
      </w:r>
      <w:r w:rsidRPr="00ED57F0">
        <w:rPr>
          <w:rStyle w:val="Emphasis"/>
        </w:rPr>
        <w:t>climate change are rising</w:t>
      </w:r>
      <w:r w:rsidRPr="00ED57F0">
        <w:rPr>
          <w:rStyle w:val="StyleUnderline"/>
        </w:rPr>
        <w:t xml:space="preserve">, there is also renewed awareness about the </w:t>
      </w:r>
      <w:r w:rsidRPr="00ED57F0">
        <w:rPr>
          <w:rStyle w:val="Emphasis"/>
        </w:rPr>
        <w:t>ecological benefits of worktime reduction,</w:t>
      </w:r>
      <w:r w:rsidRPr="00ED57F0">
        <w:rPr>
          <w:sz w:val="14"/>
        </w:rPr>
        <w:t xml:space="preserve"> besides a whole range of other social and economic advantages (Coote 2013; Frey 2019).</w:t>
      </w:r>
    </w:p>
    <w:p w14:paraId="24FF969A" w14:textId="77777777" w:rsidR="003637E9" w:rsidRPr="00ED57F0" w:rsidRDefault="003637E9" w:rsidP="003637E9">
      <w:pPr>
        <w:rPr>
          <w:sz w:val="14"/>
        </w:rPr>
      </w:pPr>
      <w:r w:rsidRPr="00ED57F0">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start to realise the ‘dissonance between the mythical sanctity of work on the one hand, and the troubling realities of people’s actual experiences on the other’ (Frayne 2015b, 228). </w:t>
      </w:r>
      <w:r w:rsidRPr="00ED57F0">
        <w:rPr>
          <w:rStyle w:val="StyleUnderline"/>
        </w:rPr>
        <w:t xml:space="preserve">Public </w:t>
      </w:r>
      <w:r w:rsidRPr="00ED57F0">
        <w:rPr>
          <w:rStyle w:val="StyleUnderline"/>
          <w:highlight w:val="yellow"/>
        </w:rPr>
        <w:t>debates are</w:t>
      </w:r>
      <w:r w:rsidRPr="00ED57F0">
        <w:rPr>
          <w:rStyle w:val="StyleUnderline"/>
        </w:rPr>
        <w:t xml:space="preserve"> therefore increasingly </w:t>
      </w:r>
      <w:r w:rsidRPr="00ED57F0">
        <w:rPr>
          <w:rStyle w:val="StyleUnderline"/>
          <w:highlight w:val="yellow"/>
        </w:rPr>
        <w:t>receptive to</w:t>
      </w:r>
      <w:r w:rsidRPr="00ED57F0">
        <w:rPr>
          <w:rStyle w:val="StyleUnderline"/>
        </w:rPr>
        <w:t xml:space="preserve"> issues such as </w:t>
      </w:r>
      <w:r w:rsidRPr="00ED57F0">
        <w:rPr>
          <w:rStyle w:val="StyleUnderline"/>
          <w:highlight w:val="yellow"/>
        </w:rPr>
        <w:t>industries’ responsibility for climate change</w:t>
      </w:r>
      <w:r w:rsidRPr="00ED57F0">
        <w:rPr>
          <w:rStyle w:val="StyleUnderline"/>
        </w:rPr>
        <w:t>, coercive ‘workfare’ policies, meaningless ‘</w:t>
      </w:r>
      <w:r w:rsidRPr="00ED57F0">
        <w:rPr>
          <w:rStyle w:val="Emphasis"/>
          <w:highlight w:val="yellow"/>
        </w:rPr>
        <w:t>b</w:t>
      </w:r>
      <w:r w:rsidRPr="00ED57F0">
        <w:rPr>
          <w:rStyle w:val="StyleUnderline"/>
        </w:rPr>
        <w:t>ull</w:t>
      </w:r>
      <w:r w:rsidRPr="00ED57F0">
        <w:rPr>
          <w:rStyle w:val="Emphasis"/>
          <w:highlight w:val="yellow"/>
        </w:rPr>
        <w:t>s</w:t>
      </w:r>
      <w:r w:rsidRPr="00ED57F0">
        <w:rPr>
          <w:rStyle w:val="StyleUnderline"/>
        </w:rPr>
        <w:t xml:space="preserve">hit </w:t>
      </w:r>
      <w:r w:rsidRPr="00ED57F0">
        <w:rPr>
          <w:rStyle w:val="StyleUnderline"/>
          <w:highlight w:val="yellow"/>
        </w:rPr>
        <w:t>jobs’</w:t>
      </w:r>
      <w:r w:rsidRPr="00ED57F0">
        <w:rPr>
          <w:rStyle w:val="StyleUnderline"/>
        </w:rPr>
        <w:t xml:space="preserve">, </w:t>
      </w:r>
      <w:r w:rsidRPr="00ED57F0">
        <w:rPr>
          <w:sz w:val="14"/>
        </w:rPr>
        <w:t xml:space="preserve">or ‘work-life-balance’, </w:t>
      </w:r>
      <w:r w:rsidRPr="00ED57F0">
        <w:rPr>
          <w:rStyle w:val="StyleUnderline"/>
        </w:rPr>
        <w:t xml:space="preserve">shorter hours, </w:t>
      </w:r>
      <w:r w:rsidRPr="00ED57F0">
        <w:rPr>
          <w:rStyle w:val="StyleUnderline"/>
          <w:highlight w:val="yellow"/>
        </w:rPr>
        <w:t>overwork and burnout</w:t>
      </w:r>
      <w:r w:rsidRPr="00ED57F0">
        <w:rPr>
          <w:rStyle w:val="StyleUnderline"/>
        </w:rPr>
        <w:t>; topics ‘that will not go away’</w:t>
      </w:r>
      <w:r w:rsidRPr="00ED57F0">
        <w:rPr>
          <w:sz w:val="14"/>
        </w:rPr>
        <w:t xml:space="preserve"> (Coote 2013, xix) </w:t>
      </w:r>
      <w:r w:rsidRPr="00ED57F0">
        <w:rPr>
          <w:rStyle w:val="StyleUnderline"/>
        </w:rPr>
        <w:t>and question the organisation of work society more fundamentally</w:t>
      </w:r>
      <w:r w:rsidRPr="00ED57F0">
        <w:rPr>
          <w:sz w:val="14"/>
        </w:rPr>
        <w:t>. 5</w:t>
      </w:r>
    </w:p>
    <w:p w14:paraId="7C415B39" w14:textId="77777777" w:rsidR="003637E9" w:rsidRPr="00ED57F0" w:rsidRDefault="003637E9" w:rsidP="003637E9">
      <w:pPr>
        <w:rPr>
          <w:sz w:val="14"/>
        </w:rPr>
      </w:pPr>
      <w:r w:rsidRPr="00ED57F0">
        <w:rPr>
          <w:sz w:val="14"/>
        </w:rPr>
        <w:t xml:space="preserve">The debate about an unconditional basic income (UBI) will also remain. </w:t>
      </w:r>
      <w:r w:rsidRPr="00ED57F0">
        <w:rPr>
          <w:rStyle w:val="StyleUnderline"/>
          <w:highlight w:val="yellow"/>
        </w:rPr>
        <w:t>UBI would break</w:t>
      </w:r>
      <w:r w:rsidRPr="00ED57F0">
        <w:rPr>
          <w:rStyle w:val="StyleUnderline"/>
        </w:rPr>
        <w:t xml:space="preserve"> the </w:t>
      </w:r>
      <w:r w:rsidRPr="00ED57F0">
        <w:rPr>
          <w:rStyle w:val="StyleUnderline"/>
          <w:highlight w:val="yellow"/>
        </w:rPr>
        <w:t>existential dependency</w:t>
      </w:r>
      <w:r w:rsidRPr="00ED57F0">
        <w:rPr>
          <w:rStyle w:val="StyleUnderline"/>
        </w:rPr>
        <w:t xml:space="preserve"> of livelihoods on paid work and serve as a new kind of social contract to entitle people to social security regardless of paid economic activity</w:t>
      </w:r>
      <w:r w:rsidRPr="00ED57F0">
        <w:rPr>
          <w:sz w:val="14"/>
        </w:rPr>
        <w:t>. In addition to countless models in theory, examples of UBI schemes exist in practice, either currently implemented or planned as ‘experiments’ (Srnicek and Williams 2015).</w:t>
      </w:r>
    </w:p>
    <w:p w14:paraId="72558C45" w14:textId="77777777" w:rsidR="003637E9" w:rsidRPr="00ED57F0" w:rsidRDefault="003637E9" w:rsidP="003637E9">
      <w:pPr>
        <w:rPr>
          <w:sz w:val="14"/>
        </w:rPr>
      </w:pPr>
      <w:r w:rsidRPr="00ED57F0">
        <w:rPr>
          <w:sz w:val="14"/>
        </w:rPr>
        <w:t xml:space="preserve">The critique and </w:t>
      </w:r>
      <w:r w:rsidRPr="00ED57F0">
        <w:rPr>
          <w:rStyle w:val="StyleUnderline"/>
        </w:rPr>
        <w:t xml:space="preserve">refusal of work also takes place both within the sphere of wage labour and outside it. </w:t>
      </w:r>
      <w:r w:rsidRPr="00ED57F0">
        <w:rPr>
          <w:sz w:val="14"/>
        </w:rPr>
        <w:t xml:space="preserve">Within, </w:t>
      </w:r>
      <w:r w:rsidRPr="00ED57F0">
        <w:rPr>
          <w:rStyle w:val="StyleUnderline"/>
        </w:rPr>
        <w:t xml:space="preserve">the notions of absenteeism, tardiness, </w:t>
      </w:r>
      <w:r w:rsidRPr="00ED57F0">
        <w:rPr>
          <w:rStyle w:val="StyleUnderline"/>
          <w:highlight w:val="yellow"/>
        </w:rPr>
        <w:t>shirking</w:t>
      </w:r>
      <w:r w:rsidRPr="00ED57F0">
        <w:rPr>
          <w:rStyle w:val="StyleUnderline"/>
        </w:rPr>
        <w:t xml:space="preserve">, theft, </w:t>
      </w:r>
      <w:r w:rsidRPr="00ED57F0">
        <w:rPr>
          <w:rStyle w:val="StyleUnderline"/>
          <w:highlight w:val="yellow"/>
        </w:rPr>
        <w:t>or</w:t>
      </w:r>
      <w:r w:rsidRPr="00ED57F0">
        <w:rPr>
          <w:rStyle w:val="StyleUnderline"/>
        </w:rPr>
        <w:t xml:space="preserve"> </w:t>
      </w:r>
      <w:r w:rsidRPr="00ED57F0">
        <w:rPr>
          <w:rStyle w:val="StyleUnderline"/>
          <w:highlight w:val="yellow"/>
        </w:rPr>
        <w:t>sabotage</w:t>
      </w:r>
      <w:r w:rsidRPr="00ED57F0">
        <w:rPr>
          <w:sz w:val="14"/>
        </w:rPr>
        <w:t xml:space="preserve"> (Pouget 1913 [1898]; Seyferth 2019) </w:t>
      </w:r>
      <w:r w:rsidRPr="00ED57F0">
        <w:rPr>
          <w:rStyle w:val="StyleUnderline"/>
        </w:rPr>
        <w:t>have a long tradition, dating back to early struggles against work and industrialisation</w:t>
      </w:r>
      <w:r w:rsidRPr="00ED57F0">
        <w:rPr>
          <w:sz w:val="14"/>
        </w:rPr>
        <w:t xml:space="preserve"> (Thompson 1967), </w:t>
      </w:r>
      <w:r w:rsidRPr="00ED57F0">
        <w:rPr>
          <w:rStyle w:val="StyleUnderline"/>
        </w:rPr>
        <w:t>and common until today</w:t>
      </w:r>
      <w:r w:rsidRPr="00ED57F0">
        <w:rPr>
          <w:sz w:val="14"/>
        </w:rPr>
        <w:t xml:space="preserve"> (Paulsen 2014). The idea of such </w:t>
      </w:r>
      <w:r w:rsidRPr="00ED57F0">
        <w:rPr>
          <w:rStyle w:val="Emphasis"/>
          <w:highlight w:val="yellow"/>
        </w:rPr>
        <w:t>deliberate ‘workplace resistance’</w:t>
      </w:r>
      <w:r w:rsidRPr="00ED57F0">
        <w:rPr>
          <w:rStyle w:val="StyleUnderline"/>
        </w:rPr>
        <w:t xml:space="preserve"> is that the ability to resist meaningless work and the internalised norms of work society, and be idle and useless while at work, </w:t>
      </w:r>
      <w:r w:rsidRPr="00ED57F0">
        <w:rPr>
          <w:rStyle w:val="StyleUnderline"/>
          <w:highlight w:val="yellow"/>
        </w:rPr>
        <w:t>can be</w:t>
      </w:r>
      <w:r w:rsidRPr="00ED57F0">
        <w:rPr>
          <w:rStyle w:val="StyleUnderline"/>
        </w:rPr>
        <w:t xml:space="preserve"> </w:t>
      </w:r>
      <w:r w:rsidRPr="00ED57F0">
        <w:rPr>
          <w:rStyle w:val="Emphasis"/>
        </w:rPr>
        <w:t>recognised</w:t>
      </w:r>
      <w:r w:rsidRPr="00ED57F0">
        <w:rPr>
          <w:rStyle w:val="StyleUnderline"/>
        </w:rPr>
        <w:t xml:space="preserve"> and </w:t>
      </w:r>
      <w:r w:rsidRPr="00ED57F0">
        <w:rPr>
          <w:rStyle w:val="Emphasis"/>
          <w:highlight w:val="yellow"/>
        </w:rPr>
        <w:t>successfully practised</w:t>
      </w:r>
      <w:r w:rsidRPr="00ED57F0">
        <w:rPr>
          <w:rStyle w:val="Emphasis"/>
        </w:rPr>
        <w:t xml:space="preserve"> </w:t>
      </w:r>
      <w:r w:rsidRPr="00ED57F0">
        <w:rPr>
          <w:sz w:val="14"/>
        </w:rPr>
        <w:t xml:space="preserve">(Campagna 2013; Scott 2012). Similarly, </w:t>
      </w:r>
      <w:r w:rsidRPr="00ED57F0">
        <w:rPr>
          <w:rStyle w:val="StyleUnderline"/>
        </w:rPr>
        <w:t>there is a growing interest in productive practices,</w:t>
      </w:r>
      <w:r w:rsidRPr="00ED57F0">
        <w:rPr>
          <w:sz w:val="14"/>
        </w:rPr>
        <w:t xml:space="preserve"> social relations, </w:t>
      </w:r>
      <w:r w:rsidRPr="00ED57F0">
        <w:rPr>
          <w:rStyle w:val="StyleUnderline"/>
        </w:rPr>
        <w:t>and the commons outside the sphere of wage labour and market relations, for example in community-supported agriculture</w:t>
      </w:r>
      <w:r w:rsidRPr="00ED57F0">
        <w:rPr>
          <w:sz w:val="14"/>
        </w:rPr>
        <w:t xml:space="preserve">. </w:t>
      </w:r>
      <w:r w:rsidRPr="00ED57F0">
        <w:rPr>
          <w:rStyle w:val="Emphasis"/>
        </w:rPr>
        <w:t>This initiates ways of organising work and the economy to satisfy material needs otherwise than by means of commodity consumption</w:t>
      </w:r>
      <w:r w:rsidRPr="00ED57F0">
        <w:rPr>
          <w:sz w:val="14"/>
        </w:rPr>
        <w:t xml:space="preserve"> (Chamberlain 2018; Helfrich and Bollier 2015).</w:t>
      </w:r>
    </w:p>
    <w:p w14:paraId="56F328ED" w14:textId="77777777" w:rsidR="003637E9" w:rsidRPr="00ED57F0" w:rsidRDefault="003637E9" w:rsidP="003637E9">
      <w:pPr>
        <w:rPr>
          <w:sz w:val="14"/>
        </w:rPr>
      </w:pPr>
      <w:r w:rsidRPr="00ED57F0">
        <w:rPr>
          <w:sz w:val="14"/>
        </w:rPr>
        <w:t xml:space="preserve">For such modes of organising productive social relations in more varied ways, </w:t>
      </w:r>
      <w:r w:rsidRPr="00ED57F0">
        <w:rPr>
          <w:rStyle w:val="StyleUnderline"/>
          <w:highlight w:val="yellow"/>
        </w:rPr>
        <w:t>inspiration could be drawn from</w:t>
      </w:r>
      <w:r w:rsidRPr="00ED57F0">
        <w:rPr>
          <w:rStyle w:val="StyleUnderline"/>
        </w:rPr>
        <w:t xml:space="preserve"> the forms of ‘</w:t>
      </w:r>
      <w:r w:rsidRPr="00ED57F0">
        <w:rPr>
          <w:rStyle w:val="StyleUnderline"/>
          <w:highlight w:val="yellow"/>
        </w:rPr>
        <w:t>work’</w:t>
      </w:r>
      <w:r w:rsidRPr="00ED57F0">
        <w:rPr>
          <w:rStyle w:val="StyleUnderline"/>
        </w:rPr>
        <w:t xml:space="preserve"> that are </w:t>
      </w:r>
      <w:r w:rsidRPr="00ED57F0">
        <w:rPr>
          <w:rStyle w:val="Emphasis"/>
          <w:highlight w:val="yellow"/>
        </w:rPr>
        <w:t>prevalent in the global South</w:t>
      </w:r>
      <w:r w:rsidRPr="00ED57F0">
        <w:rPr>
          <w:sz w:val="14"/>
        </w:rPr>
        <w:t xml:space="preserve"> </w:t>
      </w:r>
      <w:r w:rsidRPr="00ED57F0">
        <w:rPr>
          <w:rStyle w:val="StyleUnderline"/>
        </w:rPr>
        <w:t xml:space="preserve">in the so-called </w:t>
      </w:r>
      <w:r w:rsidRPr="00ED57F0">
        <w:rPr>
          <w:rStyle w:val="Emphasis"/>
        </w:rPr>
        <w:t>informal sector</w:t>
      </w:r>
      <w:r w:rsidRPr="00ED57F0">
        <w:rPr>
          <w:sz w:val="14"/>
        </w:rPr>
        <w:t xml:space="preserve"> </w:t>
      </w:r>
      <w:r w:rsidRPr="00ED57F0">
        <w:rPr>
          <w:rStyle w:val="StyleUnderline"/>
        </w:rPr>
        <w:t xml:space="preserve">and in </w:t>
      </w:r>
      <w:r w:rsidRPr="00ED57F0">
        <w:rPr>
          <w:rStyle w:val="StyleUnderline"/>
          <w:highlight w:val="yellow"/>
        </w:rPr>
        <w:t>non-industrial crafts</w:t>
      </w:r>
      <w:r w:rsidRPr="00ED57F0">
        <w:rPr>
          <w:rStyle w:val="StyleUnderline"/>
        </w:rPr>
        <w:t xml:space="preserve"> and peasantry, neither of which resemble the cultural phenomenon of modern-day work</w:t>
      </w:r>
      <w:r w:rsidRPr="00ED57F0">
        <w:rPr>
          <w:sz w:val="14"/>
        </w:rPr>
        <w:t xml:space="preserve"> with its origins in the colonial North (Comaroff and Comaroff 1987; Thompson 1967). </w:t>
      </w:r>
      <w:r w:rsidRPr="00ED57F0">
        <w:rPr>
          <w:rStyle w:val="StyleUnderline"/>
        </w:rPr>
        <w:t>This</w:t>
      </w:r>
      <w:r w:rsidRPr="00ED57F0">
        <w:rPr>
          <w:sz w:val="14"/>
        </w:rPr>
        <w:t xml:space="preserve">, however, </w:t>
      </w:r>
      <w:r w:rsidRPr="00ED57F0">
        <w:rPr>
          <w:rStyle w:val="StyleUnderline"/>
          <w:highlight w:val="yellow"/>
        </w:rPr>
        <w:t>contradicts the global development paradigm</w:t>
      </w:r>
      <w:r w:rsidRPr="00ED57F0">
        <w:rPr>
          <w:rStyle w:val="StyleUnderline"/>
        </w:rPr>
        <w:t>, under which industrialisation, ‘economic upgrading’, global</w:t>
      </w:r>
      <w:r w:rsidRPr="00ED57F0">
        <w:rPr>
          <w:sz w:val="14"/>
        </w:rPr>
        <w:t xml:space="preserve"> (labour) </w:t>
      </w:r>
      <w:r w:rsidRPr="00ED57F0">
        <w:rPr>
          <w:rStyle w:val="StyleUnderline"/>
        </w:rPr>
        <w:t>market integration and ‘structural transformation’ are pursued</w:t>
      </w:r>
      <w:r w:rsidRPr="00ED57F0">
        <w:rPr>
          <w:sz w:val="14"/>
        </w:rPr>
        <w:t xml:space="preserve">. </w:t>
      </w:r>
      <w:r w:rsidRPr="00ED57F0">
        <w:rPr>
          <w:rStyle w:val="StyleUnderline"/>
        </w:rPr>
        <w:t>Modern work</w:t>
      </w:r>
      <w:r w:rsidRPr="00ED57F0">
        <w:rPr>
          <w:sz w:val="14"/>
        </w:rPr>
        <w:t xml:space="preserve">, especially industrial factory jobs and ideally in cities, </w:t>
      </w:r>
      <w:r w:rsidRPr="00ED57F0">
        <w:rPr>
          <w:rStyle w:val="StyleUnderline"/>
        </w:rPr>
        <w:t>is supposed to help ‘the poor’ to escape their misery</w:t>
      </w:r>
      <w:r w:rsidRPr="00ED57F0">
        <w:rPr>
          <w:sz w:val="14"/>
        </w:rPr>
        <w:t xml:space="preserve"> (Banerjee and Duflo 2012; UNDP 2015). </w:t>
      </w:r>
      <w:r w:rsidRPr="00ED57F0">
        <w:rPr>
          <w:rStyle w:val="StyleUnderline"/>
        </w:rPr>
        <w:t xml:space="preserve">Many of these other forms of </w:t>
      </w:r>
      <w:r w:rsidRPr="00ED57F0">
        <w:rPr>
          <w:rStyle w:val="Emphasis"/>
        </w:rPr>
        <w:t>livelihood provisioning</w:t>
      </w:r>
      <w:r w:rsidRPr="00ED57F0">
        <w:rPr>
          <w:rStyle w:val="StyleUnderline"/>
        </w:rPr>
        <w:t xml:space="preserve"> and </w:t>
      </w:r>
      <w:r w:rsidRPr="00ED57F0">
        <w:rPr>
          <w:rStyle w:val="Emphasis"/>
        </w:rPr>
        <w:t>associated ways of life are thus disregarded</w:t>
      </w:r>
      <w:r w:rsidRPr="00ED57F0">
        <w:rPr>
          <w:sz w:val="14"/>
        </w:rPr>
        <w:t xml:space="preserve">, </w:t>
      </w:r>
      <w:r w:rsidRPr="00ED57F0">
        <w:rPr>
          <w:rStyle w:val="Emphasis"/>
        </w:rPr>
        <w:t>denigrated</w:t>
      </w:r>
      <w:r w:rsidRPr="00ED57F0">
        <w:rPr>
          <w:sz w:val="14"/>
        </w:rPr>
        <w:t xml:space="preserve"> </w:t>
      </w:r>
      <w:r w:rsidRPr="00ED57F0">
        <w:rPr>
          <w:rStyle w:val="StyleUnderline"/>
        </w:rPr>
        <w:t>or</w:t>
      </w:r>
      <w:r w:rsidRPr="00ED57F0">
        <w:rPr>
          <w:sz w:val="14"/>
        </w:rPr>
        <w:t xml:space="preserve"> </w:t>
      </w:r>
      <w:r w:rsidRPr="00ED57F0">
        <w:rPr>
          <w:rStyle w:val="Emphasis"/>
        </w:rPr>
        <w:t>destroyed</w:t>
      </w:r>
      <w:r w:rsidRPr="00ED57F0">
        <w:rPr>
          <w:sz w:val="14"/>
        </w:rPr>
        <w:t xml:space="preserve"> </w:t>
      </w:r>
      <w:r w:rsidRPr="00ED57F0">
        <w:rPr>
          <w:rStyle w:val="StyleUnderline"/>
        </w:rPr>
        <w:t>as</w:t>
      </w:r>
      <w:r w:rsidRPr="00ED57F0">
        <w:rPr>
          <w:sz w:val="14"/>
        </w:rPr>
        <w:t xml:space="preserve"> </w:t>
      </w:r>
      <w:r w:rsidRPr="00ED57F0">
        <w:rPr>
          <w:rStyle w:val="Emphasis"/>
        </w:rPr>
        <w:t>underdeveloped</w:t>
      </w:r>
      <w:r w:rsidRPr="00ED57F0">
        <w:rPr>
          <w:sz w:val="14"/>
        </w:rPr>
        <w:t xml:space="preserve">, </w:t>
      </w:r>
      <w:r w:rsidRPr="00ED57F0">
        <w:rPr>
          <w:rStyle w:val="Emphasis"/>
        </w:rPr>
        <w:t>backward, poor, and lazy</w:t>
      </w:r>
      <w:r w:rsidRPr="00ED57F0">
        <w:rPr>
          <w:sz w:val="14"/>
        </w:rPr>
        <w:t xml:space="preserve"> (Thompson 1967), </w:t>
      </w:r>
      <w:r w:rsidRPr="00ED57F0">
        <w:rPr>
          <w:rStyle w:val="StyleUnderline"/>
        </w:rPr>
        <w:t xml:space="preserve">and drawn into the formal system of waged work as </w:t>
      </w:r>
      <w:r w:rsidRPr="00ED57F0">
        <w:rPr>
          <w:rStyle w:val="StyleUnderline"/>
          <w:highlight w:val="yellow"/>
        </w:rPr>
        <w:t>cheap labour in capitalist markets</w:t>
      </w:r>
      <w:r w:rsidRPr="00ED57F0">
        <w:rPr>
          <w:sz w:val="14"/>
        </w:rPr>
        <w:t xml:space="preserve"> and global supply chains – ‘</w:t>
      </w:r>
      <w:r w:rsidRPr="00ED57F0">
        <w:rPr>
          <w:rStyle w:val="StyleUnderline"/>
        </w:rPr>
        <w:t>improved living conditions’ as measured in formal pecuniary income</w:t>
      </w:r>
      <w:r w:rsidRPr="00ED57F0">
        <w:rPr>
          <w:sz w:val="14"/>
        </w:rPr>
        <w:t xml:space="preserve"> (Rosling 2018; Comaroff and Comaroff 1987). </w:t>
      </w:r>
      <w:r w:rsidRPr="00ED57F0">
        <w:rPr>
          <w:rStyle w:val="StyleUnderline"/>
        </w:rPr>
        <w:t xml:space="preserve">There are indications that these transformations </w:t>
      </w:r>
      <w:r w:rsidRPr="00ED57F0">
        <w:rPr>
          <w:rStyle w:val="Emphasis"/>
          <w:highlight w:val="yellow"/>
        </w:rPr>
        <w:t>create structural poverty, highly vulnerable jobs and an imposed dependence on wage labour</w:t>
      </w:r>
      <w:r w:rsidRPr="00ED57F0">
        <w:rPr>
          <w:sz w:val="14"/>
        </w:rPr>
        <w:t xml:space="preserve"> (while few viable wage labour structures exist) (Hickel 2017; Srnicek and Williams 2015). </w:t>
      </w:r>
      <w:r w:rsidRPr="00ED57F0">
        <w:rPr>
          <w:rStyle w:val="StyleUnderline"/>
        </w:rPr>
        <w:t>There is also clear evidence of numerous struggles against capitalist development and for traditional livelihood protection and environmental justice</w:t>
      </w:r>
      <w:r w:rsidRPr="00ED57F0">
        <w:rPr>
          <w:sz w:val="14"/>
        </w:rPr>
        <w:t xml:space="preserve"> (Anguelovski 2015). </w:t>
      </w:r>
      <w:r w:rsidRPr="00ED57F0">
        <w:rPr>
          <w:rStyle w:val="StyleUnderline"/>
        </w:rPr>
        <w:t xml:space="preserve">These are aspects where </w:t>
      </w:r>
      <w:r w:rsidRPr="00ED57F0">
        <w:rPr>
          <w:rStyle w:val="Emphasis"/>
        </w:rPr>
        <w:t>a postwork orientation is relevant</w:t>
      </w:r>
      <w:r w:rsidRPr="00ED57F0">
        <w:rPr>
          <w:sz w:val="14"/>
        </w:rPr>
        <w:t xml:space="preserve"> beyond the industrialised societies of the global North, </w:t>
      </w:r>
      <w:r w:rsidRPr="00ED57F0">
        <w:rPr>
          <w:rStyle w:val="StyleUnderline"/>
        </w:rPr>
        <w:t>as it puts a focus on the modern phenomenon ‘work’ itself and the conditions that led to its predominance,</w:t>
      </w:r>
      <w:r w:rsidRPr="00ED57F0">
        <w:rPr>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497601A9" w14:textId="77777777" w:rsidR="003637E9" w:rsidRPr="00ED57F0" w:rsidRDefault="003637E9" w:rsidP="003637E9">
      <w:pPr>
        <w:rPr>
          <w:b/>
          <w:iCs/>
          <w:u w:val="single"/>
          <w:bdr w:val="single" w:sz="12" w:space="0" w:color="auto"/>
        </w:rPr>
      </w:pPr>
      <w:r w:rsidRPr="00ED57F0">
        <w:rPr>
          <w:sz w:val="14"/>
        </w:rPr>
        <w:t xml:space="preserve">To conclude, we clearly find traces of postwork organisation and politics in the present. However, these ideas are contested; they concern the roots of modern culture, society and industrial-capitalist economies. </w:t>
      </w:r>
      <w:r w:rsidRPr="00ED57F0">
        <w:rPr>
          <w:rStyle w:val="StyleUnderline"/>
        </w:rPr>
        <w:t>Waged work continues to be normalised, alternatives beyond niches appear quite impractical for generalisation</w:t>
      </w:r>
      <w:r w:rsidRPr="00ED57F0">
        <w:rPr>
          <w:rStyle w:val="Emphasis"/>
        </w:rPr>
        <w:t xml:space="preserve">. </w:t>
      </w:r>
      <w:r w:rsidRPr="00ED57F0">
        <w:rPr>
          <w:rStyle w:val="Emphasis"/>
          <w:sz w:val="48"/>
          <w:szCs w:val="48"/>
          <w:highlight w:val="yellow"/>
        </w:rPr>
        <w:t>Powerful economic interests, including trade unions, seek to perpetuate the status-quo</w:t>
      </w:r>
      <w:r w:rsidRPr="00ED57F0">
        <w:rPr>
          <w:sz w:val="14"/>
        </w:rPr>
        <w:t xml:space="preserve"> (Lundström, Räthzel, and Uzzell 2015). </w:t>
      </w:r>
      <w:r w:rsidRPr="00ED57F0">
        <w:rPr>
          <w:rStyle w:val="Emphasis"/>
          <w:highlight w:val="yellow"/>
        </w:rPr>
        <w:t>Job creation</w:t>
      </w:r>
      <w:r w:rsidRPr="00ED57F0">
        <w:rPr>
          <w:rStyle w:val="Emphasis"/>
        </w:rPr>
        <w:t xml:space="preserve"> </w:t>
      </w:r>
      <w:r w:rsidRPr="00ED57F0">
        <w:rPr>
          <w:sz w:val="14"/>
        </w:rPr>
        <w:t xml:space="preserve">and (global) labour market integration (regardless of what kind) </w:t>
      </w:r>
      <w:r w:rsidRPr="00ED57F0">
        <w:rPr>
          <w:rStyle w:val="StyleUnderline"/>
        </w:rPr>
        <w:t xml:space="preserve">are central policy goals of all political parties, and presently </w:t>
      </w:r>
      <w:r w:rsidRPr="00ED57F0">
        <w:rPr>
          <w:rStyle w:val="Emphasis"/>
        </w:rPr>
        <w:t xml:space="preserve">popular progressive debates on a Green New Deal tend to </w:t>
      </w:r>
      <w:r w:rsidRPr="00ED57F0">
        <w:rPr>
          <w:rStyle w:val="Emphasis"/>
          <w:highlight w:val="yellow"/>
        </w:rPr>
        <w:t>exhibit a</w:t>
      </w:r>
      <w:r w:rsidRPr="00ED57F0">
        <w:rPr>
          <w:rStyle w:val="Emphasis"/>
        </w:rPr>
        <w:t xml:space="preserve"> rather </w:t>
      </w:r>
      <w:r w:rsidRPr="00ED57F0">
        <w:rPr>
          <w:rStyle w:val="Emphasis"/>
          <w:highlight w:val="yellow"/>
        </w:rPr>
        <w:t>productivist stance.</w:t>
      </w:r>
    </w:p>
    <w:p w14:paraId="4C0DDBDD" w14:textId="5F5ECE12" w:rsidR="00E42E4C" w:rsidRPr="00ED57F0" w:rsidRDefault="003637E9" w:rsidP="00F601E6">
      <w:pPr>
        <w:rPr>
          <w:b/>
          <w:iCs/>
          <w:u w:val="single"/>
        </w:rPr>
      </w:pPr>
      <w:r w:rsidRPr="00ED57F0">
        <w:rPr>
          <w:rStyle w:val="StyleUnderline"/>
        </w:rPr>
        <w:t>There is one particular aspect that appears hopeful</w:t>
      </w:r>
      <w:r w:rsidRPr="00ED57F0">
        <w:rPr>
          <w:sz w:val="14"/>
        </w:rPr>
        <w:t xml:space="preserve">: </w:t>
      </w:r>
      <w:r w:rsidRPr="00ED57F0">
        <w:rPr>
          <w:rStyle w:val="Emphasis"/>
          <w:highlight w:val="yellow"/>
        </w:rPr>
        <w:t xml:space="preserve">the present socio-economic system is </w:t>
      </w:r>
      <w:r w:rsidRPr="00ED57F0">
        <w:rPr>
          <w:rStyle w:val="Emphasis"/>
        </w:rPr>
        <w:t xml:space="preserve">unsustainable in the literal sense that it is </w:t>
      </w:r>
      <w:r w:rsidRPr="00ED57F0">
        <w:rPr>
          <w:rStyle w:val="Emphasis"/>
          <w:highlight w:val="yellow"/>
        </w:rPr>
        <w:t xml:space="preserve">physically impossible </w:t>
      </w:r>
      <w:r w:rsidRPr="00ED57F0">
        <w:rPr>
          <w:rStyle w:val="Emphasis"/>
        </w:rPr>
        <w:t xml:space="preserve">to be sustained </w:t>
      </w:r>
      <w:r w:rsidRPr="00ED57F0">
        <w:rPr>
          <w:rStyle w:val="Emphasis"/>
          <w:highlight w:val="yellow"/>
        </w:rPr>
        <w:t>in the long run</w:t>
      </w:r>
      <w:r w:rsidRPr="00ED57F0">
        <w:rPr>
          <w:sz w:val="14"/>
        </w:rPr>
        <w:t xml:space="preserve">. It was Weber (1992[1905]) who predicted that </w:t>
      </w:r>
      <w:r w:rsidRPr="00ED57F0">
        <w:rPr>
          <w:rStyle w:val="StyleUnderline"/>
        </w:rPr>
        <w:t xml:space="preserve">the powerful cosmos of the modern economic order will be determining with overwhelming force </w:t>
      </w:r>
      <w:r w:rsidRPr="00ED57F0">
        <w:rPr>
          <w:rStyle w:val="Emphasis"/>
        </w:rPr>
        <w:t>until the last bit of fossil fuel is burnt</w:t>
      </w:r>
      <w:r w:rsidRPr="00ED57F0">
        <w:rPr>
          <w:sz w:val="14"/>
        </w:rPr>
        <w:t xml:space="preserve"> – and exactly </w:t>
      </w:r>
      <w:r w:rsidRPr="00ED57F0">
        <w:rPr>
          <w:rStyle w:val="StyleUnderline"/>
          <w:highlight w:val="yellow"/>
        </w:rPr>
        <w:t xml:space="preserve">this needs to happen </w:t>
      </w:r>
      <w:r w:rsidRPr="00ED57F0">
        <w:rPr>
          <w:rStyle w:val="Emphasis"/>
          <w:highlight w:val="yellow"/>
        </w:rPr>
        <w:t>soon to avert catastrophic climate change</w:t>
      </w:r>
      <w:r w:rsidRPr="00ED57F0">
        <w:rPr>
          <w:sz w:val="14"/>
        </w:rPr>
        <w:t xml:space="preserve">. 6 </w:t>
      </w:r>
      <w:r w:rsidRPr="00ED57F0">
        <w:rPr>
          <w:rStyle w:val="StyleUnderline"/>
          <w:highlight w:val="yellow"/>
        </w:rPr>
        <w:t xml:space="preserve">This is the </w:t>
      </w:r>
      <w:r w:rsidRPr="00ED57F0">
        <w:rPr>
          <w:rStyle w:val="Emphasis"/>
          <w:highlight w:val="yellow"/>
        </w:rPr>
        <w:t>battlefield of sustainability</w:t>
      </w:r>
      <w:r w:rsidRPr="00ED57F0">
        <w:rPr>
          <w:rStyle w:val="StyleUnderline"/>
        </w:rPr>
        <w:t>,</w:t>
      </w:r>
      <w:r w:rsidRPr="00ED57F0">
        <w:rPr>
          <w:sz w:val="14"/>
        </w:rPr>
        <w:t xml:space="preserve"> </w:t>
      </w:r>
      <w:r w:rsidRPr="00ED57F0">
        <w:rPr>
          <w:rStyle w:val="StyleUnderline"/>
        </w:rPr>
        <w:t xml:space="preserve">and lately </w:t>
      </w:r>
      <w:r w:rsidRPr="00ED57F0">
        <w:rPr>
          <w:rStyle w:val="StyleUnderline"/>
          <w:highlight w:val="yellow"/>
        </w:rPr>
        <w:t xml:space="preserve">there has been </w:t>
      </w:r>
      <w:r w:rsidRPr="00ED57F0">
        <w:rPr>
          <w:rStyle w:val="Emphasis"/>
          <w:highlight w:val="yellow"/>
        </w:rPr>
        <w:t>renewed urgency and momentum for more profound social change</w:t>
      </w:r>
      <w:r w:rsidRPr="00ED57F0">
        <w:rPr>
          <w:sz w:val="14"/>
          <w:highlight w:val="yellow"/>
        </w:rPr>
        <w:t>,</w:t>
      </w:r>
      <w:r w:rsidRPr="00ED57F0">
        <w:rPr>
          <w:sz w:val="14"/>
        </w:rPr>
        <w:t xml:space="preserve"> </w:t>
      </w:r>
      <w:r w:rsidRPr="00ED57F0">
        <w:rPr>
          <w:rStyle w:val="StyleUnderline"/>
        </w:rPr>
        <w:t xml:space="preserve">where it might be realised that a </w:t>
      </w:r>
      <w:r w:rsidRPr="00ED57F0">
        <w:rPr>
          <w:rStyle w:val="Emphasis"/>
        </w:rPr>
        <w:t>different societal trajectory beyond work and productivism for their own sake is more sustainable and desirable for the future.</w:t>
      </w:r>
    </w:p>
    <w:p w14:paraId="2633A2C4" w14:textId="18E0D177" w:rsidR="008F514A" w:rsidRPr="00ED57F0" w:rsidRDefault="000D4FD1" w:rsidP="000D4FD1">
      <w:pPr>
        <w:pStyle w:val="Heading1"/>
        <w:jc w:val="left"/>
      </w:pPr>
      <w:r w:rsidRPr="00ED57F0">
        <w:t xml:space="preserve">2 </w:t>
      </w:r>
      <w:r w:rsidR="008F514A" w:rsidRPr="00ED57F0">
        <w:t xml:space="preserve"> on-case</w:t>
      </w:r>
    </w:p>
    <w:p w14:paraId="2057C881" w14:textId="77777777" w:rsidR="008F514A" w:rsidRPr="00ED57F0" w:rsidRDefault="008F514A" w:rsidP="008F514A">
      <w:pPr>
        <w:pStyle w:val="Heading2"/>
      </w:pPr>
      <w:r w:rsidRPr="00ED57F0">
        <w:t>No Solvency (US)</w:t>
      </w:r>
    </w:p>
    <w:p w14:paraId="62B3CE9C" w14:textId="77777777" w:rsidR="008F514A" w:rsidRPr="00ED57F0" w:rsidRDefault="008F514A" w:rsidP="008F514A">
      <w:pPr>
        <w:pStyle w:val="Heading4"/>
      </w:pPr>
      <w:r w:rsidRPr="00ED57F0">
        <w:t>10% solvency at best, the vast majority of workers aren’t unionized.</w:t>
      </w:r>
    </w:p>
    <w:p w14:paraId="270A1708" w14:textId="77777777" w:rsidR="008F514A" w:rsidRPr="00ED57F0" w:rsidRDefault="008F514A" w:rsidP="008F514A">
      <w:r w:rsidRPr="00ED57F0">
        <w:rPr>
          <w:rStyle w:val="Style13ptBold"/>
        </w:rPr>
        <w:t xml:space="preserve">BLS 1/22 - </w:t>
      </w:r>
      <w:r w:rsidRPr="00ED57F0">
        <w:t>Bureau of Labor Statistics, “Economic News Release: Unions Members Summary,” January 22, 2021. &lt;</w:t>
      </w:r>
      <w:hyperlink r:id="rId56" w:history="1">
        <w:r w:rsidRPr="00ED57F0">
          <w:rPr>
            <w:rStyle w:val="Hyperlink"/>
          </w:rPr>
          <w:t>https://www.bls.gov/news.release/union2.nr0.htm</w:t>
        </w:r>
      </w:hyperlink>
      <w:r w:rsidRPr="00ED57F0">
        <w:t>&gt; AT</w:t>
      </w:r>
    </w:p>
    <w:p w14:paraId="49225803" w14:textId="77777777" w:rsidR="008F514A" w:rsidRPr="00ED57F0" w:rsidRDefault="008F514A" w:rsidP="008F514A">
      <w:pPr>
        <w:ind w:left="720"/>
        <w:rPr>
          <w:sz w:val="12"/>
        </w:rPr>
      </w:pPr>
      <w:r w:rsidRPr="00ED57F0">
        <w:rPr>
          <w:rStyle w:val="StyleUnderline"/>
          <w:highlight w:val="yellow"/>
        </w:rPr>
        <w:t>In 2020</w:t>
      </w:r>
      <w:r w:rsidRPr="00ED57F0">
        <w:rPr>
          <w:sz w:val="12"/>
        </w:rPr>
        <w:t>, the percent of wage and salary workers who were members of unions--</w:t>
      </w:r>
      <w:r w:rsidRPr="00ED57F0">
        <w:rPr>
          <w:rStyle w:val="StyleUnderline"/>
          <w:highlight w:val="yellow"/>
        </w:rPr>
        <w:t>the union membership rate</w:t>
      </w:r>
      <w:r w:rsidRPr="00ED57F0">
        <w:rPr>
          <w:sz w:val="12"/>
        </w:rPr>
        <w:t>--</w:t>
      </w:r>
      <w:r w:rsidRPr="00ED57F0">
        <w:rPr>
          <w:rStyle w:val="StyleUnderline"/>
          <w:highlight w:val="yellow"/>
        </w:rPr>
        <w:t>was 10.8 percent</w:t>
      </w:r>
      <w:r w:rsidRPr="00ED57F0">
        <w:rPr>
          <w:sz w:val="12"/>
        </w:rPr>
        <w:t>, up by 0.5 percentage point from 2019, the U.S. Bureau of Labor Statistics reported today. The number of wage and salary workers belonging to unions, at 14.3 million in 2020, was down by 321,000, or 2.2 percent, from 2019. However, the decline in total wage and salary employment was 9.6 million (mostly among nonunion workers), or 6.7 percent. The disproportionately large decline in total wage and salary employment compared with the decline in the number of union members led to an increase in the union membership rate. In 1983, the first year for which comparable union data are available, the union membership rate was 20.1 percent and there were 17.7 million union workers.</w:t>
      </w:r>
    </w:p>
    <w:p w14:paraId="45973738" w14:textId="77777777" w:rsidR="008F514A" w:rsidRPr="00ED57F0" w:rsidRDefault="008F514A" w:rsidP="008F514A">
      <w:pPr>
        <w:pStyle w:val="Heading4"/>
      </w:pPr>
      <w:r w:rsidRPr="00ED57F0">
        <w:t>Non-Unique – Strikes are already high, and if these problems still exists that means that the strikes do not solve the aff.</w:t>
      </w:r>
    </w:p>
    <w:p w14:paraId="552E27CC" w14:textId="77777777" w:rsidR="008F514A" w:rsidRPr="00ED57F0" w:rsidRDefault="008F514A" w:rsidP="008F514A">
      <w:r w:rsidRPr="00ED57F0">
        <w:rPr>
          <w:rStyle w:val="Style13ptBold"/>
        </w:rPr>
        <w:t xml:space="preserve">Greenhouse 11/5 - </w:t>
      </w:r>
      <w:r w:rsidRPr="00ED57F0">
        <w:t xml:space="preserve">Steven Greenhouse [American labor and workplace journalist and writer], “Op-Ed: Why unions are striking — and winning more public support than in 50 years,” </w:t>
      </w:r>
      <w:r w:rsidRPr="00ED57F0">
        <w:rPr>
          <w:i/>
        </w:rPr>
        <w:t>Los Angeles Times</w:t>
      </w:r>
      <w:r w:rsidRPr="00ED57F0">
        <w:t xml:space="preserve"> (Web). Nov. 4, 2021. Accessed Nov. 5, 2021. &lt;https://www.latimes.com/opinion/story/2021-11-04/unions-strikes-economic-justice-agenda-public-approval&gt; AT</w:t>
      </w:r>
    </w:p>
    <w:p w14:paraId="66B9AFBF" w14:textId="77777777" w:rsidR="008F514A" w:rsidRPr="00ED57F0" w:rsidRDefault="008F514A" w:rsidP="008F514A">
      <w:pPr>
        <w:ind w:left="720"/>
        <w:rPr>
          <w:sz w:val="12"/>
        </w:rPr>
      </w:pPr>
      <w:r w:rsidRPr="00ED57F0">
        <w:rPr>
          <w:rStyle w:val="StyleUnderline"/>
          <w:highlight w:val="yellow"/>
        </w:rPr>
        <w:t>The U.S. is experiencing an</w:t>
      </w:r>
      <w:r w:rsidRPr="00ED57F0">
        <w:rPr>
          <w:sz w:val="12"/>
        </w:rPr>
        <w:t xml:space="preserve"> unusual </w:t>
      </w:r>
      <w:r w:rsidRPr="00ED57F0">
        <w:rPr>
          <w:rStyle w:val="StyleUnderline"/>
          <w:highlight w:val="yellow"/>
        </w:rPr>
        <w:t>surge of strikes</w:t>
      </w:r>
      <w:r w:rsidRPr="00ED57F0">
        <w:rPr>
          <w:sz w:val="12"/>
        </w:rPr>
        <w:t xml:space="preserve"> — </w:t>
      </w:r>
      <w:r w:rsidRPr="00ED57F0">
        <w:rPr>
          <w:rStyle w:val="StyleUnderline"/>
          <w:highlight w:val="yellow"/>
        </w:rPr>
        <w:t>10,000 John Deere workers went on strike in October</w:t>
      </w:r>
      <w:r w:rsidRPr="00ED57F0">
        <w:rPr>
          <w:sz w:val="12"/>
        </w:rPr>
        <w:t xml:space="preserve">, and </w:t>
      </w:r>
      <w:r w:rsidRPr="00ED57F0">
        <w:rPr>
          <w:rStyle w:val="StyleUnderline"/>
          <w:highlight w:val="yellow"/>
        </w:rPr>
        <w:t>so did 1,400 Kellogg workers, and now 35,000 Kaiser Permanente healthcare workers are threatening to walk out.</w:t>
      </w:r>
      <w:r w:rsidRPr="00ED57F0">
        <w:rPr>
          <w:sz w:val="12"/>
        </w:rPr>
        <w:t xml:space="preserve">¶ Workplace experts generally point to two reasons for this surge. First, </w:t>
      </w:r>
      <w:r w:rsidRPr="00ED57F0">
        <w:rPr>
          <w:rStyle w:val="StyleUnderline"/>
          <w:highlight w:val="yellow"/>
        </w:rPr>
        <w:t>after</w:t>
      </w:r>
      <w:r w:rsidRPr="00ED57F0">
        <w:rPr>
          <w:sz w:val="12"/>
        </w:rPr>
        <w:t xml:space="preserve"> working so hard and often risking their lives during </w:t>
      </w:r>
      <w:r w:rsidRPr="00ED57F0">
        <w:rPr>
          <w:rStyle w:val="StyleUnderline"/>
          <w:highlight w:val="yellow"/>
        </w:rPr>
        <w:t>the pandemic</w:t>
      </w:r>
      <w:r w:rsidRPr="00ED57F0">
        <w:rPr>
          <w:sz w:val="12"/>
        </w:rPr>
        <w:t xml:space="preserve">, many </w:t>
      </w:r>
      <w:r w:rsidRPr="00ED57F0">
        <w:rPr>
          <w:rStyle w:val="StyleUnderline"/>
          <w:highlight w:val="yellow"/>
        </w:rPr>
        <w:t>workers believe that they deserve better</w:t>
      </w:r>
      <w:r w:rsidRPr="00ED57F0">
        <w:rPr>
          <w:sz w:val="12"/>
        </w:rPr>
        <w:t xml:space="preserve"> pay and </w:t>
      </w:r>
      <w:r w:rsidRPr="00ED57F0">
        <w:rPr>
          <w:rStyle w:val="StyleUnderline"/>
          <w:highlight w:val="yellow"/>
        </w:rPr>
        <w:t>treatment.</w:t>
      </w:r>
      <w:r w:rsidRPr="00ED57F0">
        <w:rPr>
          <w:sz w:val="12"/>
        </w:rPr>
        <w:t xml:space="preserve"> Second, American </w:t>
      </w:r>
      <w:r w:rsidRPr="00ED57F0">
        <w:rPr>
          <w:rStyle w:val="StyleUnderline"/>
          <w:highlight w:val="yellow"/>
        </w:rPr>
        <w:t>workers</w:t>
      </w:r>
      <w:r w:rsidRPr="00ED57F0">
        <w:rPr>
          <w:sz w:val="12"/>
        </w:rPr>
        <w:t xml:space="preserve"> — especially long-underappreciated essential and low-wage workers — </w:t>
      </w:r>
      <w:r w:rsidRPr="00ED57F0">
        <w:rPr>
          <w:rStyle w:val="StyleUnderline"/>
          <w:highlight w:val="yellow"/>
        </w:rPr>
        <w:t>are</w:t>
      </w:r>
      <w:r w:rsidRPr="00ED57F0">
        <w:rPr>
          <w:sz w:val="12"/>
        </w:rPr>
        <w:t xml:space="preserve"> suddenly </w:t>
      </w:r>
      <w:r w:rsidRPr="00ED57F0">
        <w:rPr>
          <w:rStyle w:val="StyleUnderline"/>
          <w:highlight w:val="yellow"/>
        </w:rPr>
        <w:t>feeling empowered because of today’s labor shortage.</w:t>
      </w:r>
      <w:r w:rsidRPr="00ED57F0">
        <w:rPr>
          <w:sz w:val="12"/>
        </w:rPr>
        <w:t xml:space="preserve">¶ </w:t>
      </w:r>
      <w:r w:rsidRPr="00ED57F0">
        <w:rPr>
          <w:rStyle w:val="StyleUnderline"/>
          <w:highlight w:val="yellow"/>
        </w:rPr>
        <w:t>These factors</w:t>
      </w:r>
      <w:r w:rsidRPr="00ED57F0">
        <w:rPr>
          <w:sz w:val="12"/>
        </w:rPr>
        <w:t xml:space="preserve"> have certainly helped </w:t>
      </w:r>
      <w:r w:rsidRPr="00ED57F0">
        <w:rPr>
          <w:rStyle w:val="StyleUnderline"/>
          <w:highlight w:val="yellow"/>
        </w:rPr>
        <w:t>cause the wave of walkouts</w:t>
      </w:r>
      <w:r w:rsidRPr="00ED57F0">
        <w:rPr>
          <w:sz w:val="12"/>
        </w:rPr>
        <w:t>, but there’s another huge but often overlooked factor behind the strikes: It takes two to tangle.</w:t>
      </w:r>
    </w:p>
    <w:p w14:paraId="7C982F24" w14:textId="77777777" w:rsidR="008F514A" w:rsidRPr="00ED57F0" w:rsidRDefault="008F514A" w:rsidP="008F514A">
      <w:pPr>
        <w:pStyle w:val="Heading2"/>
      </w:pPr>
      <w:r w:rsidRPr="00ED57F0">
        <w:t>Backlash Turn</w:t>
      </w:r>
    </w:p>
    <w:p w14:paraId="75556279" w14:textId="77777777" w:rsidR="008F514A" w:rsidRPr="00ED57F0" w:rsidRDefault="008F514A" w:rsidP="008F514A">
      <w:pPr>
        <w:keepNext/>
        <w:keepLines/>
        <w:spacing w:before="40" w:after="0"/>
        <w:outlineLvl w:val="3"/>
        <w:rPr>
          <w:rFonts w:eastAsia="MS Gothic"/>
          <w:b/>
          <w:iCs/>
          <w:sz w:val="26"/>
        </w:rPr>
      </w:pPr>
      <w:r w:rsidRPr="00ED57F0">
        <w:rPr>
          <w:rFonts w:eastAsia="MS Gothic"/>
          <w:b/>
          <w:iCs/>
          <w:sz w:val="26"/>
        </w:rPr>
        <w:t>Turn: More strikes lead to backlash bills that weaken unions – empirically proven. Partelow ‘19</w:t>
      </w:r>
    </w:p>
    <w:p w14:paraId="67AFB976" w14:textId="77777777" w:rsidR="008F514A" w:rsidRPr="00ED57F0" w:rsidRDefault="008F514A" w:rsidP="008F514A">
      <w:pPr>
        <w:rPr>
          <w:rFonts w:eastAsia="Cambria"/>
        </w:rPr>
      </w:pPr>
      <w:r w:rsidRPr="00ED57F0">
        <w:rPr>
          <w:rFonts w:eastAsia="Cambria"/>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5B6AC74C" w14:textId="77777777" w:rsidR="008F514A" w:rsidRPr="00ED57F0" w:rsidRDefault="008F514A" w:rsidP="008F514A">
      <w:pPr>
        <w:spacing w:after="0" w:line="240" w:lineRule="auto"/>
        <w:ind w:left="720"/>
        <w:textAlignment w:val="baseline"/>
        <w:rPr>
          <w:rFonts w:eastAsia="Cambria"/>
          <w:u w:val="single"/>
          <w:lang w:val="en-HK" w:eastAsia="zh-CN"/>
        </w:rPr>
      </w:pPr>
      <w:r w:rsidRPr="00ED57F0">
        <w:rPr>
          <w:rFonts w:eastAsia="Times New Roman"/>
          <w:color w:val="2C2C25"/>
          <w:spacing w:val="1"/>
          <w:sz w:val="14"/>
          <w:szCs w:val="81"/>
          <w:bdr w:val="none" w:sz="0" w:space="0" w:color="auto" w:frame="1"/>
          <w:lang w:val="en-HK" w:eastAsia="zh-CN"/>
        </w:rPr>
        <w:t>I</w:t>
      </w:r>
      <w:r w:rsidRPr="00ED57F0">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57" w:tgtFrame="_blank" w:history="1">
        <w:r w:rsidRPr="00ED57F0">
          <w:rPr>
            <w:rFonts w:eastAsia="Times New Roman"/>
            <w:color w:val="333333"/>
            <w:spacing w:val="1"/>
            <w:sz w:val="24"/>
            <w:u w:val="single"/>
            <w:bdr w:val="none" w:sz="0" w:space="0" w:color="auto" w:frame="1"/>
            <w:lang w:val="en-HK" w:eastAsia="zh-CN"/>
          </w:rPr>
          <w:t>proposals in states</w:t>
        </w:r>
      </w:hyperlink>
      <w:r w:rsidRPr="00ED57F0">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ED57F0">
        <w:rPr>
          <w:rFonts w:eastAsia="Cambria"/>
          <w:u w:val="single"/>
          <w:lang w:val="en-HK" w:eastAsia="zh-CN"/>
        </w:rPr>
        <w:t xml:space="preserve">, a predictable backlash has also emerged. </w:t>
      </w:r>
      <w:r w:rsidRPr="00ED57F0">
        <w:rPr>
          <w:rFonts w:eastAsia="Cambria"/>
          <w:highlight w:val="yellow"/>
          <w:u w:val="single"/>
          <w:lang w:val="en-HK" w:eastAsia="zh-CN"/>
        </w:rPr>
        <w:t>Legislators</w:t>
      </w:r>
      <w:r w:rsidRPr="00ED57F0">
        <w:rPr>
          <w:rFonts w:eastAsia="Cambria"/>
          <w:u w:val="single"/>
          <w:lang w:val="en-HK" w:eastAsia="zh-CN"/>
        </w:rPr>
        <w:t xml:space="preserve"> </w:t>
      </w:r>
      <w:r w:rsidRPr="00ED57F0">
        <w:rPr>
          <w:rFonts w:eastAsia="Cambria"/>
          <w:highlight w:val="yellow"/>
          <w:u w:val="single"/>
          <w:lang w:val="en-HK" w:eastAsia="zh-CN"/>
        </w:rPr>
        <w:t>in</w:t>
      </w:r>
      <w:r w:rsidRPr="00ED57F0">
        <w:rPr>
          <w:rFonts w:eastAsia="Cambria"/>
          <w:u w:val="single"/>
          <w:lang w:val="en-HK" w:eastAsia="zh-CN"/>
        </w:rPr>
        <w:t xml:space="preserve"> some states that were </w:t>
      </w:r>
      <w:r w:rsidRPr="00ED57F0">
        <w:rPr>
          <w:rFonts w:eastAsia="Cambria"/>
          <w:highlight w:val="yellow"/>
          <w:u w:val="single"/>
          <w:lang w:val="en-HK" w:eastAsia="zh-CN"/>
        </w:rPr>
        <w:t xml:space="preserve">hotbeds of teacher activism are </w:t>
      </w:r>
      <w:hyperlink r:id="rId58" w:tgtFrame="_blank" w:history="1">
        <w:r w:rsidRPr="00ED57F0">
          <w:rPr>
            <w:rFonts w:eastAsia="Cambria"/>
            <w:highlight w:val="yellow"/>
            <w:u w:val="single"/>
            <w:lang w:val="en-HK" w:eastAsia="zh-CN"/>
          </w:rPr>
          <w:t>introducing bills</w:t>
        </w:r>
      </w:hyperlink>
      <w:r w:rsidRPr="00ED57F0">
        <w:rPr>
          <w:rFonts w:eastAsia="Cambria"/>
          <w:highlight w:val="yellow"/>
          <w:u w:val="single"/>
          <w:lang w:val="en-HK" w:eastAsia="zh-CN"/>
        </w:rPr>
        <w:t xml:space="preserve"> to</w:t>
      </w:r>
      <w:r w:rsidRPr="00ED57F0">
        <w:rPr>
          <w:rFonts w:eastAsia="Cambria"/>
          <w:u w:val="single"/>
          <w:lang w:val="en-HK" w:eastAsia="zh-CN"/>
        </w:rPr>
        <w:t xml:space="preserve"> explicitly </w:t>
      </w:r>
      <w:r w:rsidRPr="00ED57F0">
        <w:rPr>
          <w:rFonts w:eastAsia="Cambria"/>
          <w:highlight w:val="yellow"/>
          <w:u w:val="single"/>
          <w:lang w:val="en-HK" w:eastAsia="zh-CN"/>
        </w:rPr>
        <w:t>prohibit walkouts</w:t>
      </w:r>
      <w:r w:rsidRPr="00ED57F0">
        <w:rPr>
          <w:rFonts w:eastAsia="Cambria"/>
          <w:u w:val="single"/>
          <w:lang w:val="en-HK" w:eastAsia="zh-CN"/>
        </w:rPr>
        <w:t xml:space="preserve"> </w:t>
      </w:r>
      <w:r w:rsidRPr="00ED57F0">
        <w:rPr>
          <w:rFonts w:eastAsia="Cambria"/>
          <w:highlight w:val="yellow"/>
          <w:u w:val="single"/>
          <w:lang w:val="en-HK" w:eastAsia="zh-CN"/>
        </w:rPr>
        <w:t>or punish teachers</w:t>
      </w:r>
      <w:r w:rsidRPr="00ED57F0">
        <w:rPr>
          <w:rFonts w:eastAsia="Cambria"/>
          <w:u w:val="single"/>
          <w:lang w:val="en-HK" w:eastAsia="zh-CN"/>
        </w:rPr>
        <w:t xml:space="preserve"> who participate, often </w:t>
      </w:r>
      <w:r w:rsidRPr="00ED57F0">
        <w:rPr>
          <w:rFonts w:eastAsia="Cambria"/>
          <w:highlight w:val="yellow"/>
          <w:u w:val="single"/>
          <w:lang w:val="en-HK" w:eastAsia="zh-CN"/>
        </w:rPr>
        <w:t>with</w:t>
      </w:r>
      <w:r w:rsidRPr="00ED57F0">
        <w:rPr>
          <w:rFonts w:eastAsia="Cambria"/>
          <w:u w:val="single"/>
          <w:lang w:val="en-HK" w:eastAsia="zh-CN"/>
        </w:rPr>
        <w:t xml:space="preserve"> a sprinkling of </w:t>
      </w:r>
      <w:r w:rsidRPr="00ED57F0">
        <w:rPr>
          <w:rFonts w:eastAsia="Cambria"/>
          <w:highlight w:val="yellow"/>
          <w:u w:val="single"/>
          <w:lang w:val="en-HK" w:eastAsia="zh-CN"/>
        </w:rPr>
        <w:t>additional anti-union provisions</w:t>
      </w:r>
      <w:r w:rsidRPr="00ED57F0">
        <w:rPr>
          <w:rFonts w:eastAsia="Cambria"/>
          <w:u w:val="single"/>
          <w:lang w:val="en-HK" w:eastAsia="zh-CN"/>
        </w:rPr>
        <w:t xml:space="preserve">. </w:t>
      </w:r>
      <w:r w:rsidRPr="00ED57F0">
        <w:rPr>
          <w:rFonts w:eastAsia="Cambria"/>
          <w:b/>
          <w:bCs/>
          <w:highlight w:val="yellow"/>
          <w:u w:val="single"/>
          <w:lang w:val="en-HK" w:eastAsia="zh-CN"/>
        </w:rPr>
        <w:t>Weakening unions and refusing to invest in education</w:t>
      </w:r>
      <w:r w:rsidRPr="00ED57F0">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ED57F0">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59" w:tgtFrame="_blank" w:history="1">
        <w:r w:rsidRPr="00ED57F0">
          <w:rPr>
            <w:rFonts w:eastAsia="Times New Roman"/>
            <w:color w:val="333333"/>
            <w:spacing w:val="1"/>
            <w:sz w:val="24"/>
            <w:u w:val="single"/>
            <w:bdr w:val="none" w:sz="0" w:space="0" w:color="auto" w:frame="1"/>
            <w:lang w:val="en-HK" w:eastAsia="zh-CN"/>
          </w:rPr>
          <w:t>half a dozen states</w:t>
        </w:r>
      </w:hyperlink>
      <w:r w:rsidRPr="00ED57F0">
        <w:rPr>
          <w:rFonts w:eastAsia="Times New Roman"/>
          <w:color w:val="2C2C25"/>
          <w:spacing w:val="1"/>
          <w:sz w:val="14"/>
          <w:lang w:val="en-HK" w:eastAsia="zh-CN"/>
        </w:rPr>
        <w:t xml:space="preserve">. The </w:t>
      </w:r>
      <w:hyperlink r:id="rId60" w:tgtFrame="_blank" w:history="1">
        <w:r w:rsidRPr="00ED57F0">
          <w:rPr>
            <w:rFonts w:eastAsia="Times New Roman"/>
            <w:color w:val="333333"/>
            <w:spacing w:val="1"/>
            <w:sz w:val="24"/>
            <w:u w:val="single"/>
            <w:bdr w:val="none" w:sz="0" w:space="0" w:color="auto" w:frame="1"/>
            <w:lang w:val="en-HK" w:eastAsia="zh-CN"/>
          </w:rPr>
          <w:t>decade of disinvestment</w:t>
        </w:r>
      </w:hyperlink>
      <w:r w:rsidRPr="00ED57F0">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61" w:tgtFrame="_blank" w:history="1">
        <w:r w:rsidRPr="00ED57F0">
          <w:rPr>
            <w:rFonts w:eastAsia="Times New Roman"/>
            <w:color w:val="333333"/>
            <w:spacing w:val="1"/>
            <w:sz w:val="24"/>
            <w:u w:val="single"/>
            <w:bdr w:val="none" w:sz="0" w:space="0" w:color="auto" w:frame="1"/>
            <w:lang w:val="en-HK" w:eastAsia="zh-CN"/>
          </w:rPr>
          <w:t>result</w:t>
        </w:r>
      </w:hyperlink>
      <w:r w:rsidRPr="00ED57F0">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62" w:tgtFrame="_blank" w:history="1">
        <w:r w:rsidRPr="00ED57F0">
          <w:rPr>
            <w:rFonts w:eastAsia="Times New Roman"/>
            <w:color w:val="333333"/>
            <w:spacing w:val="1"/>
            <w:sz w:val="24"/>
            <w:u w:val="single"/>
            <w:bdr w:val="none" w:sz="0" w:space="0" w:color="auto" w:frame="1"/>
            <w:lang w:val="en-HK" w:eastAsia="zh-CN"/>
          </w:rPr>
          <w:t>crumbling schools</w:t>
        </w:r>
      </w:hyperlink>
      <w:r w:rsidRPr="00ED57F0">
        <w:rPr>
          <w:rFonts w:eastAsia="Times New Roman"/>
          <w:color w:val="2C2C25"/>
          <w:spacing w:val="1"/>
          <w:sz w:val="14"/>
          <w:lang w:val="en-HK" w:eastAsia="zh-CN"/>
        </w:rPr>
        <w:t xml:space="preserve">, students learning from </w:t>
      </w:r>
      <w:hyperlink r:id="rId63" w:tgtFrame="_blank" w:history="1">
        <w:r w:rsidRPr="00ED57F0">
          <w:rPr>
            <w:rFonts w:eastAsia="Times New Roman"/>
            <w:color w:val="333333"/>
            <w:spacing w:val="1"/>
            <w:sz w:val="24"/>
            <w:u w:val="single"/>
            <w:bdr w:val="none" w:sz="0" w:space="0" w:color="auto" w:frame="1"/>
            <w:lang w:val="en-HK" w:eastAsia="zh-CN"/>
          </w:rPr>
          <w:t>decades-old textbooks</w:t>
        </w:r>
      </w:hyperlink>
      <w:r w:rsidRPr="00ED57F0">
        <w:rPr>
          <w:rFonts w:eastAsia="Times New Roman"/>
          <w:color w:val="2C2C25"/>
          <w:spacing w:val="1"/>
          <w:sz w:val="14"/>
          <w:lang w:val="en-HK" w:eastAsia="zh-CN"/>
        </w:rPr>
        <w:t xml:space="preserve">, high teacher turnover, and staff </w:t>
      </w:r>
      <w:hyperlink r:id="rId64" w:tgtFrame="_blank" w:history="1">
        <w:r w:rsidRPr="00ED57F0">
          <w:rPr>
            <w:rFonts w:eastAsia="Times New Roman"/>
            <w:color w:val="333333"/>
            <w:spacing w:val="1"/>
            <w:sz w:val="24"/>
            <w:u w:val="single"/>
            <w:bdr w:val="none" w:sz="0" w:space="0" w:color="auto" w:frame="1"/>
            <w:lang w:val="en-HK" w:eastAsia="zh-CN"/>
          </w:rPr>
          <w:t>shortages</w:t>
        </w:r>
      </w:hyperlink>
      <w:r w:rsidRPr="00ED57F0">
        <w:rPr>
          <w:rFonts w:eastAsia="Times New Roman"/>
          <w:color w:val="2C2C25"/>
          <w:spacing w:val="1"/>
          <w:sz w:val="14"/>
          <w:lang w:val="en-HK" w:eastAsia="zh-CN"/>
        </w:rPr>
        <w:t xml:space="preserve"> in these states became common. Teachers had reached their </w:t>
      </w:r>
      <w:hyperlink r:id="rId65" w:tgtFrame="_blank" w:history="1">
        <w:r w:rsidRPr="00ED57F0">
          <w:rPr>
            <w:rFonts w:eastAsia="Times New Roman"/>
            <w:color w:val="333333"/>
            <w:spacing w:val="1"/>
            <w:sz w:val="24"/>
            <w:u w:val="single"/>
            <w:bdr w:val="none" w:sz="0" w:space="0" w:color="auto" w:frame="1"/>
            <w:lang w:val="en-HK" w:eastAsia="zh-CN"/>
          </w:rPr>
          <w:t>boiling point</w:t>
        </w:r>
      </w:hyperlink>
      <w:r w:rsidRPr="00ED57F0">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66" w:tgtFrame="_blank" w:history="1">
        <w:r w:rsidRPr="00ED57F0">
          <w:rPr>
            <w:rFonts w:eastAsia="Times New Roman"/>
            <w:color w:val="333333"/>
            <w:spacing w:val="1"/>
            <w:sz w:val="24"/>
            <w:u w:val="single"/>
            <w:bdr w:val="none" w:sz="0" w:space="0" w:color="auto" w:frame="1"/>
            <w:lang w:val="en-HK" w:eastAsia="zh-CN"/>
          </w:rPr>
          <w:t>education funding</w:t>
        </w:r>
      </w:hyperlink>
      <w:r w:rsidRPr="00ED57F0">
        <w:rPr>
          <w:rFonts w:eastAsia="Times New Roman"/>
          <w:color w:val="2C2C25"/>
          <w:spacing w:val="1"/>
          <w:sz w:val="14"/>
          <w:lang w:val="en-HK" w:eastAsia="zh-CN"/>
        </w:rPr>
        <w:t xml:space="preserve"> agreed to enact significant </w:t>
      </w:r>
      <w:hyperlink r:id="rId67" w:tgtFrame="_blank" w:history="1">
        <w:r w:rsidRPr="00ED57F0">
          <w:rPr>
            <w:rFonts w:eastAsia="Times New Roman"/>
            <w:color w:val="333333"/>
            <w:spacing w:val="1"/>
            <w:sz w:val="24"/>
            <w:u w:val="single"/>
            <w:bdr w:val="none" w:sz="0" w:space="0" w:color="auto" w:frame="1"/>
            <w:lang w:val="en-HK" w:eastAsia="zh-CN"/>
          </w:rPr>
          <w:t>pay raises</w:t>
        </w:r>
      </w:hyperlink>
      <w:r w:rsidRPr="00ED57F0">
        <w:rPr>
          <w:rFonts w:eastAsia="Times New Roman"/>
          <w:color w:val="2C2C25"/>
          <w:spacing w:val="1"/>
          <w:sz w:val="14"/>
          <w:lang w:val="en-HK" w:eastAsia="zh-CN"/>
        </w:rPr>
        <w:t xml:space="preserve"> and increases in education funding. For example, in Arizona, Republican Gov. Doug Ducey was forced to sign off on a teacher pay bill he had </w:t>
      </w:r>
      <w:hyperlink r:id="rId68" w:tgtFrame="_blank" w:history="1">
        <w:r w:rsidRPr="00ED57F0">
          <w:rPr>
            <w:rFonts w:eastAsia="Times New Roman"/>
            <w:color w:val="333333"/>
            <w:spacing w:val="1"/>
            <w:sz w:val="24"/>
            <w:u w:val="single"/>
            <w:bdr w:val="none" w:sz="0" w:space="0" w:color="auto" w:frame="1"/>
            <w:lang w:val="en-HK" w:eastAsia="zh-CN"/>
          </w:rPr>
          <w:t>previously opposed</w:t>
        </w:r>
      </w:hyperlink>
      <w:r w:rsidRPr="00ED57F0">
        <w:rPr>
          <w:rFonts w:eastAsia="Times New Roman"/>
          <w:color w:val="2C2C25"/>
          <w:spacing w:val="1"/>
          <w:sz w:val="14"/>
          <w:lang w:val="en-HK" w:eastAsia="zh-CN"/>
        </w:rPr>
        <w:t xml:space="preserve"> that provided a </w:t>
      </w:r>
      <w:hyperlink r:id="rId69" w:tgtFrame="_blank" w:history="1">
        <w:r w:rsidRPr="00ED57F0">
          <w:rPr>
            <w:rFonts w:eastAsia="Times New Roman"/>
            <w:color w:val="333333"/>
            <w:spacing w:val="1"/>
            <w:sz w:val="24"/>
            <w:u w:val="single"/>
            <w:bdr w:val="none" w:sz="0" w:space="0" w:color="auto" w:frame="1"/>
            <w:lang w:val="en-HK" w:eastAsia="zh-CN"/>
          </w:rPr>
          <w:t>20 percent raise</w:t>
        </w:r>
      </w:hyperlink>
      <w:r w:rsidRPr="00ED57F0">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70" w:tgtFrame="_blank" w:history="1">
        <w:r w:rsidRPr="00ED57F0">
          <w:rPr>
            <w:rFonts w:eastAsia="Times New Roman"/>
            <w:color w:val="333333"/>
            <w:spacing w:val="1"/>
            <w:sz w:val="24"/>
            <w:u w:val="single"/>
            <w:bdr w:val="none" w:sz="0" w:space="0" w:color="auto" w:frame="1"/>
            <w:lang w:val="en-HK" w:eastAsia="zh-CN"/>
          </w:rPr>
          <w:t>deep-red states</w:t>
        </w:r>
      </w:hyperlink>
      <w:r w:rsidRPr="00ED57F0">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71" w:tgtFrame="_blank" w:history="1">
        <w:r w:rsidRPr="00ED57F0">
          <w:rPr>
            <w:rFonts w:eastAsia="Times New Roman"/>
            <w:color w:val="333333"/>
            <w:spacing w:val="1"/>
            <w:sz w:val="24"/>
            <w:u w:val="single"/>
            <w:bdr w:val="none" w:sz="0" w:space="0" w:color="auto" w:frame="1"/>
            <w:lang w:val="en-HK" w:eastAsia="zh-CN"/>
          </w:rPr>
          <w:t>paid less</w:t>
        </w:r>
      </w:hyperlink>
      <w:r w:rsidRPr="00ED57F0">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72" w:tgtFrame="_blank" w:history="1">
        <w:r w:rsidRPr="00ED57F0">
          <w:rPr>
            <w:rFonts w:eastAsia="Times New Roman"/>
            <w:color w:val="333333"/>
            <w:spacing w:val="1"/>
            <w:sz w:val="24"/>
            <w:u w:val="single"/>
            <w:bdr w:val="none" w:sz="0" w:space="0" w:color="auto" w:frame="1"/>
            <w:lang w:val="en-HK" w:eastAsia="zh-CN"/>
          </w:rPr>
          <w:t>support for increasing teacher pay</w:t>
        </w:r>
      </w:hyperlink>
      <w:r w:rsidRPr="00ED57F0">
        <w:rPr>
          <w:rFonts w:eastAsia="Times New Roman"/>
          <w:color w:val="2C2C25"/>
          <w:spacing w:val="1"/>
          <w:sz w:val="14"/>
          <w:lang w:val="en-HK" w:eastAsia="zh-CN"/>
        </w:rPr>
        <w:t xml:space="preserve">, particularly in the states where walkouts occurred. </w:t>
      </w:r>
      <w:r w:rsidRPr="00ED57F0">
        <w:rPr>
          <w:rFonts w:eastAsia="Cambria"/>
          <w:u w:val="single"/>
          <w:lang w:val="en-HK" w:eastAsia="zh-CN"/>
        </w:rPr>
        <w:t xml:space="preserve">But even as some conservative </w:t>
      </w:r>
      <w:r w:rsidRPr="00ED57F0">
        <w:rPr>
          <w:rFonts w:eastAsia="Cambria"/>
          <w:highlight w:val="yellow"/>
          <w:u w:val="single"/>
          <w:lang w:val="en-HK" w:eastAsia="zh-CN"/>
        </w:rPr>
        <w:t>policymakers</w:t>
      </w:r>
      <w:r w:rsidRPr="00ED57F0">
        <w:rPr>
          <w:rFonts w:eastAsia="Cambria"/>
          <w:u w:val="single"/>
          <w:lang w:val="en-HK" w:eastAsia="zh-CN"/>
        </w:rPr>
        <w:t xml:space="preserve"> agree to raise teacher salaries, as the 2019 legislative sessions have begun, others </w:t>
      </w:r>
      <w:r w:rsidRPr="00ED57F0">
        <w:rPr>
          <w:rFonts w:eastAsia="Cambria"/>
          <w:highlight w:val="yellow"/>
          <w:u w:val="single"/>
          <w:lang w:val="en-HK" w:eastAsia="zh-CN"/>
        </w:rPr>
        <w:t>in Arizona, Oklahoma, and West Virginia have introduced</w:t>
      </w:r>
      <w:r w:rsidRPr="00ED57F0">
        <w:rPr>
          <w:rFonts w:eastAsia="Cambria"/>
          <w:u w:val="single"/>
          <w:lang w:val="en-HK" w:eastAsia="zh-CN"/>
        </w:rPr>
        <w:t xml:space="preserve"> </w:t>
      </w:r>
      <w:r w:rsidRPr="00ED57F0">
        <w:rPr>
          <w:rFonts w:eastAsia="Cambria"/>
          <w:highlight w:val="yellow"/>
          <w:u w:val="single"/>
          <w:lang w:val="en-HK" w:eastAsia="zh-CN"/>
        </w:rPr>
        <w:t>bills</w:t>
      </w:r>
      <w:r w:rsidRPr="00ED57F0">
        <w:rPr>
          <w:rFonts w:eastAsia="Cambria"/>
          <w:u w:val="single"/>
          <w:lang w:val="en-HK" w:eastAsia="zh-CN"/>
        </w:rPr>
        <w:t xml:space="preserve"> </w:t>
      </w:r>
      <w:r w:rsidRPr="00ED57F0">
        <w:rPr>
          <w:rFonts w:eastAsia="Cambria"/>
          <w:highlight w:val="yellow"/>
          <w:u w:val="single"/>
          <w:lang w:val="en-HK" w:eastAsia="zh-CN"/>
        </w:rPr>
        <w:t>that</w:t>
      </w:r>
      <w:r w:rsidRPr="00ED57F0">
        <w:rPr>
          <w:rFonts w:eastAsia="Cambria"/>
          <w:u w:val="single"/>
          <w:lang w:val="en-HK" w:eastAsia="zh-CN"/>
        </w:rPr>
        <w:t xml:space="preserve"> would </w:t>
      </w:r>
      <w:hyperlink r:id="rId73" w:tgtFrame="_blank" w:history="1">
        <w:r w:rsidRPr="00ED57F0">
          <w:rPr>
            <w:rFonts w:eastAsia="Cambria"/>
            <w:highlight w:val="yellow"/>
            <w:u w:val="single"/>
            <w:lang w:val="en-HK" w:eastAsia="zh-CN"/>
          </w:rPr>
          <w:t>make walkouts illegal</w:t>
        </w:r>
      </w:hyperlink>
      <w:r w:rsidRPr="00ED57F0">
        <w:rPr>
          <w:rFonts w:eastAsia="Cambria"/>
          <w:highlight w:val="yellow"/>
          <w:u w:val="single"/>
          <w:lang w:val="en-HK" w:eastAsia="zh-CN"/>
        </w:rPr>
        <w:t xml:space="preserve"> and penalize</w:t>
      </w:r>
      <w:r w:rsidRPr="00ED57F0">
        <w:rPr>
          <w:rFonts w:eastAsia="Cambria"/>
          <w:u w:val="single"/>
          <w:lang w:val="en-HK" w:eastAsia="zh-CN"/>
        </w:rPr>
        <w:t xml:space="preserve"> teachers </w:t>
      </w:r>
      <w:r w:rsidRPr="00ED57F0">
        <w:rPr>
          <w:rFonts w:eastAsia="Cambria"/>
          <w:highlight w:val="yellow"/>
          <w:u w:val="single"/>
          <w:lang w:val="en-HK" w:eastAsia="zh-CN"/>
        </w:rPr>
        <w:t>with</w:t>
      </w:r>
      <w:r w:rsidRPr="00ED57F0">
        <w:rPr>
          <w:rFonts w:eastAsia="Cambria"/>
          <w:u w:val="single"/>
          <w:lang w:val="en-HK" w:eastAsia="zh-CN"/>
        </w:rPr>
        <w:t xml:space="preserve"> </w:t>
      </w:r>
      <w:r w:rsidRPr="00ED57F0">
        <w:rPr>
          <w:rFonts w:eastAsia="Cambria"/>
          <w:highlight w:val="yellow"/>
          <w:u w:val="single"/>
          <w:lang w:val="en-HK" w:eastAsia="zh-CN"/>
        </w:rPr>
        <w:t>fines</w:t>
      </w:r>
      <w:r w:rsidRPr="00ED57F0">
        <w:rPr>
          <w:rFonts w:eastAsia="Cambria"/>
          <w:u w:val="single"/>
          <w:lang w:val="en-HK" w:eastAsia="zh-CN"/>
        </w:rPr>
        <w:t xml:space="preserve">, </w:t>
      </w:r>
      <w:r w:rsidRPr="00ED57F0">
        <w:rPr>
          <w:rFonts w:eastAsia="Cambria"/>
          <w:highlight w:val="yellow"/>
          <w:u w:val="single"/>
          <w:lang w:val="en-HK" w:eastAsia="zh-CN"/>
        </w:rPr>
        <w:t>loss</w:t>
      </w:r>
      <w:r w:rsidRPr="00ED57F0">
        <w:rPr>
          <w:rFonts w:eastAsia="Cambria"/>
          <w:u w:val="single"/>
          <w:lang w:val="en-HK" w:eastAsia="zh-CN"/>
        </w:rPr>
        <w:t xml:space="preserve"> </w:t>
      </w:r>
      <w:r w:rsidRPr="00ED57F0">
        <w:rPr>
          <w:rFonts w:eastAsia="Cambria"/>
          <w:highlight w:val="yellow"/>
          <w:u w:val="single"/>
          <w:lang w:val="en-HK" w:eastAsia="zh-CN"/>
        </w:rPr>
        <w:t>of</w:t>
      </w:r>
      <w:r w:rsidRPr="00ED57F0">
        <w:rPr>
          <w:rFonts w:eastAsia="Cambria"/>
          <w:u w:val="single"/>
          <w:lang w:val="en-HK" w:eastAsia="zh-CN"/>
        </w:rPr>
        <w:t xml:space="preserve"> their teaching </w:t>
      </w:r>
      <w:r w:rsidRPr="00ED57F0">
        <w:rPr>
          <w:rFonts w:eastAsia="Cambria"/>
          <w:highlight w:val="yellow"/>
          <w:u w:val="single"/>
          <w:lang w:val="en-HK" w:eastAsia="zh-CN"/>
        </w:rPr>
        <w:t>licenses</w:t>
      </w:r>
      <w:r w:rsidRPr="00ED57F0">
        <w:rPr>
          <w:rFonts w:eastAsia="Cambria"/>
          <w:u w:val="single"/>
          <w:lang w:val="en-HK" w:eastAsia="zh-CN"/>
        </w:rPr>
        <w:t xml:space="preserve">, or even </w:t>
      </w:r>
      <w:hyperlink r:id="rId74" w:tgtFrame="_blank" w:history="1">
        <w:r w:rsidRPr="00ED57F0">
          <w:rPr>
            <w:rFonts w:eastAsia="Cambria"/>
            <w:highlight w:val="yellow"/>
            <w:u w:val="single"/>
            <w:lang w:val="en-HK" w:eastAsia="zh-CN"/>
          </w:rPr>
          <w:t>jail time</w:t>
        </w:r>
      </w:hyperlink>
      <w:r w:rsidRPr="00ED57F0">
        <w:rPr>
          <w:rFonts w:eastAsia="Cambria"/>
          <w:u w:val="single"/>
          <w:lang w:val="en-HK" w:eastAsia="zh-CN"/>
        </w:rPr>
        <w:t xml:space="preserve">. Some of the bills also contain </w:t>
      </w:r>
      <w:r w:rsidRPr="00ED57F0">
        <w:rPr>
          <w:rFonts w:eastAsia="Cambria"/>
          <w:highlight w:val="yellow"/>
          <w:u w:val="single"/>
          <w:lang w:val="en-HK" w:eastAsia="zh-CN"/>
        </w:rPr>
        <w:t>provisions</w:t>
      </w:r>
      <w:r w:rsidRPr="00ED57F0">
        <w:rPr>
          <w:rFonts w:eastAsia="Cambria"/>
          <w:u w:val="single"/>
          <w:lang w:val="en-HK" w:eastAsia="zh-CN"/>
        </w:rPr>
        <w:t xml:space="preserve"> </w:t>
      </w:r>
      <w:r w:rsidRPr="00ED57F0">
        <w:rPr>
          <w:rFonts w:eastAsia="Cambria"/>
          <w:highlight w:val="yellow"/>
          <w:u w:val="single"/>
          <w:lang w:val="en-HK" w:eastAsia="zh-CN"/>
        </w:rPr>
        <w:t>designed</w:t>
      </w:r>
      <w:r w:rsidRPr="00ED57F0">
        <w:rPr>
          <w:rFonts w:eastAsia="Cambria"/>
          <w:u w:val="single"/>
          <w:lang w:val="en-HK" w:eastAsia="zh-CN"/>
        </w:rPr>
        <w:t xml:space="preserve"> </w:t>
      </w:r>
      <w:r w:rsidRPr="00ED57F0">
        <w:rPr>
          <w:rFonts w:eastAsia="Cambria"/>
          <w:highlight w:val="yellow"/>
          <w:u w:val="single"/>
          <w:lang w:val="en-HK" w:eastAsia="zh-CN"/>
        </w:rPr>
        <w:t>specifically</w:t>
      </w:r>
      <w:r w:rsidRPr="00ED57F0">
        <w:rPr>
          <w:rFonts w:eastAsia="Cambria"/>
          <w:u w:val="single"/>
          <w:lang w:val="en-HK" w:eastAsia="zh-CN"/>
        </w:rPr>
        <w:t xml:space="preserve"> </w:t>
      </w:r>
      <w:r w:rsidRPr="00ED57F0">
        <w:rPr>
          <w:rFonts w:eastAsia="Cambria"/>
          <w:highlight w:val="yellow"/>
          <w:u w:val="single"/>
          <w:lang w:val="en-HK" w:eastAsia="zh-CN"/>
        </w:rPr>
        <w:t>to</w:t>
      </w:r>
      <w:r w:rsidRPr="00ED57F0">
        <w:rPr>
          <w:rFonts w:eastAsia="Cambria"/>
          <w:u w:val="single"/>
          <w:lang w:val="en-HK" w:eastAsia="zh-CN"/>
        </w:rPr>
        <w:t xml:space="preserve"> </w:t>
      </w:r>
      <w:r w:rsidRPr="00ED57F0">
        <w:rPr>
          <w:rFonts w:eastAsia="Cambria"/>
          <w:highlight w:val="yellow"/>
          <w:u w:val="single"/>
          <w:lang w:val="en-HK" w:eastAsia="zh-CN"/>
        </w:rPr>
        <w:t>weaken</w:t>
      </w:r>
      <w:r w:rsidRPr="00ED57F0">
        <w:rPr>
          <w:rFonts w:eastAsia="Cambria"/>
          <w:u w:val="single"/>
          <w:lang w:val="en-HK" w:eastAsia="zh-CN"/>
        </w:rPr>
        <w:t xml:space="preserve"> teachers </w:t>
      </w:r>
      <w:r w:rsidRPr="00ED57F0">
        <w:rPr>
          <w:rFonts w:eastAsia="Cambria"/>
          <w:highlight w:val="yellow"/>
          <w:u w:val="single"/>
          <w:lang w:val="en-HK" w:eastAsia="zh-CN"/>
        </w:rPr>
        <w:t>unions</w:t>
      </w:r>
      <w:r w:rsidRPr="00ED57F0">
        <w:rPr>
          <w:rFonts w:eastAsia="Cambria"/>
          <w:u w:val="single"/>
          <w:lang w:val="en-HK" w:eastAsia="zh-CN"/>
        </w:rPr>
        <w:t xml:space="preserve">, such as </w:t>
      </w:r>
      <w:r w:rsidRPr="00ED57F0">
        <w:rPr>
          <w:rFonts w:eastAsia="Cambria"/>
          <w:highlight w:val="yellow"/>
          <w:u w:val="single"/>
          <w:lang w:val="en-HK" w:eastAsia="zh-CN"/>
        </w:rPr>
        <w:t xml:space="preserve">a requirement that teachers must </w:t>
      </w:r>
      <w:hyperlink r:id="rId75" w:tgtFrame="_blank" w:history="1">
        <w:r w:rsidRPr="00ED57F0">
          <w:rPr>
            <w:rFonts w:eastAsia="Cambria"/>
            <w:highlight w:val="yellow"/>
            <w:u w:val="single"/>
            <w:lang w:val="en-HK" w:eastAsia="zh-CN"/>
          </w:rPr>
          <w:t>opt in to dues each year</w:t>
        </w:r>
      </w:hyperlink>
      <w:r w:rsidRPr="00ED57F0">
        <w:rPr>
          <w:rFonts w:eastAsia="Cambria"/>
          <w:highlight w:val="yellow"/>
          <w:u w:val="single"/>
          <w:lang w:val="en-HK" w:eastAsia="zh-CN"/>
        </w:rPr>
        <w:t>,</w:t>
      </w:r>
      <w:r w:rsidRPr="00ED57F0">
        <w:rPr>
          <w:rFonts w:eastAsia="Cambria"/>
          <w:u w:val="single"/>
          <w:lang w:val="en-HK" w:eastAsia="zh-CN"/>
        </w:rPr>
        <w:t xml:space="preserve"> which sponsors hope </w:t>
      </w:r>
      <w:r w:rsidRPr="00ED57F0">
        <w:rPr>
          <w:rFonts w:eastAsia="Cambria"/>
          <w:highlight w:val="yellow"/>
          <w:u w:val="single"/>
          <w:lang w:val="en-HK" w:eastAsia="zh-CN"/>
        </w:rPr>
        <w:t>will reduce membership by adding an extra step to the process</w:t>
      </w:r>
      <w:r w:rsidRPr="00ED57F0">
        <w:rPr>
          <w:rFonts w:eastAsia="Cambria"/>
          <w:u w:val="single"/>
          <w:lang w:val="en-HK" w:eastAsia="zh-CN"/>
        </w:rPr>
        <w:t xml:space="preserve">. Legislators in walkout states have also introduced </w:t>
      </w:r>
      <w:r w:rsidRPr="00ED57F0">
        <w:rPr>
          <w:rFonts w:eastAsia="Cambria"/>
          <w:highlight w:val="yellow"/>
          <w:u w:val="single"/>
          <w:lang w:val="en-HK" w:eastAsia="zh-CN"/>
        </w:rPr>
        <w:t xml:space="preserve">stand-alone proposals designed to </w:t>
      </w:r>
      <w:r w:rsidRPr="00ED57F0">
        <w:rPr>
          <w:rFonts w:eastAsia="Cambria"/>
          <w:b/>
          <w:bCs/>
          <w:highlight w:val="yellow"/>
          <w:u w:val="single"/>
          <w:lang w:val="en-HK" w:eastAsia="zh-CN"/>
        </w:rPr>
        <w:t xml:space="preserve">make </w:t>
      </w:r>
      <w:r w:rsidRPr="00ED57F0">
        <w:rPr>
          <w:rFonts w:eastAsia="Cambria"/>
          <w:b/>
          <w:bCs/>
          <w:u w:val="single"/>
          <w:lang w:val="en-HK" w:eastAsia="zh-CN"/>
        </w:rPr>
        <w:t xml:space="preserve">union </w:t>
      </w:r>
      <w:r w:rsidRPr="00ED57F0">
        <w:rPr>
          <w:rFonts w:eastAsia="Cambria"/>
          <w:b/>
          <w:bCs/>
          <w:highlight w:val="yellow"/>
          <w:u w:val="single"/>
          <w:lang w:val="en-HK" w:eastAsia="zh-CN"/>
        </w:rPr>
        <w:t xml:space="preserve">membership </w:t>
      </w:r>
      <w:r w:rsidRPr="00ED57F0">
        <w:rPr>
          <w:rFonts w:eastAsia="Cambria"/>
          <w:b/>
          <w:bCs/>
          <w:u w:val="single"/>
          <w:lang w:val="en-HK" w:eastAsia="zh-CN"/>
        </w:rPr>
        <w:t>more difficult</w:t>
      </w:r>
      <w:r w:rsidRPr="00ED57F0">
        <w:rPr>
          <w:rFonts w:eastAsia="Cambria"/>
          <w:u w:val="single"/>
          <w:lang w:val="en-HK" w:eastAsia="zh-CN"/>
        </w:rPr>
        <w:t xml:space="preserve"> and, therefore</w:t>
      </w:r>
      <w:r w:rsidRPr="00ED57F0">
        <w:rPr>
          <w:rFonts w:eastAsia="Cambria"/>
          <w:highlight w:val="yellow"/>
          <w:u w:val="single"/>
          <w:lang w:val="en-HK" w:eastAsia="zh-CN"/>
        </w:rPr>
        <w:t>, less likely</w:t>
      </w:r>
      <w:r w:rsidRPr="00ED57F0">
        <w:rPr>
          <w:rFonts w:eastAsia="Cambria"/>
          <w:u w:val="single"/>
          <w:lang w:val="en-HK" w:eastAsia="zh-CN"/>
        </w:rPr>
        <w:t xml:space="preserve">, such as a </w:t>
      </w:r>
      <w:r w:rsidRPr="00ED57F0">
        <w:rPr>
          <w:rFonts w:eastAsia="Cambria"/>
          <w:highlight w:val="yellow"/>
          <w:u w:val="single"/>
          <w:lang w:val="en-HK" w:eastAsia="zh-CN"/>
        </w:rPr>
        <w:t>prohibition on</w:t>
      </w:r>
      <w:r w:rsidRPr="00ED57F0">
        <w:rPr>
          <w:rFonts w:eastAsia="Cambria"/>
          <w:u w:val="single"/>
          <w:lang w:val="en-HK" w:eastAsia="zh-CN"/>
        </w:rPr>
        <w:t xml:space="preserve"> districts </w:t>
      </w:r>
      <w:hyperlink r:id="rId76" w:tgtFrame="_blank" w:history="1">
        <w:r w:rsidRPr="00ED57F0">
          <w:rPr>
            <w:rFonts w:eastAsia="Cambria"/>
            <w:highlight w:val="yellow"/>
            <w:u w:val="single"/>
            <w:lang w:val="en-HK" w:eastAsia="zh-CN"/>
          </w:rPr>
          <w:t>withholding union dues</w:t>
        </w:r>
      </w:hyperlink>
      <w:r w:rsidRPr="00ED57F0">
        <w:rPr>
          <w:rFonts w:eastAsia="Cambria"/>
          <w:u w:val="single"/>
          <w:lang w:val="en-HK" w:eastAsia="zh-CN"/>
        </w:rPr>
        <w:t xml:space="preserve"> </w:t>
      </w:r>
      <w:r w:rsidRPr="00ED57F0">
        <w:rPr>
          <w:rFonts w:eastAsia="Cambria"/>
          <w:highlight w:val="yellow"/>
          <w:u w:val="single"/>
          <w:lang w:val="en-HK" w:eastAsia="zh-CN"/>
        </w:rPr>
        <w:t>from</w:t>
      </w:r>
      <w:r w:rsidRPr="00ED57F0">
        <w:rPr>
          <w:rFonts w:eastAsia="Cambria"/>
          <w:u w:val="single"/>
          <w:lang w:val="en-HK" w:eastAsia="zh-CN"/>
        </w:rPr>
        <w:t xml:space="preserve"> teachers’ </w:t>
      </w:r>
      <w:r w:rsidRPr="00ED57F0">
        <w:rPr>
          <w:rFonts w:eastAsia="Cambria"/>
          <w:highlight w:val="yellow"/>
          <w:u w:val="single"/>
          <w:lang w:val="en-HK" w:eastAsia="zh-CN"/>
        </w:rPr>
        <w:t>paychecks</w:t>
      </w:r>
      <w:r w:rsidRPr="00ED57F0">
        <w:rPr>
          <w:rFonts w:eastAsia="Cambria"/>
          <w:u w:val="single"/>
          <w:lang w:val="en-HK" w:eastAsia="zh-CN"/>
        </w:rPr>
        <w:t xml:space="preserve">. </w:t>
      </w:r>
      <w:r w:rsidRPr="00ED57F0">
        <w:rPr>
          <w:rFonts w:eastAsia="Cambria"/>
          <w:highlight w:val="yellow"/>
          <w:u w:val="single"/>
          <w:lang w:val="en-HK" w:eastAsia="zh-CN"/>
        </w:rPr>
        <w:t>These backlash bills</w:t>
      </w:r>
      <w:r w:rsidRPr="00ED57F0">
        <w:rPr>
          <w:rFonts w:eastAsia="Cambria"/>
          <w:u w:val="single"/>
          <w:lang w:val="en-HK" w:eastAsia="zh-CN"/>
        </w:rPr>
        <w:t xml:space="preserve"> hint at a much more familiar conservative education agenda of </w:t>
      </w:r>
      <w:r w:rsidRPr="00ED57F0">
        <w:rPr>
          <w:rFonts w:eastAsia="Cambria"/>
          <w:highlight w:val="yellow"/>
          <w:u w:val="single"/>
          <w:lang w:val="en-HK" w:eastAsia="zh-CN"/>
        </w:rPr>
        <w:t>slash</w:t>
      </w:r>
      <w:r w:rsidRPr="00ED57F0">
        <w:rPr>
          <w:rFonts w:eastAsia="Cambria"/>
          <w:u w:val="single"/>
          <w:lang w:val="en-HK" w:eastAsia="zh-CN"/>
        </w:rPr>
        <w:t xml:space="preserve">ing </w:t>
      </w:r>
      <w:r w:rsidRPr="00ED57F0">
        <w:rPr>
          <w:rFonts w:eastAsia="Cambria"/>
          <w:highlight w:val="yellow"/>
          <w:u w:val="single"/>
          <w:lang w:val="en-HK" w:eastAsia="zh-CN"/>
        </w:rPr>
        <w:t>funding and work</w:t>
      </w:r>
      <w:r w:rsidRPr="00ED57F0">
        <w:rPr>
          <w:rFonts w:eastAsia="Cambria"/>
          <w:u w:val="single"/>
          <w:lang w:val="en-HK" w:eastAsia="zh-CN"/>
        </w:rPr>
        <w:t xml:space="preserve">ing </w:t>
      </w:r>
      <w:r w:rsidRPr="00ED57F0">
        <w:rPr>
          <w:rFonts w:eastAsia="Cambria"/>
          <w:highlight w:val="yellow"/>
          <w:u w:val="single"/>
          <w:lang w:val="en-HK" w:eastAsia="zh-CN"/>
        </w:rPr>
        <w:t>to weaken</w:t>
      </w:r>
      <w:r w:rsidRPr="00ED57F0">
        <w:rPr>
          <w:rFonts w:eastAsia="Cambria"/>
          <w:u w:val="single"/>
          <w:lang w:val="en-HK" w:eastAsia="zh-CN"/>
        </w:rPr>
        <w:t xml:space="preserve"> teachers </w:t>
      </w:r>
      <w:r w:rsidRPr="00ED57F0">
        <w:rPr>
          <w:rFonts w:eastAsia="Cambria"/>
          <w:highlight w:val="yellow"/>
          <w:u w:val="single"/>
          <w:lang w:val="en-HK" w:eastAsia="zh-CN"/>
        </w:rPr>
        <w:t>unions</w:t>
      </w:r>
      <w:r w:rsidRPr="00ED57F0">
        <w:rPr>
          <w:rFonts w:eastAsia="Cambria"/>
          <w:u w:val="single"/>
          <w:lang w:val="en-HK" w:eastAsia="zh-CN"/>
        </w:rPr>
        <w:t xml:space="preserve">. After all, it is </w:t>
      </w:r>
      <w:r w:rsidRPr="00ED57F0">
        <w:rPr>
          <w:rFonts w:eastAsia="Cambria"/>
          <w:highlight w:val="yellow"/>
          <w:u w:val="single"/>
          <w:lang w:val="en-HK" w:eastAsia="zh-CN"/>
        </w:rPr>
        <w:t>this agenda</w:t>
      </w:r>
      <w:r w:rsidRPr="00ED57F0">
        <w:rPr>
          <w:rFonts w:eastAsia="Cambria"/>
          <w:u w:val="single"/>
          <w:lang w:val="en-HK" w:eastAsia="zh-CN"/>
        </w:rPr>
        <w:t xml:space="preserve"> that </w:t>
      </w:r>
      <w:r w:rsidRPr="00ED57F0">
        <w:rPr>
          <w:rFonts w:eastAsia="Cambria"/>
          <w:highlight w:val="yellow"/>
          <w:u w:val="single"/>
          <w:lang w:val="en-HK" w:eastAsia="zh-CN"/>
        </w:rPr>
        <w:t>led to stagnant</w:t>
      </w:r>
      <w:r w:rsidRPr="00ED57F0">
        <w:rPr>
          <w:rFonts w:eastAsia="Cambria"/>
          <w:u w:val="single"/>
          <w:lang w:val="en-HK" w:eastAsia="zh-CN"/>
        </w:rPr>
        <w:t xml:space="preserve"> teacher </w:t>
      </w:r>
      <w:r w:rsidRPr="00ED57F0">
        <w:rPr>
          <w:rFonts w:eastAsia="Cambria"/>
          <w:highlight w:val="yellow"/>
          <w:u w:val="single"/>
          <w:lang w:val="en-HK" w:eastAsia="zh-CN"/>
        </w:rPr>
        <w:t>salaries</w:t>
      </w:r>
      <w:r w:rsidRPr="00ED57F0">
        <w:rPr>
          <w:rFonts w:eastAsia="Cambria"/>
          <w:u w:val="single"/>
          <w:lang w:val="en-HK" w:eastAsia="zh-CN"/>
        </w:rPr>
        <w:t xml:space="preserve">, </w:t>
      </w:r>
      <w:r w:rsidRPr="00ED57F0">
        <w:rPr>
          <w:rFonts w:eastAsia="Cambria"/>
          <w:highlight w:val="yellow"/>
          <w:u w:val="single"/>
          <w:lang w:val="en-HK" w:eastAsia="zh-CN"/>
        </w:rPr>
        <w:t>deplorable</w:t>
      </w:r>
      <w:r w:rsidRPr="00ED57F0">
        <w:rPr>
          <w:rFonts w:eastAsia="Cambria"/>
          <w:u w:val="single"/>
          <w:lang w:val="en-HK" w:eastAsia="zh-CN"/>
        </w:rPr>
        <w:t xml:space="preserve"> </w:t>
      </w:r>
      <w:r w:rsidRPr="00ED57F0">
        <w:rPr>
          <w:rFonts w:eastAsia="Cambria"/>
          <w:highlight w:val="yellow"/>
          <w:u w:val="single"/>
          <w:lang w:val="en-HK" w:eastAsia="zh-CN"/>
        </w:rPr>
        <w:t>conditions</w:t>
      </w:r>
      <w:r w:rsidRPr="00ED57F0">
        <w:rPr>
          <w:rFonts w:eastAsia="Cambria"/>
          <w:u w:val="single"/>
          <w:lang w:val="en-HK" w:eastAsia="zh-CN"/>
        </w:rPr>
        <w:t xml:space="preserve"> in many school buildings, </w:t>
      </w:r>
      <w:r w:rsidRPr="00ED57F0">
        <w:rPr>
          <w:rFonts w:eastAsia="Cambria"/>
          <w:highlight w:val="yellow"/>
          <w:u w:val="single"/>
          <w:lang w:val="en-HK" w:eastAsia="zh-CN"/>
        </w:rPr>
        <w:t>and consequences</w:t>
      </w:r>
      <w:r w:rsidRPr="00ED57F0">
        <w:rPr>
          <w:rFonts w:eastAsia="Cambria"/>
          <w:u w:val="single"/>
          <w:lang w:val="en-HK" w:eastAsia="zh-CN"/>
        </w:rPr>
        <w:t xml:space="preserve"> </w:t>
      </w:r>
      <w:r w:rsidRPr="00ED57F0">
        <w:rPr>
          <w:rFonts w:eastAsia="Cambria"/>
          <w:highlight w:val="yellow"/>
          <w:u w:val="single"/>
          <w:lang w:val="en-HK" w:eastAsia="zh-CN"/>
        </w:rPr>
        <w:t>for</w:t>
      </w:r>
      <w:r w:rsidRPr="00ED57F0">
        <w:rPr>
          <w:rFonts w:eastAsia="Cambria"/>
          <w:u w:val="single"/>
          <w:lang w:val="en-HK" w:eastAsia="zh-CN"/>
        </w:rPr>
        <w:t xml:space="preserve"> students whose schools were </w:t>
      </w:r>
      <w:r w:rsidRPr="00ED57F0">
        <w:rPr>
          <w:rFonts w:eastAsia="Cambria"/>
          <w:highlight w:val="yellow"/>
          <w:u w:val="single"/>
          <w:lang w:val="en-HK" w:eastAsia="zh-CN"/>
        </w:rPr>
        <w:t>chronically underfunded</w:t>
      </w:r>
      <w:r w:rsidRPr="00ED57F0">
        <w:rPr>
          <w:rFonts w:eastAsia="Cambria"/>
          <w:u w:val="single"/>
          <w:lang w:val="en-HK" w:eastAsia="zh-CN"/>
        </w:rPr>
        <w:t xml:space="preserve"> in the first place. </w:t>
      </w:r>
      <w:r w:rsidRPr="00ED57F0">
        <w:rPr>
          <w:rFonts w:eastAsia="Times New Roman"/>
          <w:color w:val="2C2C25"/>
          <w:spacing w:val="1"/>
          <w:sz w:val="14"/>
          <w:lang w:val="en-HK" w:eastAsia="zh-CN"/>
        </w:rPr>
        <w:t>Supporting increases to teacher pay and greater investment in schools is the right thing to do for America’s students</w:t>
      </w:r>
      <w:r w:rsidRPr="00ED57F0">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2A6C89E0" w14:textId="77777777" w:rsidR="008F514A" w:rsidRPr="00ED57F0" w:rsidRDefault="008F514A" w:rsidP="008F514A">
      <w:pPr>
        <w:rPr>
          <w:rFonts w:eastAsia="Cambria"/>
        </w:rPr>
      </w:pPr>
      <w:r w:rsidRPr="00ED57F0">
        <w:rPr>
          <w:rFonts w:eastAsia="MS Gothic" w:cs="Times New Roman"/>
          <w:b/>
          <w:iCs/>
          <w:sz w:val="26"/>
          <w:highlight w:val="yellow"/>
        </w:rPr>
        <w:t xml:space="preserve">The turns outweigh the Aff. Their solvency is all about how </w:t>
      </w:r>
      <w:r w:rsidRPr="00ED57F0">
        <w:rPr>
          <w:rFonts w:eastAsia="MS Gothic" w:cs="Times New Roman"/>
          <w:b/>
          <w:i/>
          <w:iCs/>
          <w:sz w:val="26"/>
          <w:highlight w:val="yellow"/>
        </w:rPr>
        <w:t>unionization</w:t>
      </w:r>
      <w:r w:rsidRPr="00ED57F0">
        <w:rPr>
          <w:rFonts w:eastAsia="MS Gothic" w:cs="Times New Roman"/>
          <w:b/>
          <w:iCs/>
          <w:sz w:val="26"/>
          <w:highlight w:val="yellow"/>
        </w:rPr>
        <w:t xml:space="preserve"> is key, not a stronger right to strike. Whatever marginal increase in bargaining power they achieve is drowned out by the fact that there will be much lower union density in the first place.</w:t>
      </w:r>
    </w:p>
    <w:p w14:paraId="20F212FF" w14:textId="77777777" w:rsidR="008F514A" w:rsidRPr="00ED57F0" w:rsidRDefault="008F514A" w:rsidP="008F514A">
      <w:pPr>
        <w:spacing w:line="240" w:lineRule="auto"/>
        <w:rPr>
          <w:rFonts w:eastAsia="Cambria"/>
          <w:lang w:val="en-HK"/>
        </w:rPr>
      </w:pPr>
    </w:p>
    <w:p w14:paraId="01CF7218" w14:textId="77777777" w:rsidR="008F514A" w:rsidRPr="00ED57F0" w:rsidRDefault="008F514A" w:rsidP="008F514A">
      <w:pPr>
        <w:keepNext/>
        <w:keepLines/>
        <w:spacing w:before="40" w:after="0"/>
        <w:outlineLvl w:val="3"/>
        <w:rPr>
          <w:rFonts w:eastAsia="MS Gothic"/>
          <w:b/>
          <w:iCs/>
          <w:sz w:val="26"/>
        </w:rPr>
      </w:pPr>
      <w:r w:rsidRPr="00ED57F0">
        <w:rPr>
          <w:rFonts w:eastAsia="MS Gothic"/>
          <w:b/>
          <w:iCs/>
          <w:sz w:val="26"/>
        </w:rPr>
        <w:t>Turn again: The right to strike just leads businesses to take stronger steps to stop unionization.</w:t>
      </w:r>
    </w:p>
    <w:p w14:paraId="0E58B1B4" w14:textId="77777777" w:rsidR="008F514A" w:rsidRPr="00ED57F0" w:rsidRDefault="008F514A" w:rsidP="008F514A">
      <w:pPr>
        <w:rPr>
          <w:rFonts w:eastAsia="Cambria"/>
        </w:rPr>
      </w:pPr>
      <w:r w:rsidRPr="00ED57F0">
        <w:rPr>
          <w:rFonts w:eastAsia="Cambria"/>
        </w:rPr>
        <w:t xml:space="preserve">Gordon </w:t>
      </w:r>
      <w:r w:rsidRPr="00ED57F0">
        <w:rPr>
          <w:rFonts w:eastAsia="Cambria"/>
          <w:b/>
          <w:bCs/>
          <w:sz w:val="26"/>
        </w:rPr>
        <w:t>Lafer, 20</w:t>
      </w:r>
      <w:r w:rsidRPr="00ED57F0">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7BA5F598" w14:textId="77777777" w:rsidR="008F514A" w:rsidRPr="00ED57F0" w:rsidRDefault="008F514A" w:rsidP="008F514A">
      <w:pPr>
        <w:shd w:val="clear" w:color="auto" w:fill="FFFFFF"/>
        <w:spacing w:after="0" w:line="240" w:lineRule="auto"/>
        <w:ind w:left="720"/>
        <w:textAlignment w:val="baseline"/>
        <w:rPr>
          <w:rFonts w:eastAsia="Times New Roman"/>
          <w:color w:val="333333"/>
          <w:sz w:val="12"/>
        </w:rPr>
      </w:pPr>
      <w:r w:rsidRPr="00ED57F0">
        <w:rPr>
          <w:rFonts w:eastAsia="Times New Roman"/>
          <w:color w:val="333333"/>
          <w:sz w:val="12"/>
        </w:rPr>
        <w:t xml:space="preserve">NLRB elections are fundamentally framed by one-sided control over communication, with no free-speech rights for workers. Under current law, </w:t>
      </w:r>
      <w:r w:rsidRPr="00ED57F0">
        <w:rPr>
          <w:rFonts w:eastAsia="Times New Roman"/>
          <w:u w:val="single"/>
        </w:rPr>
        <w:t>employers may require workers to attend mass anti-union meetings as often as once a day</w:t>
      </w:r>
      <w:r w:rsidRPr="00ED57F0">
        <w:rPr>
          <w:rFonts w:eastAsia="Times New Roman"/>
          <w:color w:val="333333"/>
          <w:sz w:val="12"/>
        </w:rPr>
        <w:t xml:space="preserve"> (mandatory meetings at which the employer delivers anti-union messaging are dubbed “captive audience meetings” in labor law). </w:t>
      </w:r>
      <w:r w:rsidRPr="00ED57F0">
        <w:rPr>
          <w:rFonts w:eastAsia="Times New Roman"/>
          <w:u w:val="single"/>
        </w:rPr>
        <w:t>Not only is the union not granted equal time, but pro-union employees may be required to attend</w:t>
      </w:r>
      <w:r w:rsidRPr="00ED57F0">
        <w:rPr>
          <w:rFonts w:eastAsia="Times New Roman"/>
          <w:color w:val="333333"/>
          <w:sz w:val="12"/>
        </w:rPr>
        <w:t xml:space="preserve"> on condition that they not ask questions; </w:t>
      </w:r>
      <w:r w:rsidRPr="00ED57F0">
        <w:rPr>
          <w:rFonts w:eastAsia="Times New Roman"/>
          <w:u w:val="single"/>
        </w:rPr>
        <w:t>those who speak up</w:t>
      </w:r>
      <w:r w:rsidRPr="00ED57F0">
        <w:rPr>
          <w:rFonts w:eastAsia="Times New Roman"/>
          <w:color w:val="333333"/>
          <w:sz w:val="12"/>
        </w:rPr>
        <w:t xml:space="preserve"> despite this condition </w:t>
      </w:r>
      <w:r w:rsidRPr="00ED57F0">
        <w:rPr>
          <w:rFonts w:eastAsia="Times New Roman"/>
          <w:u w:val="single"/>
        </w:rPr>
        <w:t>can be legally fired</w:t>
      </w:r>
      <w:r w:rsidRPr="00ED57F0">
        <w:rPr>
          <w:rFonts w:eastAsia="Times New Roman"/>
          <w:color w:val="333333"/>
          <w:sz w:val="12"/>
        </w:rPr>
        <w:t xml:space="preserve"> on the spot.</w:t>
      </w:r>
      <w:hyperlink r:id="rId77" w:anchor="_note19" w:history="1">
        <w:r w:rsidRPr="00ED57F0">
          <w:rPr>
            <w:rFonts w:eastAsia="MS Gothic"/>
            <w:color w:val="034BB0"/>
            <w:sz w:val="12"/>
            <w:szCs w:val="16"/>
            <w:bdr w:val="single" w:sz="6" w:space="1" w:color="034BB0" w:frame="1"/>
          </w:rPr>
          <w:t>19</w:t>
        </w:r>
      </w:hyperlink>
      <w:r w:rsidRPr="00ED57F0">
        <w:rPr>
          <w:rFonts w:eastAsia="Times New Roman"/>
          <w:color w:val="333333"/>
          <w:sz w:val="12"/>
        </w:rPr>
        <w:t xml:space="preserve"> The most recent data show that </w:t>
      </w:r>
      <w:r w:rsidRPr="00ED57F0">
        <w:rPr>
          <w:rFonts w:eastAsia="Times New Roman"/>
          <w:highlight w:val="yellow"/>
          <w:u w:val="single"/>
        </w:rPr>
        <w:t>nearly 90% of employers force employees to attend</w:t>
      </w:r>
      <w:r w:rsidRPr="00ED57F0">
        <w:rPr>
          <w:rFonts w:eastAsia="Times New Roman"/>
          <w:color w:val="333333"/>
          <w:sz w:val="12"/>
        </w:rPr>
        <w:t xml:space="preserve"> such </w:t>
      </w:r>
      <w:r w:rsidRPr="00ED57F0">
        <w:rPr>
          <w:rFonts w:eastAsia="Times New Roman"/>
          <w:highlight w:val="yellow"/>
          <w:u w:val="single"/>
        </w:rPr>
        <w:t>anti-union campaign rallies</w:t>
      </w:r>
      <w:r w:rsidRPr="00ED57F0">
        <w:rPr>
          <w:rFonts w:eastAsia="Times New Roman"/>
          <w:color w:val="333333"/>
          <w:sz w:val="12"/>
        </w:rPr>
        <w:t>, with the average employer holding 10 such mandatory meetings during the course of an election campaign.</w:t>
      </w:r>
      <w:hyperlink r:id="rId78" w:anchor="_note20" w:history="1">
        <w:r w:rsidRPr="00ED57F0">
          <w:rPr>
            <w:rFonts w:eastAsia="MS Gothic"/>
            <w:color w:val="034BB0"/>
            <w:sz w:val="12"/>
            <w:szCs w:val="16"/>
            <w:bdr w:val="single" w:sz="6" w:space="1" w:color="034BB0" w:frame="1"/>
          </w:rPr>
          <w:t>20</w:t>
        </w:r>
      </w:hyperlink>
      <w:r w:rsidRPr="00ED57F0">
        <w:rPr>
          <w:rFonts w:eastAsia="Times New Roman"/>
          <w:color w:val="333333"/>
          <w:sz w:val="12"/>
        </w:rPr>
        <w:t xml:space="preserve"> ¶ In addition to group meetings, employers typically have </w:t>
      </w:r>
      <w:r w:rsidRPr="00ED57F0">
        <w:rPr>
          <w:rFonts w:eastAsia="Times New Roman"/>
          <w:u w:val="single"/>
        </w:rPr>
        <w:t>supervisors talk</w:t>
      </w:r>
      <w:r w:rsidRPr="00ED57F0">
        <w:rPr>
          <w:rFonts w:eastAsia="Times New Roman"/>
          <w:color w:val="333333"/>
          <w:sz w:val="12"/>
        </w:rPr>
        <w:t xml:space="preserve"> one-on-one </w:t>
      </w:r>
      <w:r w:rsidRPr="00ED57F0">
        <w:rPr>
          <w:rFonts w:eastAsia="Times New Roman"/>
          <w:u w:val="single"/>
        </w:rPr>
        <w:t>with</w:t>
      </w:r>
      <w:r w:rsidRPr="00ED57F0">
        <w:rPr>
          <w:rFonts w:eastAsia="Times New Roman"/>
          <w:color w:val="333333"/>
          <w:sz w:val="12"/>
        </w:rPr>
        <w:t xml:space="preserve"> each of their </w:t>
      </w:r>
      <w:r w:rsidRPr="00ED57F0">
        <w:rPr>
          <w:rFonts w:eastAsia="Times New Roman"/>
          <w:u w:val="single"/>
        </w:rPr>
        <w:t>direct subordinates</w:t>
      </w:r>
      <w:r w:rsidRPr="00ED57F0">
        <w:rPr>
          <w:rFonts w:eastAsia="Times New Roman"/>
          <w:color w:val="333333"/>
          <w:sz w:val="12"/>
        </w:rPr>
        <w:t>.</w:t>
      </w:r>
      <w:hyperlink r:id="rId79" w:anchor="_note21" w:history="1">
        <w:r w:rsidRPr="00ED57F0">
          <w:rPr>
            <w:rFonts w:eastAsia="MS Gothic"/>
            <w:color w:val="034BB0"/>
            <w:sz w:val="12"/>
            <w:szCs w:val="16"/>
            <w:bdr w:val="single" w:sz="6" w:space="1" w:color="034BB0" w:frame="1"/>
          </w:rPr>
          <w:t>21</w:t>
        </w:r>
      </w:hyperlink>
      <w:r w:rsidRPr="00ED57F0">
        <w:rPr>
          <w:rFonts w:eastAsia="Times New Roman"/>
          <w:color w:val="333333"/>
          <w:sz w:val="12"/>
        </w:rPr>
        <w:t xml:space="preserve"> In these conversations, </w:t>
      </w:r>
      <w:r w:rsidRPr="00ED57F0">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ED57F0">
        <w:rPr>
          <w:rFonts w:eastAsia="Times New Roman"/>
          <w:u w:val="single"/>
        </w:rPr>
        <w:t xml:space="preserve">their </w:t>
      </w:r>
      <w:r w:rsidRPr="00ED57F0">
        <w:rPr>
          <w:rFonts w:eastAsia="Times New Roman"/>
          <w:highlight w:val="yellow"/>
          <w:u w:val="single"/>
        </w:rPr>
        <w:t>underlings oppose unionization</w:t>
      </w:r>
      <w:r w:rsidRPr="00ED57F0">
        <w:rPr>
          <w:rFonts w:eastAsia="Times New Roman"/>
          <w:color w:val="333333"/>
          <w:sz w:val="12"/>
        </w:rPr>
        <w:t xml:space="preserve">. As one longtime consultant explained, </w:t>
      </w:r>
      <w:r w:rsidRPr="00ED57F0">
        <w:rPr>
          <w:rFonts w:eastAsia="Times New Roman"/>
          <w:u w:val="single"/>
        </w:rPr>
        <w:t xml:space="preserve">a supervisor’s message is especially powerful because </w:t>
      </w:r>
      <w:r w:rsidRPr="00ED57F0">
        <w:rPr>
          <w:rFonts w:eastAsia="Times New Roman"/>
          <w:highlight w:val="yellow"/>
          <w:u w:val="single"/>
        </w:rPr>
        <w:t>“the warnings…come from…the people counted on for that good review and that weekly paycheck.”</w:t>
      </w:r>
      <w:hyperlink r:id="rId80" w:anchor="_note22" w:history="1">
        <w:r w:rsidRPr="00ED57F0">
          <w:rPr>
            <w:rFonts w:eastAsia="MS Gothic"/>
            <w:highlight w:val="yellow"/>
            <w:u w:val="single"/>
          </w:rPr>
          <w:t>22</w:t>
        </w:r>
      </w:hyperlink>
      <w:r w:rsidRPr="00ED57F0">
        <w:rPr>
          <w:rFonts w:eastAsia="Times New Roman"/>
          <w:u w:val="single"/>
        </w:rPr>
        <w:t xml:space="preserve"> </w:t>
      </w:r>
      <w:r w:rsidRPr="00ED57F0">
        <w:rPr>
          <w:rFonts w:eastAsia="Times New Roman"/>
          <w:sz w:val="12"/>
        </w:rPr>
        <w:t>¶</w:t>
      </w:r>
      <w:r w:rsidRPr="00ED57F0">
        <w:rPr>
          <w:rFonts w:eastAsia="Times New Roman"/>
          <w:u w:val="single"/>
        </w:rPr>
        <w:t xml:space="preserve"> </w:t>
      </w:r>
      <w:r w:rsidRPr="00ED57F0">
        <w:rPr>
          <w:rFonts w:eastAsia="Times New Roman"/>
          <w:color w:val="333333"/>
          <w:sz w:val="12"/>
        </w:rPr>
        <w:t xml:space="preserve">Within this lopsided campaign environment, </w:t>
      </w:r>
      <w:r w:rsidRPr="00ED57F0">
        <w:rPr>
          <w:rFonts w:eastAsia="Times New Roman"/>
          <w:highlight w:val="yellow"/>
          <w:u w:val="single"/>
        </w:rPr>
        <w:t>the employer’s message typically focuses on</w:t>
      </w:r>
      <w:r w:rsidRPr="00ED57F0">
        <w:rPr>
          <w:rFonts w:eastAsia="Times New Roman"/>
          <w:color w:val="333333"/>
          <w:sz w:val="12"/>
        </w:rPr>
        <w:t xml:space="preserve"> a few </w:t>
      </w:r>
      <w:r w:rsidRPr="00ED57F0">
        <w:rPr>
          <w:rFonts w:eastAsia="Times New Roman"/>
          <w:highlight w:val="yellow"/>
          <w:u w:val="single"/>
        </w:rPr>
        <w:t>key themes</w:t>
      </w:r>
      <w:r w:rsidRPr="00ED57F0">
        <w:rPr>
          <w:rFonts w:eastAsia="Times New Roman"/>
          <w:color w:val="333333"/>
          <w:sz w:val="12"/>
        </w:rPr>
        <w:t xml:space="preserve">: </w:t>
      </w:r>
      <w:r w:rsidRPr="00ED57F0">
        <w:rPr>
          <w:rFonts w:eastAsia="Times New Roman"/>
          <w:highlight w:val="yellow"/>
          <w:u w:val="single"/>
        </w:rPr>
        <w:t>unions will drive employers out of business</w:t>
      </w:r>
      <w:r w:rsidRPr="00ED57F0">
        <w:rPr>
          <w:rFonts w:eastAsia="Times New Roman"/>
          <w:color w:val="333333"/>
          <w:sz w:val="12"/>
          <w:highlight w:val="yellow"/>
        </w:rPr>
        <w:t xml:space="preserve">, </w:t>
      </w:r>
      <w:r w:rsidRPr="00ED57F0">
        <w:rPr>
          <w:rFonts w:eastAsia="Times New Roman"/>
          <w:highlight w:val="yellow"/>
          <w:u w:val="single"/>
        </w:rPr>
        <w:t>unions only care about</w:t>
      </w:r>
      <w:r w:rsidRPr="00ED57F0">
        <w:rPr>
          <w:rFonts w:eastAsia="Times New Roman"/>
          <w:color w:val="333333"/>
          <w:sz w:val="12"/>
        </w:rPr>
        <w:t xml:space="preserve"> extorting </w:t>
      </w:r>
      <w:r w:rsidRPr="00ED57F0">
        <w:rPr>
          <w:rFonts w:eastAsia="Times New Roman"/>
          <w:highlight w:val="yellow"/>
          <w:u w:val="single"/>
        </w:rPr>
        <w:t>dues</w:t>
      </w:r>
      <w:r w:rsidRPr="00ED57F0">
        <w:rPr>
          <w:rFonts w:eastAsia="Times New Roman"/>
          <w:color w:val="333333"/>
          <w:sz w:val="12"/>
        </w:rPr>
        <w:t xml:space="preserve"> payments from workers, and unionization is futile because </w:t>
      </w:r>
      <w:r w:rsidRPr="00ED57F0">
        <w:rPr>
          <w:rFonts w:eastAsia="Times New Roman"/>
          <w:highlight w:val="yellow"/>
          <w:u w:val="single"/>
        </w:rPr>
        <w:t>employees can’t make management do something it doesn’t want to do</w:t>
      </w:r>
      <w:r w:rsidRPr="00ED57F0">
        <w:rPr>
          <w:rFonts w:eastAsia="Times New Roman"/>
          <w:color w:val="333333"/>
          <w:sz w:val="12"/>
        </w:rPr>
        <w:t>.</w:t>
      </w:r>
      <w:hyperlink r:id="rId81" w:anchor="_note23" w:history="1">
        <w:r w:rsidRPr="00ED57F0">
          <w:rPr>
            <w:rFonts w:eastAsia="MS Gothic"/>
            <w:color w:val="034BB0"/>
            <w:sz w:val="12"/>
            <w:szCs w:val="16"/>
            <w:bdr w:val="single" w:sz="6" w:space="1" w:color="034BB0" w:frame="1"/>
          </w:rPr>
          <w:t>23</w:t>
        </w:r>
      </w:hyperlink>
      <w:r w:rsidRPr="00ED57F0">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ED57F0">
        <w:rPr>
          <w:rFonts w:eastAsia="Times New Roman"/>
          <w:u w:val="single"/>
        </w:rPr>
        <w:t xml:space="preserve"> </w:t>
      </w:r>
      <w:r w:rsidRPr="00ED57F0">
        <w:rPr>
          <w:rFonts w:eastAsia="Times New Roman"/>
          <w:highlight w:val="yellow"/>
          <w:u w:val="single"/>
        </w:rPr>
        <w:t>It is common</w:t>
      </w:r>
      <w:r w:rsidRPr="00ED57F0">
        <w:rPr>
          <w:rFonts w:eastAsia="Times New Roman"/>
          <w:u w:val="single"/>
        </w:rPr>
        <w:t xml:space="preserve"> for unionization</w:t>
      </w:r>
      <w:r w:rsidRPr="00ED57F0">
        <w:rPr>
          <w:rFonts w:eastAsia="Times New Roman"/>
          <w:color w:val="333333"/>
          <w:sz w:val="12"/>
        </w:rPr>
        <w:t xml:space="preserve"> drives </w:t>
      </w:r>
      <w:r w:rsidRPr="00ED57F0">
        <w:rPr>
          <w:rFonts w:eastAsia="Times New Roman"/>
          <w:highlight w:val="yellow"/>
          <w:u w:val="single"/>
        </w:rPr>
        <w:t>to start with two-thirds of employees</w:t>
      </w:r>
      <w:r w:rsidRPr="00ED57F0">
        <w:rPr>
          <w:rFonts w:eastAsia="Times New Roman"/>
          <w:color w:val="333333"/>
          <w:sz w:val="12"/>
        </w:rPr>
        <w:t xml:space="preserve"> supporting unionization </w:t>
      </w:r>
      <w:r w:rsidRPr="00ED57F0">
        <w:rPr>
          <w:rFonts w:eastAsia="Times New Roman"/>
          <w:highlight w:val="yellow"/>
          <w:u w:val="single"/>
        </w:rPr>
        <w:t>and</w:t>
      </w:r>
      <w:r w:rsidRPr="00ED57F0">
        <w:rPr>
          <w:rFonts w:eastAsia="Times New Roman"/>
          <w:u w:val="single"/>
        </w:rPr>
        <w:t xml:space="preserve"> still </w:t>
      </w:r>
      <w:r w:rsidRPr="00ED57F0">
        <w:rPr>
          <w:rFonts w:eastAsia="Times New Roman"/>
          <w:highlight w:val="yellow"/>
          <w:u w:val="single"/>
        </w:rPr>
        <w:t>end in a “no”</w:t>
      </w:r>
      <w:r w:rsidRPr="00ED57F0">
        <w:rPr>
          <w:rFonts w:eastAsia="Times New Roman"/>
          <w:u w:val="single"/>
        </w:rPr>
        <w:t xml:space="preserve"> vote</w:t>
      </w:r>
      <w:r w:rsidRPr="00ED57F0">
        <w:rPr>
          <w:rFonts w:eastAsia="Times New Roman"/>
          <w:color w:val="333333"/>
          <w:sz w:val="12"/>
        </w:rPr>
        <w:t xml:space="preserve">. This reversal points to the anti-democratic dynamics of NLRB elections: </w:t>
      </w:r>
      <w:r w:rsidRPr="00ED57F0">
        <w:rPr>
          <w:rFonts w:eastAsia="Times New Roman"/>
          <w:highlight w:val="yellow"/>
          <w:u w:val="single"/>
        </w:rPr>
        <w:t>voters are not</w:t>
      </w:r>
      <w:r w:rsidRPr="00ED57F0">
        <w:rPr>
          <w:rFonts w:eastAsia="Times New Roman"/>
          <w:color w:val="333333"/>
          <w:sz w:val="12"/>
        </w:rPr>
        <w:t xml:space="preserve"> being </w:t>
      </w:r>
      <w:r w:rsidRPr="00ED57F0">
        <w:rPr>
          <w:rFonts w:eastAsia="Times New Roman"/>
          <w:highlight w:val="yellow"/>
          <w:u w:val="single"/>
        </w:rPr>
        <w:t>convinced</w:t>
      </w:r>
      <w:r w:rsidRPr="00ED57F0">
        <w:rPr>
          <w:rFonts w:eastAsia="Times New Roman"/>
          <w:color w:val="333333"/>
          <w:sz w:val="12"/>
          <w:highlight w:val="yellow"/>
        </w:rPr>
        <w:t xml:space="preserve"> </w:t>
      </w:r>
      <w:r w:rsidRPr="00ED57F0">
        <w:rPr>
          <w:rFonts w:eastAsia="Times New Roman"/>
          <w:b/>
          <w:iCs/>
          <w:color w:val="333333"/>
          <w:highlight w:val="yellow"/>
          <w:u w:val="single"/>
          <w:bdr w:val="none" w:sz="0" w:space="0" w:color="auto" w:frame="1"/>
        </w:rPr>
        <w:t> </w:t>
      </w:r>
      <w:r w:rsidRPr="00ED57F0">
        <w:rPr>
          <w:rFonts w:eastAsia="Times New Roman"/>
          <w:highlight w:val="yellow"/>
          <w:u w:val="single"/>
        </w:rPr>
        <w:t>of the merits of remaining without representation</w:t>
      </w:r>
      <w:r w:rsidRPr="00ED57F0">
        <w:rPr>
          <w:rFonts w:eastAsia="Times New Roman"/>
          <w:color w:val="333333"/>
          <w:sz w:val="12"/>
          <w:highlight w:val="yellow"/>
        </w:rPr>
        <w:t>—</w:t>
      </w:r>
      <w:r w:rsidRPr="00ED57F0">
        <w:rPr>
          <w:rFonts w:eastAsia="Times New Roman"/>
          <w:highlight w:val="yellow"/>
          <w:u w:val="single"/>
        </w:rPr>
        <w:t>they are</w:t>
      </w:r>
      <w:r w:rsidRPr="00ED57F0">
        <w:rPr>
          <w:rFonts w:eastAsia="Times New Roman"/>
          <w:color w:val="333333"/>
          <w:sz w:val="12"/>
        </w:rPr>
        <w:t xml:space="preserve"> being </w:t>
      </w:r>
      <w:r w:rsidRPr="00ED57F0">
        <w:rPr>
          <w:rFonts w:eastAsia="Times New Roman"/>
          <w:highlight w:val="yellow"/>
          <w:u w:val="single"/>
        </w:rPr>
        <w:t>intimidated</w:t>
      </w:r>
      <w:r w:rsidRPr="00ED57F0">
        <w:rPr>
          <w:rFonts w:eastAsia="Times New Roman"/>
          <w:color w:val="333333"/>
          <w:sz w:val="12"/>
        </w:rPr>
        <w:t xml:space="preserve"> into the belief that unionization is at best futile and at worst dangerous. </w:t>
      </w:r>
      <w:r w:rsidRPr="00ED57F0">
        <w:rPr>
          <w:rFonts w:eastAsia="Times New Roman"/>
          <w:u w:val="single"/>
        </w:rPr>
        <w:t xml:space="preserve">When </w:t>
      </w:r>
      <w:r w:rsidRPr="00ED57F0">
        <w:rPr>
          <w:rFonts w:eastAsia="Times New Roman"/>
          <w:highlight w:val="yellow"/>
          <w:u w:val="single"/>
        </w:rPr>
        <w:t>a</w:t>
      </w:r>
      <w:r w:rsidRPr="00ED57F0">
        <w:rPr>
          <w:rFonts w:eastAsia="Times New Roman"/>
          <w:u w:val="single"/>
        </w:rPr>
        <w:t xml:space="preserve"> large </w:t>
      </w:r>
      <w:r w:rsidRPr="00ED57F0">
        <w:rPr>
          <w:rFonts w:eastAsia="Times New Roman"/>
          <w:highlight w:val="yellow"/>
          <w:u w:val="single"/>
        </w:rPr>
        <w:t>national survey asked workers</w:t>
      </w:r>
      <w:r w:rsidRPr="00ED57F0">
        <w:rPr>
          <w:rFonts w:eastAsia="Times New Roman"/>
          <w:color w:val="333333"/>
          <w:sz w:val="12"/>
        </w:rPr>
        <w:t xml:space="preserve"> who had been through an election </w:t>
      </w:r>
      <w:r w:rsidRPr="00ED57F0">
        <w:rPr>
          <w:rFonts w:eastAsia="Times New Roman"/>
          <w:b/>
          <w:iCs/>
          <w:highlight w:val="yellow"/>
          <w:u w:val="single"/>
        </w:rPr>
        <w:t>to name “the most important reason people voted against union representation,” the single most common response was management pressure, including fear of job loss</w:t>
      </w:r>
      <w:r w:rsidRPr="00ED57F0">
        <w:rPr>
          <w:rFonts w:eastAsia="Times New Roman"/>
          <w:color w:val="333333"/>
          <w:sz w:val="12"/>
        </w:rPr>
        <w:t>.</w:t>
      </w:r>
      <w:hyperlink r:id="rId82" w:anchor="_note24" w:history="1">
        <w:r w:rsidRPr="00ED57F0">
          <w:rPr>
            <w:rFonts w:eastAsia="MS Gothic"/>
            <w:color w:val="034BB0"/>
            <w:sz w:val="12"/>
            <w:szCs w:val="16"/>
            <w:bdr w:val="single" w:sz="6" w:space="1" w:color="034BB0" w:frame="1"/>
          </w:rPr>
          <w:t>24</w:t>
        </w:r>
      </w:hyperlink>
      <w:r w:rsidRPr="00ED57F0">
        <w:rPr>
          <w:rFonts w:eastAsia="Times New Roman"/>
          <w:color w:val="333333"/>
          <w:sz w:val="12"/>
        </w:rPr>
        <w:t> Those who vote on this basis are not expressing a </w:t>
      </w:r>
      <w:r w:rsidRPr="00ED57F0">
        <w:rPr>
          <w:rFonts w:eastAsia="Times New Roman"/>
          <w:sz w:val="12"/>
        </w:rPr>
        <w:t>preference</w:t>
      </w:r>
      <w:r w:rsidRPr="00ED57F0">
        <w:rPr>
          <w:rFonts w:eastAsia="Times New Roman"/>
          <w:b/>
          <w:iCs/>
          <w:color w:val="333333"/>
          <w:u w:val="single"/>
          <w:bdr w:val="none" w:sz="0" w:space="0" w:color="auto" w:frame="1"/>
        </w:rPr>
        <w:t> </w:t>
      </w:r>
      <w:r w:rsidRPr="00ED57F0">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45531BA1" w14:textId="77777777" w:rsidR="008F514A" w:rsidRPr="00ED57F0" w:rsidRDefault="008F514A" w:rsidP="008F514A"/>
    <w:p w14:paraId="173C3D1B" w14:textId="77777777" w:rsidR="008F514A" w:rsidRPr="00ED57F0" w:rsidRDefault="008F514A" w:rsidP="008F514A"/>
    <w:p w14:paraId="6011F456" w14:textId="77777777" w:rsidR="008F514A" w:rsidRPr="008F514A" w:rsidRDefault="008F514A" w:rsidP="008F514A">
      <w:pPr>
        <w:pStyle w:val="Heading4"/>
      </w:pPr>
    </w:p>
    <w:sectPr w:rsidR="008F514A" w:rsidRPr="008F51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4D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FD1"/>
    <w:rsid w:val="000D6ED8"/>
    <w:rsid w:val="000D717B"/>
    <w:rsid w:val="00100B28"/>
    <w:rsid w:val="00117316"/>
    <w:rsid w:val="001209B4"/>
    <w:rsid w:val="0014385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7E9"/>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0B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14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DE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557"/>
    <w:rsid w:val="00C72AFE"/>
    <w:rsid w:val="00C75371"/>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3F4"/>
    <w:rsid w:val="00D53072"/>
    <w:rsid w:val="00D534B8"/>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7F0"/>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EDB3BC"/>
  <w14:defaultImageDpi w14:val="300"/>
  <w15:docId w15:val="{86E5C695-E779-BA47-B649-C28880426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37E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44D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B44D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B44D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B44D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4D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4DE3"/>
  </w:style>
  <w:style w:type="character" w:customStyle="1" w:styleId="Heading1Char">
    <w:name w:val="Heading 1 Char"/>
    <w:aliases w:val="Pocket Char"/>
    <w:basedOn w:val="DefaultParagraphFont"/>
    <w:link w:val="Heading1"/>
    <w:uiPriority w:val="9"/>
    <w:rsid w:val="00B44DE3"/>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B44DE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B44DE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B44D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44DE3"/>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B44DE3"/>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B44DE3"/>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B44DE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link w:val="NoSpacing"/>
    <w:uiPriority w:val="99"/>
    <w:unhideWhenUsed/>
    <w:rsid w:val="00B44DE3"/>
    <w:rPr>
      <w:color w:val="auto"/>
      <w:u w:val="none"/>
    </w:rPr>
  </w:style>
  <w:style w:type="paragraph" w:styleId="DocumentMap">
    <w:name w:val="Document Map"/>
    <w:basedOn w:val="Normal"/>
    <w:link w:val="DocumentMapChar"/>
    <w:uiPriority w:val="99"/>
    <w:semiHidden/>
    <w:unhideWhenUsed/>
    <w:rsid w:val="00B44D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4DE3"/>
    <w:rPr>
      <w:rFonts w:ascii="Lucida Grande" w:hAnsi="Lucida Grande" w:cs="Lucida Grande"/>
    </w:rPr>
  </w:style>
  <w:style w:type="paragraph" w:customStyle="1" w:styleId="textbold">
    <w:name w:val="text bold"/>
    <w:basedOn w:val="Normal"/>
    <w:link w:val="Emphasis"/>
    <w:uiPriority w:val="20"/>
    <w:qFormat/>
    <w:rsid w:val="003637E9"/>
    <w:pPr>
      <w:ind w:left="720"/>
      <w:jc w:val="both"/>
    </w:pPr>
    <w:rPr>
      <w:b/>
      <w:iCs/>
      <w:u w:val="single"/>
    </w:rPr>
  </w:style>
  <w:style w:type="paragraph" w:customStyle="1" w:styleId="Emphasis1">
    <w:name w:val="Emphasis1"/>
    <w:basedOn w:val="Normal"/>
    <w:autoRedefine/>
    <w:uiPriority w:val="20"/>
    <w:qFormat/>
    <w:rsid w:val="003637E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8F514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lsonline.eku.edu/insidelook/history-policing-united-states-part-3" TargetMode="External"/><Relationship Id="rId21" Type="http://schemas.openxmlformats.org/officeDocument/2006/relationships/hyperlink" Target="https://www.latimes.com/politics/story/2020-06-15/police-unions-george-floyd-reform" TargetMode="External"/><Relationship Id="rId42" Type="http://schemas.openxmlformats.org/officeDocument/2006/relationships/hyperlink" Target="https://www.nytimes.com/2020/05/30/us/derek-chauvin-george-floyd.html" TargetMode="External"/><Relationship Id="rId47" Type="http://schemas.openxmlformats.org/officeDocument/2006/relationships/hyperlink" Target="https://www.nbcnews.com/politics/politics-news/national-labor-groups-mostly-close-ranks-defend-police-unions-n1231573" TargetMode="External"/><Relationship Id="rId63" Type="http://schemas.openxmlformats.org/officeDocument/2006/relationships/hyperlink" Target="https://www.cnn.com/2018/04/03/us/oklahoma-teachers-textbooks-trnd/index.html" TargetMode="External"/><Relationship Id="rId68" Type="http://schemas.openxmlformats.org/officeDocument/2006/relationships/hyperlink" Target="https://tucson.com/news/local/gov-ducey-teachers-aren-t-going-to-get-percent-pay/article_75a9b7dc-930b-5374-be12-61fb840e4ced.html" TargetMode="External"/><Relationship Id="rId84" Type="http://schemas.openxmlformats.org/officeDocument/2006/relationships/theme" Target="theme/theme1.xml"/><Relationship Id="rId16" Type="http://schemas.openxmlformats.org/officeDocument/2006/relationships/hyperlink" Target="https://www.salon.com/2020/06/27/police-unions-blamed-for-rise-in-fatal-shootings-even-as-crime-plummeted/" TargetMode="External"/><Relationship Id="rId11" Type="http://schemas.openxmlformats.org/officeDocument/2006/relationships/hyperlink" Target="https://www.economicshelp.org/blog/5618/economics/negative-impact-of-economic-recession/" TargetMode="External"/><Relationship Id="rId32" Type="http://schemas.openxmlformats.org/officeDocument/2006/relationships/hyperlink" Target="https://theintercept.com/2016/10/09/police-unions-reject-charges-of-bias-find-a-hero-in-donald-trump/" TargetMode="External"/><Relationship Id="rId37" Type="http://schemas.openxmlformats.org/officeDocument/2006/relationships/hyperlink" Target="https://www.theguardian.com/us-news/2020/jun/11/police-unions-american-labor-movement-protest" TargetMode="External"/><Relationship Id="rId53" Type="http://schemas.openxmlformats.org/officeDocument/2006/relationships/hyperlink" Target="https://www.tandfonline.com/doi/full/10.1080/23251042.2015.1041212" TargetMode="External"/><Relationship Id="rId58" Type="http://schemas.openxmlformats.org/officeDocument/2006/relationships/hyperlink" Target="http://nymag.com/intelligencer/2019/01/teacher-walkouts-gop-lawmakers-push-retaliatory-bills.html" TargetMode="External"/><Relationship Id="rId74" Type="http://schemas.openxmlformats.org/officeDocument/2006/relationships/hyperlink" Target="https://www.vox.com/policy-and-politics/2018/4/23/17270422/colorado-teachers-strike-jail-bill" TargetMode="External"/><Relationship Id="rId79"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61" Type="http://schemas.openxmlformats.org/officeDocument/2006/relationships/hyperlink" Target="https://www.americanprogress.org/issues/education-k-12/reports/2018/09/20/457750/fixing-chronic-disinvestment-k-12-schools/%5b" TargetMode="External"/><Relationship Id="rId82" Type="http://schemas.openxmlformats.org/officeDocument/2006/relationships/hyperlink" Target="https://www.epi.org/publication/fear-at-work-how-employers-scare-workers-out-of-unionizing/" TargetMode="External"/><Relationship Id="rId19" Type="http://schemas.openxmlformats.org/officeDocument/2006/relationships/hyperlink" Target="https://www.npr.org/2020/06/03/868910542/chauvin-and-3-former-officers-face-new-charges-over-george-floyds-death" TargetMode="External"/><Relationship Id="rId14" Type="http://schemas.openxmlformats.org/officeDocument/2006/relationships/hyperlink" Target="https://www.npr.org/2018/01/09/576669311/hidden-brain-great-recession-deaths?t=1584092376398" TargetMode="External"/><Relationship Id="rId22" Type="http://schemas.openxmlformats.org/officeDocument/2006/relationships/hyperlink" Target="https://www.newyorker.com/news/news-desk/how-police-union-power-helped-increase-abuses" TargetMode="External"/><Relationship Id="rId27" Type="http://schemas.openxmlformats.org/officeDocument/2006/relationships/hyperlink" Target="https://www.businessinsider.com/mayhem-in-madison-police-remove-protesters-lockdown-capitol-2011-3" TargetMode="External"/><Relationship Id="rId30" Type="http://schemas.openxmlformats.org/officeDocument/2006/relationships/hyperlink" Target="https://www.smithsonianmag.com/history/how-1897-massacre-pennsylvania-coal-miners-morphed-galvanizing-crisis-forgotten-history-180971695/" TargetMode="External"/><Relationship Id="rId35" Type="http://schemas.openxmlformats.org/officeDocument/2006/relationships/hyperlink" Target="https://aflcio.org/what-unions-do/social-economic-justice" TargetMode="External"/><Relationship Id="rId43" Type="http://schemas.openxmlformats.org/officeDocument/2006/relationships/hyperlink" Target="https://www.theguardian.com/us-news/2020/jun/23/police-unions-spending-policy-reform-chicago-new-york-la" TargetMode="External"/><Relationship Id="rId48" Type="http://schemas.openxmlformats.org/officeDocument/2006/relationships/hyperlink" Target="https://www.umu.se/sociologiska-institutionen/" TargetMode="External"/><Relationship Id="rId56" Type="http://schemas.openxmlformats.org/officeDocument/2006/relationships/hyperlink" Target="https://www.bls.gov/news.release/union2.nr0.htm" TargetMode="External"/><Relationship Id="rId64" Type="http://schemas.openxmlformats.org/officeDocument/2006/relationships/hyperlink" Target="https://tucson.com/news/local/we-continue-to-worsen-nearly-arizona-teaching-jobs-remain-vacant/article_1c8d665a-a422-5c7b-95b9-98afe0cb0c6f.html" TargetMode="External"/><Relationship Id="rId69" Type="http://schemas.openxmlformats.org/officeDocument/2006/relationships/hyperlink" Target="https://www.reuters.com/article/us-usa-education-arizona/arizona-governor-signs-bill-to-boost-teachers-wages-amid-strike-idUSKBN1I40N8" TargetMode="External"/><Relationship Id="rId77"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51" Type="http://schemas.openxmlformats.org/officeDocument/2006/relationships/hyperlink" Target="https://www.tandfonline.com/doi/full/10.1080/23251042.2015.1041212" TargetMode="External"/><Relationship Id="rId72" Type="http://schemas.openxmlformats.org/officeDocument/2006/relationships/hyperlink" Target="https://www.apnews.com/883e9d387709112a11ee8901c223294e" TargetMode="External"/><Relationship Id="rId80" Type="http://schemas.openxmlformats.org/officeDocument/2006/relationships/hyperlink" Target="https://www.epi.org/publication/fear-at-work-how-employers-scare-workers-out-of-unionizing/" TargetMode="External"/><Relationship Id="rId3" Type="http://schemas.openxmlformats.org/officeDocument/2006/relationships/customXml" Target="../customXml/item3.xml"/><Relationship Id="rId12" Type="http://schemas.openxmlformats.org/officeDocument/2006/relationships/hyperlink" Target="http://econ.economicshelp.org/2008/09/definition-of-recession.html" TargetMode="External"/><Relationship Id="rId17" Type="http://schemas.openxmlformats.org/officeDocument/2006/relationships/hyperlink" Target="https://www.nytimes.com/2020/05/30/us/derek-chauvin-george-floyd.html" TargetMode="External"/><Relationship Id="rId25" Type="http://schemas.openxmlformats.org/officeDocument/2006/relationships/hyperlink" Target="https://onlinelibrary.wiley.com/doi/full/10.1111/bjir.12526" TargetMode="External"/><Relationship Id="rId33" Type="http://schemas.openxmlformats.org/officeDocument/2006/relationships/hyperlink" Target="https://www.wsj.com/articles/democrats-labor-to-stem-flow-of-union-voters-to-trump-11567422002" TargetMode="External"/><Relationship Id="rId38" Type="http://schemas.openxmlformats.org/officeDocument/2006/relationships/hyperlink" Target="https://www.bjs.gov/content/pub/pdf/ftelea9716.pdf" TargetMode="External"/><Relationship Id="rId46" Type="http://schemas.openxmlformats.org/officeDocument/2006/relationships/hyperlink" Target="https://www.nytimes.com/2020/05/30/us/derek-chauvin-george-floyd.html" TargetMode="External"/><Relationship Id="rId59" Type="http://schemas.openxmlformats.org/officeDocument/2006/relationships/hyperlink" Target="https://www.nytimes.com/2018/05/16/us/teacher-walkout-north-carolina.html" TargetMode="External"/><Relationship Id="rId67" Type="http://schemas.openxmlformats.org/officeDocument/2006/relationships/hyperlink" Target="https://www.latimes.com/nation/la-na-teacher-funding-20180306-story.html" TargetMode="External"/><Relationship Id="rId20" Type="http://schemas.openxmlformats.org/officeDocument/2006/relationships/hyperlink" Target="https://www.mercurynews.com/2020/05/30/minneapolis-officers-work-personal-background-detailed-2/" TargetMode="External"/><Relationship Id="rId41" Type="http://schemas.openxmlformats.org/officeDocument/2006/relationships/hyperlink" Target="https://www.wsj.com/articles/the-problem-with-police-unions-11591830984" TargetMode="External"/><Relationship Id="rId54" Type="http://schemas.openxmlformats.org/officeDocument/2006/relationships/hyperlink" Target="https://www.tandfonline.com/doi/full/10.1080/23251042.2015.1041212" TargetMode="External"/><Relationship Id="rId62" Type="http://schemas.openxmlformats.org/officeDocument/2006/relationships/hyperlink" Target="https://www.motherjones.com/politics/2018/01/its-not-just-freezing-classrooms-in-baltimore-americas-schools-are-physically-falling-apart/" TargetMode="External"/><Relationship Id="rId70" Type="http://schemas.openxmlformats.org/officeDocument/2006/relationships/hyperlink" Target="https://thehill.com/homenews/state-watch/426030-states-race-to-prevent-teacher-strikes-by-boosting-pay" TargetMode="External"/><Relationship Id="rId75" Type="http://schemas.openxmlformats.org/officeDocument/2006/relationships/hyperlink" Target="https://www.nytimes.com/aponline/2019/01/28/us/ap-us-education-bill-west-virginia.html"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econversation.com/why-police-unions-are-not-part-of-the-american-labor-movement-142538%20//accessed%2010/20/2021" TargetMode="External"/><Relationship Id="rId23" Type="http://schemas.openxmlformats.org/officeDocument/2006/relationships/hyperlink" Target="https://ler.la.psu.edu/people/pfc2" TargetMode="External"/><Relationship Id="rId28" Type="http://schemas.openxmlformats.org/officeDocument/2006/relationships/hyperlink" Target="https://plsonline.eku.edu/insidelook/history-policing-united-states-part-3" TargetMode="External"/><Relationship Id="rId36" Type="http://schemas.openxmlformats.org/officeDocument/2006/relationships/hyperlink" Target="https://www.teenvogue.com/story/what-to-know-police-unions-labor-movement" TargetMode="External"/><Relationship Id="rId49" Type="http://schemas.openxmlformats.org/officeDocument/2006/relationships/hyperlink" Target="https://www.umu.se/sociologiska-institutionen/" TargetMode="External"/><Relationship Id="rId57" Type="http://schemas.openxmlformats.org/officeDocument/2006/relationships/hyperlink" Target="https://thehill.com/homenews/state-watch/426030-states-race-to-prevent-teacher-strikes-by-boosting-pay" TargetMode="External"/><Relationship Id="rId10" Type="http://schemas.openxmlformats.org/officeDocument/2006/relationships/hyperlink" Target="https://www.csmonitor.com/Business/2021/1108/A-struggle-and-a-journey-Report-shows-US-economy-recovering" TargetMode="External"/><Relationship Id="rId31" Type="http://schemas.openxmlformats.org/officeDocument/2006/relationships/hyperlink" Target="https://www.policemag.com/342098/the-2016-police-presidential-poll" TargetMode="External"/><Relationship Id="rId44" Type="http://schemas.openxmlformats.org/officeDocument/2006/relationships/hyperlink" Target="https://www.thedailybeast.com/the-gop-and-police-unions-a-love-story" TargetMode="External"/><Relationship Id="rId52" Type="http://schemas.openxmlformats.org/officeDocument/2006/relationships/hyperlink" Target="https://www.tandfonline.com/doi/full/10.1080/23251042.2015.1041212" TargetMode="External"/><Relationship Id="rId60" Type="http://schemas.openxmlformats.org/officeDocument/2006/relationships/hyperlink" Target="https://www.americanprogress.org/issues/education-k-12/reports/2018/09/20/457750/fixing-chronic-disinvestment-k-12-schools/" TargetMode="External"/><Relationship Id="rId65" Type="http://schemas.openxmlformats.org/officeDocument/2006/relationships/hyperlink" Target="https://morningconsult.com/opinions/americas-teachers-are-at-their-boiling-point/" TargetMode="External"/><Relationship Id="rId73" Type="http://schemas.openxmlformats.org/officeDocument/2006/relationships/hyperlink" Target="http://nymag.com/intelligencer/2019/01/teacher-walkouts-gop-lawmakers-push-retaliatory-bills.html" TargetMode="External"/><Relationship Id="rId78" Type="http://schemas.openxmlformats.org/officeDocument/2006/relationships/hyperlink" Target="https://www.epi.org/publication/fear-at-work-how-employers-scare-workers-out-of-unionizing/" TargetMode="External"/><Relationship Id="rId81"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s://www.epi.org/publication/fear-at-work-how-employers-scare-workers-out-of-unionizing/" TargetMode="External"/><Relationship Id="rId13" Type="http://schemas.openxmlformats.org/officeDocument/2006/relationships/hyperlink" Target="https://www.economicshelp.org/blog/5452/economics/impact-of-recession-on-trend-growth-rate/" TargetMode="External"/><Relationship Id="rId18" Type="http://schemas.openxmlformats.org/officeDocument/2006/relationships/hyperlink" Target="https://www.washingtonpost.com/outlook/2020/06/09/limits-when-police-can-use-force-is-better-solution-than-banning-police-unions/" TargetMode="External"/><Relationship Id="rId39" Type="http://schemas.openxmlformats.org/officeDocument/2006/relationships/hyperlink" Target="https://www.washingtonpost.com/business/2020/06/10/police-unions-violence-research-george-floyd/" TargetMode="External"/><Relationship Id="rId34" Type="http://schemas.openxmlformats.org/officeDocument/2006/relationships/hyperlink" Target="https://justfacts.votesmart.org/candidate/evaluations/55463/hillary-clinton" TargetMode="External"/><Relationship Id="rId50" Type="http://schemas.openxmlformats.org/officeDocument/2006/relationships/hyperlink" Target="https://www.tandfonline.com/doi/full/10.1080/23251042.2015.1041212" TargetMode="External"/><Relationship Id="rId55" Type="http://schemas.openxmlformats.org/officeDocument/2006/relationships/hyperlink" Target="https://www.tandfonline.com/doi/full/10.1080/23251042.2015.1041212" TargetMode="External"/><Relationship Id="rId76" Type="http://schemas.openxmlformats.org/officeDocument/2006/relationships/hyperlink" Target="https://newsok.com/article/5593286/bill-is-revenge-for-teacher-walkout-unions-say" TargetMode="External"/><Relationship Id="rId7" Type="http://schemas.openxmlformats.org/officeDocument/2006/relationships/settings" Target="settings.xml"/><Relationship Id="rId71" Type="http://schemas.openxmlformats.org/officeDocument/2006/relationships/hyperlink" Target="http://www.nea.org/assets/docs/180413-Rankings_And_Estimates_Report_2018.pdf" TargetMode="External"/><Relationship Id="rId2" Type="http://schemas.openxmlformats.org/officeDocument/2006/relationships/customXml" Target="../customXml/item2.xml"/><Relationship Id="rId29" Type="http://schemas.openxmlformats.org/officeDocument/2006/relationships/hyperlink" Target="http://america.aljazeera.com/articles/2014/12/22/police-unions-havealwaysbeenalabormovementapart.html" TargetMode="External"/><Relationship Id="rId24" Type="http://schemas.openxmlformats.org/officeDocument/2006/relationships/hyperlink" Target="https://theconversation.com/essential-us-workers-often-lack-sick-leave-and-health-care-benefits-taken-for-granted-in-most-other-countries-136802" TargetMode="External"/><Relationship Id="rId40" Type="http://schemas.openxmlformats.org/officeDocument/2006/relationships/hyperlink" Target="https://www.theatlantic.com/politics/archive/2016/06/restorative-justice-police-violence/489221/" TargetMode="External"/><Relationship Id="rId45" Type="http://schemas.openxmlformats.org/officeDocument/2006/relationships/hyperlink" Target="https://nymag.com/intelligencer/2020/06/george-floyd-protests-police-abuse-reform-qualified-immunity-polls.html" TargetMode="External"/><Relationship Id="rId66" Type="http://schemas.openxmlformats.org/officeDocument/2006/relationships/hyperlink" Target="https://www.americanprogressaction.org/issues/education/news/2018/10/09/171813/little-late-many-gubernatorial-candidates-education-fund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15421</Words>
  <Characters>86359</Characters>
  <Application>Microsoft Office Word</Application>
  <DocSecurity>0</DocSecurity>
  <Lines>981</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7</cp:revision>
  <dcterms:created xsi:type="dcterms:W3CDTF">2021-12-11T21:08:00Z</dcterms:created>
  <dcterms:modified xsi:type="dcterms:W3CDTF">2021-12-11T22:52:00Z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