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1C57" w14:textId="751D8F56" w:rsidR="00BD381E" w:rsidRPr="00BD381E" w:rsidRDefault="00BD381E" w:rsidP="00C172AF">
      <w:pPr>
        <w:pStyle w:val="Heading1"/>
      </w:pPr>
      <w:r w:rsidRPr="00BD381E">
        <w:t>4 off 2 on</w:t>
      </w:r>
    </w:p>
    <w:p w14:paraId="1786BED9" w14:textId="1E94BA41" w:rsidR="00C172AF" w:rsidRPr="00BD381E" w:rsidRDefault="00C172AF" w:rsidP="00C172AF">
      <w:pPr>
        <w:pStyle w:val="Heading1"/>
      </w:pPr>
      <w:r w:rsidRPr="00BD381E">
        <w:t>Pandemic PIC</w:t>
      </w:r>
    </w:p>
    <w:p w14:paraId="52343513" w14:textId="07A9C8BD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 xml:space="preserve">Plan Text: A just government ought to recognize the right of workers to strike except for healthcare workers responding to pandemics. </w:t>
      </w:r>
    </w:p>
    <w:p w14:paraId="37E50BF2" w14:textId="77777777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 xml:space="preserve">Nurse strikes </w:t>
      </w:r>
      <w:r w:rsidRPr="00BD381E">
        <w:rPr>
          <w:rFonts w:asciiTheme="majorHAnsi" w:hAnsiTheme="majorHAnsi" w:cstheme="majorHAnsi"/>
          <w:u w:val="single"/>
        </w:rPr>
        <w:t>devastate</w:t>
      </w:r>
      <w:r w:rsidRPr="00BD381E">
        <w:rPr>
          <w:rFonts w:asciiTheme="majorHAnsi" w:hAnsiTheme="majorHAnsi" w:cstheme="majorHAnsi"/>
        </w:rPr>
        <w:t xml:space="preserve"> hospitals</w:t>
      </w:r>
    </w:p>
    <w:p w14:paraId="690807EC" w14:textId="77777777" w:rsidR="00071BEE" w:rsidRPr="00BD381E" w:rsidRDefault="00071BEE" w:rsidP="00071BEE">
      <w:pPr>
        <w:rPr>
          <w:rFonts w:asciiTheme="majorHAnsi" w:hAnsiTheme="majorHAnsi" w:cstheme="majorHAnsi"/>
        </w:rPr>
      </w:pPr>
      <w:r w:rsidRPr="00BD381E">
        <w:rPr>
          <w:rStyle w:val="Style13ptBold"/>
          <w:rFonts w:asciiTheme="majorHAnsi" w:hAnsiTheme="majorHAnsi" w:cstheme="majorHAnsi"/>
        </w:rPr>
        <w:t>Wright 10</w:t>
      </w:r>
      <w:r w:rsidRPr="00BD381E">
        <w:rPr>
          <w:rFonts w:asciiTheme="majorHAnsi" w:hAnsiTheme="majorHAnsi" w:cstheme="majorHAnsi"/>
        </w:rPr>
        <w:t xml:space="preserve"> Sarah H. Wright July 2010 "Evidence on the Effects of Nurses' Strikes" </w:t>
      </w:r>
      <w:hyperlink r:id="rId9" w:history="1">
        <w:r w:rsidRPr="00BD381E">
          <w:rPr>
            <w:rStyle w:val="FollowedHyperlink"/>
            <w:rFonts w:asciiTheme="majorHAnsi" w:hAnsiTheme="majorHAnsi" w:cstheme="majorHAnsi"/>
          </w:rPr>
          <w:t>https://www.nber.org/digest/jul10/evidence-effects-nurses-strikes</w:t>
        </w:r>
      </w:hyperlink>
      <w:r w:rsidRPr="00BD381E">
        <w:rPr>
          <w:rFonts w:asciiTheme="majorHAnsi" w:hAnsiTheme="majorHAnsi" w:cstheme="majorHAnsi"/>
        </w:rPr>
        <w:t xml:space="preserve"> (Researcher at National Bureau of Economic Research)</w:t>
      </w:r>
    </w:p>
    <w:p w14:paraId="7424CDBC" w14:textId="77777777" w:rsidR="00071BEE" w:rsidRPr="00BD381E" w:rsidRDefault="00071BEE" w:rsidP="00071BEE">
      <w:pPr>
        <w:ind w:left="720"/>
        <w:rPr>
          <w:rFonts w:asciiTheme="majorHAnsi" w:hAnsiTheme="majorHAnsi" w:cstheme="majorHAnsi"/>
          <w:sz w:val="16"/>
        </w:rPr>
      </w:pPr>
      <w:r w:rsidRPr="009A03A5">
        <w:rPr>
          <w:rFonts w:asciiTheme="majorHAnsi" w:hAnsiTheme="majorHAnsi" w:cstheme="majorHAnsi"/>
          <w:vanish/>
          <w:sz w:val="16"/>
        </w:rPr>
        <w:t>U.S.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hospitals </w:t>
      </w:r>
      <w:r w:rsidRPr="009A03A5">
        <w:rPr>
          <w:rFonts w:asciiTheme="majorHAnsi" w:hAnsiTheme="majorHAnsi" w:cstheme="majorHAnsi"/>
          <w:vanish/>
          <w:sz w:val="16"/>
        </w:rPr>
        <w:t>were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excluded from collective bargaining laws </w:t>
      </w:r>
      <w:r w:rsidRPr="009A03A5">
        <w:rPr>
          <w:rFonts w:asciiTheme="majorHAnsi" w:hAnsiTheme="majorHAnsi" w:cstheme="majorHAnsi"/>
          <w:vanish/>
          <w:sz w:val="16"/>
        </w:rPr>
        <w:t>for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three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decades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longer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other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sectors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because of fears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that strikes by nurses might imperil patients' health</w:t>
      </w:r>
      <w:r w:rsidRPr="009A03A5">
        <w:rPr>
          <w:rFonts w:asciiTheme="majorHAnsi" w:hAnsiTheme="majorHAnsi" w:cstheme="majorHAnsi"/>
          <w:vanish/>
          <w:sz w:val="16"/>
        </w:rPr>
        <w:t>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Today,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while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unionization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has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been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declining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general,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growing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rapidly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with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number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unionized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workers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rising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from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679,000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1990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nearly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one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million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2008.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Kill?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Evidence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from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New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York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State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(NBER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Working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Paper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15855),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co-authors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Jonathan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Gruber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Samuel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Kleiner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carefully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examine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effects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nursing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care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outcomes.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researchers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match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data on nurses' strikes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New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York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State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from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1984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2004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data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discharges,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including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information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treatment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intensity,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mortality,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readmission.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conclude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nurses'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were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costly to hospital patients</w:t>
      </w:r>
      <w:r w:rsidRPr="009A03A5">
        <w:rPr>
          <w:rFonts w:asciiTheme="majorHAnsi" w:hAnsiTheme="majorHAnsi" w:cstheme="majorHAnsi"/>
          <w:vanish/>
          <w:u w:val="single"/>
        </w:rPr>
        <w:t>: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in-hospital mortality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increased by 19.4 percent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 and hospital readmissions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increased by 6.5 percen</w:t>
      </w:r>
      <w:r w:rsidRPr="009A03A5">
        <w:rPr>
          <w:rFonts w:asciiTheme="majorHAnsi" w:hAnsiTheme="majorHAnsi" w:cstheme="majorHAnsi"/>
          <w:vanish/>
          <w:u w:val="single"/>
        </w:rPr>
        <w:t>t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for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admitted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Among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their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sample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38,228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such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estimated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138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more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individuals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died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than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would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have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without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a</w:t>
      </w:r>
      <w:r w:rsidRPr="00BD381E">
        <w:rPr>
          <w:rFonts w:asciiTheme="majorHAnsi" w:hAnsiTheme="majorHAnsi" w:cstheme="majorHAnsi"/>
          <w:b/>
          <w:bCs/>
          <w:sz w:val="1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6"/>
        </w:rPr>
        <w:t>stri</w:t>
      </w:r>
      <w:r w:rsidRPr="009A03A5">
        <w:rPr>
          <w:rFonts w:asciiTheme="majorHAnsi" w:hAnsiTheme="majorHAnsi" w:cstheme="majorHAnsi"/>
          <w:vanish/>
          <w:sz w:val="16"/>
        </w:rPr>
        <w:t>ke,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344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more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were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readmitted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had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been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"</w:t>
      </w:r>
      <w:r w:rsidRPr="00BD381E">
        <w:rPr>
          <w:rFonts w:asciiTheme="majorHAnsi" w:hAnsiTheme="majorHAnsi" w:cstheme="majorHAnsi"/>
          <w:highlight w:val="yellow"/>
          <w:u w:val="single"/>
        </w:rPr>
        <w:t>Hospitals</w:t>
      </w:r>
      <w:r w:rsidRPr="00BD381E">
        <w:rPr>
          <w:rFonts w:asciiTheme="majorHAnsi" w:hAnsiTheme="majorHAnsi" w:cstheme="majorHAnsi"/>
          <w:sz w:val="16"/>
          <w:highlight w:val="yellow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>functioning</w:t>
      </w:r>
      <w:r w:rsidRPr="00BD381E">
        <w:rPr>
          <w:rFonts w:asciiTheme="majorHAnsi" w:hAnsiTheme="majorHAnsi" w:cstheme="majorHAnsi"/>
          <w:sz w:val="16"/>
          <w:highlight w:val="yellow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>during</w:t>
      </w:r>
      <w:r w:rsidRPr="00BD381E">
        <w:rPr>
          <w:rFonts w:asciiTheme="majorHAnsi" w:hAnsiTheme="majorHAnsi" w:cstheme="majorHAnsi"/>
          <w:sz w:val="16"/>
          <w:highlight w:val="yellow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nurses' strikes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do so at a lower quality of patient care,"</w:t>
      </w:r>
      <w:r w:rsidRPr="00BD381E">
        <w:rPr>
          <w:rFonts w:asciiTheme="majorHAnsi" w:hAnsiTheme="majorHAnsi" w:cstheme="majorHAnsi"/>
          <w:sz w:val="16"/>
          <w:highlight w:val="yellow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write.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Still,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experiencing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measures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treatment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intensity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--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length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stay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number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procedures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performed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patient's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stay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--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show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significant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differences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between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non-striking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periods.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appear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receive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same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intensity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care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union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work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stoppages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normal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operations.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Thus,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poor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outcomes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associated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with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suggest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might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reduce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productivity.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These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poor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health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outcomes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increased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for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both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emergency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non-emergency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even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admissions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both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groups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decreased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about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28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percent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with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poor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health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outcomes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were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apparent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either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before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after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suggesting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attributable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itself.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poor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health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outcomes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appear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different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types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admitted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periods,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because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admitted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very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similar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those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admitted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other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periods.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Hiring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>replacement workers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apparently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>does not help</w:t>
      </w:r>
      <w:r w:rsidRPr="009A03A5">
        <w:rPr>
          <w:rFonts w:asciiTheme="majorHAnsi" w:hAnsiTheme="majorHAnsi" w:cstheme="majorHAnsi"/>
          <w:vanish/>
          <w:sz w:val="16"/>
        </w:rPr>
        <w:t>: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hired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replacement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workers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performed no better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during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those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did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hire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substitute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employees.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each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case,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patients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with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conditions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required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intensive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nursing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were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more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likely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fare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worse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presence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nurses'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strikes</w:t>
      </w:r>
      <w:r w:rsidRPr="009A03A5">
        <w:rPr>
          <w:rFonts w:asciiTheme="majorHAnsi" w:hAnsiTheme="majorHAnsi" w:cstheme="majorHAnsi"/>
          <w:vanish/>
          <w:u w:val="single"/>
        </w:rPr>
        <w:t>.</w:t>
      </w:r>
    </w:p>
    <w:p w14:paraId="42F59FCE" w14:textId="77777777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 xml:space="preserve">Hospitals are the critical </w:t>
      </w:r>
      <w:r w:rsidRPr="00BD381E">
        <w:rPr>
          <w:rFonts w:asciiTheme="majorHAnsi" w:hAnsiTheme="majorHAnsi" w:cstheme="majorHAnsi"/>
          <w:u w:val="single"/>
        </w:rPr>
        <w:t>internal link</w:t>
      </w:r>
      <w:r w:rsidRPr="00BD381E">
        <w:rPr>
          <w:rFonts w:asciiTheme="majorHAnsi" w:hAnsiTheme="majorHAnsi" w:cstheme="majorHAnsi"/>
        </w:rPr>
        <w:t xml:space="preserve"> for pandemic preparedness.</w:t>
      </w:r>
    </w:p>
    <w:p w14:paraId="64007B13" w14:textId="79CF533F" w:rsidR="00071BEE" w:rsidRPr="00BD381E" w:rsidRDefault="00071BEE" w:rsidP="00071BEE">
      <w:pPr>
        <w:rPr>
          <w:rFonts w:asciiTheme="majorHAnsi" w:hAnsiTheme="majorHAnsi" w:cstheme="majorHAnsi"/>
        </w:rPr>
      </w:pPr>
      <w:proofErr w:type="spellStart"/>
      <w:r w:rsidRPr="00BD381E">
        <w:rPr>
          <w:rStyle w:val="Style13ptBold"/>
          <w:rFonts w:asciiTheme="majorHAnsi" w:hAnsiTheme="majorHAnsi" w:cstheme="majorHAnsi"/>
        </w:rPr>
        <w:t>Thobaity</w:t>
      </w:r>
      <w:proofErr w:type="spellEnd"/>
      <w:r w:rsidRPr="00BD381E">
        <w:rPr>
          <w:rStyle w:val="Style13ptBold"/>
          <w:rFonts w:asciiTheme="majorHAnsi" w:hAnsiTheme="majorHAnsi" w:cstheme="majorHAnsi"/>
        </w:rPr>
        <w:t xml:space="preserve"> 20</w:t>
      </w:r>
      <w:r w:rsidRPr="00BD381E">
        <w:rPr>
          <w:rFonts w:asciiTheme="majorHAnsi" w:hAnsiTheme="majorHAnsi" w:cstheme="majorHAnsi"/>
        </w:rPr>
        <w:t xml:space="preserve">, </w:t>
      </w:r>
      <w:proofErr w:type="spellStart"/>
      <w:r w:rsidRPr="00BD381E">
        <w:rPr>
          <w:rFonts w:asciiTheme="majorHAnsi" w:hAnsiTheme="majorHAnsi" w:cstheme="majorHAnsi"/>
        </w:rPr>
        <w:t>Abdullelah</w:t>
      </w:r>
      <w:proofErr w:type="spellEnd"/>
      <w:r w:rsidRPr="00BD381E">
        <w:rPr>
          <w:rFonts w:asciiTheme="majorHAnsi" w:hAnsiTheme="majorHAnsi" w:cstheme="majorHAnsi"/>
        </w:rPr>
        <w:t>, and Farhan Alshammari. "Nurses on the frontline against the COVID-19 pandemic: an Integrative review." Dubai Medical Journal 3.3 (2020): 87-92. (Associate Professor of Nursing at Taif University)</w:t>
      </w:r>
    </w:p>
    <w:p w14:paraId="017E6E8F" w14:textId="77777777" w:rsidR="00071BEE" w:rsidRPr="00BD381E" w:rsidRDefault="00071BEE" w:rsidP="00071BEE">
      <w:pPr>
        <w:ind w:left="720"/>
        <w:rPr>
          <w:rFonts w:asciiTheme="majorHAnsi" w:hAnsiTheme="majorHAnsi" w:cstheme="majorHAnsi"/>
          <w:sz w:val="16"/>
        </w:rPr>
      </w:pP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majority of infected </w:t>
      </w:r>
      <w:r w:rsidRPr="009A03A5">
        <w:rPr>
          <w:rFonts w:asciiTheme="majorHAnsi" w:hAnsiTheme="majorHAnsi" w:cstheme="majorHAnsi"/>
          <w:vanish/>
          <w:sz w:val="16"/>
        </w:rPr>
        <w:t>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symptomatic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people seek medical treatment in </w:t>
      </w:r>
      <w:r w:rsidRPr="009A03A5">
        <w:rPr>
          <w:rFonts w:asciiTheme="majorHAnsi" w:hAnsiTheme="majorHAnsi" w:cstheme="majorHAnsi"/>
          <w:vanish/>
          <w:sz w:val="16"/>
        </w:rPr>
        <w:t>medical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facilities,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particularly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>hospitals</w:t>
      </w:r>
      <w:r w:rsidRPr="009A03A5">
        <w:rPr>
          <w:rFonts w:asciiTheme="majorHAnsi" w:hAnsiTheme="majorHAnsi" w:cstheme="majorHAnsi"/>
          <w:vanish/>
          <w:u w:val="single"/>
        </w:rPr>
        <w:t>,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high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number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cases,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especially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those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critical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condition,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will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have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impact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[4].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concept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hospital resilience </w:t>
      </w:r>
      <w:r w:rsidRPr="009A03A5">
        <w:rPr>
          <w:rFonts w:asciiTheme="majorHAnsi" w:hAnsiTheme="majorHAnsi" w:cstheme="majorHAnsi"/>
          <w:vanish/>
          <w:sz w:val="16"/>
        </w:rPr>
        <w:t>in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disaster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situations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is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defined as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ability to recover from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damage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caused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huge disturbances </w:t>
      </w:r>
      <w:r w:rsidRPr="009A03A5">
        <w:rPr>
          <w:rFonts w:asciiTheme="majorHAnsi" w:hAnsiTheme="majorHAnsi" w:cstheme="majorHAnsi"/>
          <w:vanish/>
          <w:sz w:val="16"/>
        </w:rPr>
        <w:t>quickly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[2].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resilience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pandemic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cases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depends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preparedness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institutions,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not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all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hospitals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have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same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resilience.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A lower resilience will affect </w:t>
      </w:r>
      <w:r w:rsidRPr="009A03A5">
        <w:rPr>
          <w:rFonts w:asciiTheme="majorHAnsi" w:hAnsiTheme="majorHAnsi" w:cstheme="majorHAnsi"/>
          <w:vanish/>
          <w:u w:val="single"/>
        </w:rPr>
        <w:t>the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sustainability of the health services</w:t>
      </w:r>
      <w:r w:rsidRPr="009A03A5">
        <w:rPr>
          <w:rFonts w:asciiTheme="majorHAnsi" w:hAnsiTheme="majorHAnsi" w:cstheme="majorHAnsi"/>
          <w:vanish/>
          <w:sz w:val="16"/>
        </w:rPr>
        <w:t>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This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also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affects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healthcare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providers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such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doctors,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nurses,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and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allied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health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professionals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[5,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6].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Despite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impact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on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healthcare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providers,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excellent management of </w:t>
      </w:r>
      <w:r w:rsidRPr="009A03A5">
        <w:rPr>
          <w:rFonts w:asciiTheme="majorHAnsi" w:hAnsiTheme="majorHAnsi" w:cstheme="majorHAnsi"/>
          <w:vanish/>
          <w:sz w:val="16"/>
        </w:rPr>
        <w:t>a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pandemic depends on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u w:val="single"/>
        </w:rPr>
        <w:t xml:space="preserve"> </w:t>
      </w:r>
      <w:r w:rsidRPr="00BD381E">
        <w:rPr>
          <w:rFonts w:asciiTheme="majorHAnsi" w:hAnsiTheme="majorHAnsi" w:cstheme="majorHAnsi"/>
          <w:highlight w:val="yellow"/>
          <w:u w:val="single"/>
        </w:rPr>
        <w:t xml:space="preserve">level of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preparedness of healthcare providers</w:t>
      </w:r>
      <w:r w:rsidRPr="009A03A5">
        <w:rPr>
          <w:rFonts w:asciiTheme="majorHAnsi" w:hAnsiTheme="majorHAnsi" w:cstheme="majorHAnsi"/>
          <w:b/>
          <w:bCs/>
          <w:vanish/>
          <w:u w:val="single"/>
        </w:rPr>
        <w:t>,</w:t>
      </w:r>
      <w:r w:rsidRPr="00BD381E">
        <w:rPr>
          <w:rFonts w:asciiTheme="majorHAnsi" w:hAnsiTheme="majorHAnsi" w:cstheme="majorHAnsi"/>
          <w:b/>
          <w:bCs/>
          <w:u w:val="single"/>
        </w:rPr>
        <w:t xml:space="preserve"> </w:t>
      </w:r>
      <w:r w:rsidRPr="00BD381E">
        <w:rPr>
          <w:rFonts w:asciiTheme="majorHAnsi" w:hAnsiTheme="majorHAnsi" w:cstheme="majorHAnsi"/>
          <w:b/>
          <w:bCs/>
          <w:highlight w:val="yellow"/>
          <w:u w:val="single"/>
        </w:rPr>
        <w:t>including nurses</w:t>
      </w:r>
      <w:r w:rsidRPr="009A03A5">
        <w:rPr>
          <w:rFonts w:asciiTheme="majorHAnsi" w:hAnsiTheme="majorHAnsi" w:cstheme="majorHAnsi"/>
          <w:vanish/>
          <w:sz w:val="16"/>
        </w:rPr>
        <w:t>.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This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means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that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if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was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impossible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ready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before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crisis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or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disaster,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responsible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people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will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do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all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but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the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impossible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to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save</w:t>
      </w:r>
      <w:r w:rsidRPr="00BD381E">
        <w:rPr>
          <w:rFonts w:asciiTheme="majorHAnsi" w:hAnsiTheme="majorHAnsi" w:cstheme="majorHAnsi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sz w:val="16"/>
        </w:rPr>
        <w:t>lives.</w:t>
      </w:r>
    </w:p>
    <w:p w14:paraId="6A641194" w14:textId="77777777" w:rsidR="00071BEE" w:rsidRPr="00BD381E" w:rsidRDefault="00071BEE" w:rsidP="00071BEE">
      <w:pPr>
        <w:shd w:val="clear" w:color="auto" w:fill="FFFFFF"/>
        <w:spacing w:before="166" w:after="166" w:line="240" w:lineRule="auto"/>
        <w:rPr>
          <w:rFonts w:asciiTheme="majorHAnsi" w:eastAsia="Times New Roman" w:hAnsiTheme="majorHAnsi" w:cstheme="majorHAnsi"/>
          <w:color w:val="000000"/>
          <w:sz w:val="10"/>
          <w:lang w:eastAsia="ko-KR"/>
        </w:rPr>
      </w:pPr>
    </w:p>
    <w:p w14:paraId="1C034C5C" w14:textId="77777777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 xml:space="preserve">Healthcare workers are key to saving millions of lives during COVID-19 through treatment and administering vaccines </w:t>
      </w:r>
    </w:p>
    <w:p w14:paraId="45953273" w14:textId="77777777" w:rsidR="00071BEE" w:rsidRPr="00BD381E" w:rsidRDefault="00071BEE" w:rsidP="00071BEE">
      <w:pPr>
        <w:rPr>
          <w:rFonts w:asciiTheme="majorHAnsi" w:hAnsiTheme="majorHAnsi" w:cstheme="majorHAnsi"/>
        </w:rPr>
      </w:pPr>
      <w:r w:rsidRPr="009A03A5">
        <w:rPr>
          <w:rFonts w:asciiTheme="majorHAnsi" w:eastAsiaTheme="majorEastAsia" w:hAnsiTheme="majorHAnsi" w:cstheme="majorHAnsi"/>
          <w:b/>
          <w:bCs/>
          <w:vanish/>
          <w:sz w:val="26"/>
          <w:szCs w:val="26"/>
        </w:rPr>
        <w:t>Garrett</w:t>
      </w:r>
      <w:r w:rsidRPr="00BD381E">
        <w:rPr>
          <w:rFonts w:asciiTheme="majorHAnsi" w:eastAsiaTheme="majorEastAsia" w:hAnsiTheme="majorHAnsi" w:cstheme="majorHAnsi"/>
          <w:b/>
          <w:bCs/>
          <w:sz w:val="26"/>
          <w:szCs w:val="26"/>
        </w:rPr>
        <w:t xml:space="preserve"> </w:t>
      </w:r>
      <w:r w:rsidRPr="009A03A5">
        <w:rPr>
          <w:rFonts w:asciiTheme="majorHAnsi" w:eastAsiaTheme="majorEastAsia" w:hAnsiTheme="majorHAnsi" w:cstheme="majorHAnsi"/>
          <w:b/>
          <w:bCs/>
          <w:vanish/>
          <w:sz w:val="26"/>
          <w:szCs w:val="26"/>
        </w:rPr>
        <w:t>Ilg,</w:t>
      </w:r>
      <w:r w:rsidRPr="00BD381E">
        <w:rPr>
          <w:rFonts w:asciiTheme="majorHAnsi" w:eastAsiaTheme="majorEastAsia" w:hAnsiTheme="majorHAnsi" w:cstheme="majorHAnsi"/>
          <w:b/>
          <w:bCs/>
          <w:sz w:val="26"/>
          <w:szCs w:val="26"/>
        </w:rPr>
        <w:t xml:space="preserve"> </w:t>
      </w:r>
      <w:r w:rsidRPr="009A03A5">
        <w:rPr>
          <w:rFonts w:asciiTheme="majorHAnsi" w:eastAsiaTheme="majorEastAsia" w:hAnsiTheme="majorHAnsi" w:cstheme="majorHAnsi"/>
          <w:b/>
          <w:bCs/>
          <w:vanish/>
          <w:sz w:val="26"/>
          <w:szCs w:val="26"/>
        </w:rPr>
        <w:t>21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-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("Celebrating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Healthcare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Workers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and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the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Technology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that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Empowers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Them,"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Oracle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APAC,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4-7-2021,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https://www.oracle.com/apac/news/announcement/blog/celebrating-healthcare-workers-technology-2021-04-05.html?source=:so:ch:or:awr::::)/AK</w:t>
      </w:r>
    </w:p>
    <w:p w14:paraId="07BD3521" w14:textId="77777777" w:rsidR="00071BEE" w:rsidRPr="00BD381E" w:rsidRDefault="00071BEE" w:rsidP="00071BEE">
      <w:pPr>
        <w:ind w:left="720"/>
        <w:rPr>
          <w:rFonts w:asciiTheme="majorHAnsi" w:hAnsiTheme="majorHAnsi" w:cstheme="majorHAnsi"/>
          <w:sz w:val="14"/>
        </w:rPr>
      </w:pPr>
      <w:r w:rsidRPr="009A03A5">
        <w:rPr>
          <w:rFonts w:asciiTheme="majorHAnsi" w:hAnsiTheme="majorHAnsi" w:cstheme="majorHAnsi"/>
          <w:vanish/>
          <w:sz w:val="14"/>
        </w:rPr>
        <w:t>As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observe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World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Health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Organization’s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World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Health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Day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April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7,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want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celebrate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people and institutions on the front lines of healthcare worldwide</w:t>
      </w:r>
      <w:r w:rsidRPr="009A03A5">
        <w:rPr>
          <w:rFonts w:asciiTheme="majorHAnsi" w:hAnsiTheme="majorHAnsi" w:cstheme="majorHAnsi"/>
          <w:vanish/>
          <w:sz w:val="14"/>
        </w:rPr>
        <w:t>—especially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amid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COVID-19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pandemic.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Their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steely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dedication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relentless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innovation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produced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multiple,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highly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effective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coronavirus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vaccines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record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time.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They’ve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administered close to 460 million doses of those vaccines, according to the WHO, saving countless millions of lives</w:t>
      </w:r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they’ve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treated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large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subset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about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125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million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confirmed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cases,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often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great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personal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risk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with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insufficient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resources.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Oracle’s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National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Electronic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Health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Records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Database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Oracle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Public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Health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Management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System,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built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global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team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worked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round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clock,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partnership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with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government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non-government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institutions,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played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critical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role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Herculean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effort.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addition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electronically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screening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hundreds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thousands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volunteers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COVID-19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clinical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trials,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system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collected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millions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daily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health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updates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from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patients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healthcare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providers.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was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designed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from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ground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up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scale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populations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entire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nations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COVID-19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vaccines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become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more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widely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available.</w:t>
      </w:r>
    </w:p>
    <w:p w14:paraId="00ABF42E" w14:textId="77777777" w:rsidR="00071BEE" w:rsidRPr="00BD381E" w:rsidRDefault="00071BEE" w:rsidP="00071BEE">
      <w:pPr>
        <w:keepNext/>
        <w:keepLines/>
        <w:spacing w:before="40" w:after="0"/>
        <w:outlineLvl w:val="3"/>
        <w:rPr>
          <w:rFonts w:asciiTheme="majorHAnsi" w:eastAsiaTheme="majorEastAsia" w:hAnsiTheme="majorHAnsi" w:cstheme="majorHAnsi"/>
          <w:b/>
          <w:iCs/>
          <w:sz w:val="26"/>
        </w:rPr>
      </w:pPr>
      <w:r w:rsidRPr="00BD381E">
        <w:rPr>
          <w:rFonts w:asciiTheme="majorHAnsi" w:eastAsiaTheme="majorEastAsia" w:hAnsiTheme="majorHAnsi" w:cstheme="majorHAnsi"/>
          <w:b/>
          <w:iCs/>
          <w:sz w:val="26"/>
        </w:rPr>
        <w:t>New Pandemics are deadlier and faster are coming – COVID is just the beginning</w:t>
      </w:r>
    </w:p>
    <w:p w14:paraId="5FC33D3C" w14:textId="77777777" w:rsidR="00071BEE" w:rsidRPr="00BD381E" w:rsidRDefault="00071BEE" w:rsidP="00071BEE">
      <w:pPr>
        <w:keepNext/>
        <w:keepLines/>
        <w:spacing w:before="40" w:after="0"/>
        <w:outlineLvl w:val="3"/>
        <w:rPr>
          <w:rFonts w:asciiTheme="majorHAnsi" w:eastAsiaTheme="majorEastAsia" w:hAnsiTheme="majorHAnsi" w:cstheme="majorHAnsi"/>
          <w:b/>
          <w:iCs/>
          <w:color w:val="000000" w:themeColor="text1"/>
          <w:sz w:val="26"/>
        </w:rPr>
      </w:pPr>
      <w:r w:rsidRPr="00BD381E">
        <w:rPr>
          <w:rFonts w:asciiTheme="majorHAnsi" w:eastAsiaTheme="majorEastAsia" w:hAnsiTheme="majorHAnsi" w:cstheme="majorHAnsi"/>
          <w:b/>
          <w:iCs/>
          <w:color w:val="000000" w:themeColor="text1"/>
          <w:sz w:val="26"/>
        </w:rPr>
        <w:t>Future pandemics cause extinction</w:t>
      </w:r>
    </w:p>
    <w:p w14:paraId="60110D4C" w14:textId="77777777" w:rsidR="00071BEE" w:rsidRPr="00BD381E" w:rsidRDefault="00071BEE" w:rsidP="00071BEE">
      <w:pPr>
        <w:rPr>
          <w:rFonts w:asciiTheme="majorHAnsi" w:hAnsiTheme="majorHAnsi" w:cstheme="majorHAnsi"/>
          <w:color w:val="000000" w:themeColor="text1"/>
        </w:rPr>
      </w:pPr>
      <w:r w:rsidRPr="009A03A5">
        <w:rPr>
          <w:rFonts w:asciiTheme="majorHAnsi" w:hAnsiTheme="majorHAnsi" w:cstheme="majorHAnsi"/>
          <w:vanish/>
          <w:color w:val="000000" w:themeColor="text1"/>
          <w:shd w:val="clear" w:color="auto" w:fill="FFFFFF"/>
        </w:rPr>
        <w:t>Eleftherios</w:t>
      </w:r>
      <w:r w:rsidRPr="00BD381E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hd w:val="clear" w:color="auto" w:fill="FFFFFF"/>
        </w:rPr>
        <w:t>P.</w:t>
      </w:r>
      <w:r w:rsidRPr="00BD381E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color w:val="000000" w:themeColor="text1"/>
          <w:sz w:val="26"/>
          <w:szCs w:val="26"/>
          <w:shd w:val="clear" w:color="auto" w:fill="FFFFFF"/>
        </w:rPr>
        <w:t>Diamandis</w:t>
      </w:r>
      <w:r w:rsidRPr="00BD381E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color w:val="000000" w:themeColor="text1"/>
          <w:sz w:val="26"/>
          <w:szCs w:val="26"/>
        </w:rPr>
        <w:t>21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(works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for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the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Department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of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Pathology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and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Laboratory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Medicine,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Mount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Sinai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Hospital,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Toronto,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Canada;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Lunenfeld-Tanenbaum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Research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Institute,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Mount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Sinai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Hospital,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Toronto,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Canada;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Department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of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Laboratory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Medicine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and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Pathobiology,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University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of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Toronto,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Toronto,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Canada.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“The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Mother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of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All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Battles: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Viruses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vs.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Humans.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Can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Humans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Avoid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Extinction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in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50-100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Years?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4/13/21</w:t>
      </w:r>
      <w:r w:rsidRPr="00BD381E">
        <w:rPr>
          <w:rFonts w:asciiTheme="majorHAnsi" w:hAnsiTheme="majorHAnsi" w:cstheme="majorHAnsi"/>
          <w:color w:val="000000" w:themeColor="text1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</w:rPr>
        <w:t>https://www.preprints.org/manuscript/202104.0397/v1</w:t>
      </w:r>
    </w:p>
    <w:p w14:paraId="09381480" w14:textId="77777777" w:rsidR="00071BEE" w:rsidRPr="00BD381E" w:rsidRDefault="00071BEE" w:rsidP="00071BEE">
      <w:pPr>
        <w:ind w:left="720"/>
        <w:rPr>
          <w:rFonts w:asciiTheme="majorHAnsi" w:hAnsiTheme="majorHAnsi" w:cstheme="majorHAnsi"/>
          <w:color w:val="000000" w:themeColor="text1"/>
          <w:sz w:val="16"/>
          <w:szCs w:val="12"/>
        </w:rPr>
      </w:pP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The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recent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SARS-CoV-2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pandemic,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which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is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causing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COVID 19 disease, has taught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us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unexpected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lessons about the dangers of human extinction through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highly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contagious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and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lethal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diseases</w:t>
      </w:r>
      <w:r w:rsidRPr="009A03A5">
        <w:rPr>
          <w:rFonts w:asciiTheme="majorHAnsi" w:hAnsiTheme="majorHAnsi" w:cstheme="majorHAnsi"/>
          <w:vanish/>
          <w:color w:val="000000" w:themeColor="text1"/>
          <w:u w:val="single"/>
        </w:rPr>
        <w:t>.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As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COVID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19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pandemic is now being controlled by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various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isolation measures,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therapeutics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and vaccines</w:t>
      </w:r>
      <w:r w:rsidRPr="009A03A5">
        <w:rPr>
          <w:rFonts w:asciiTheme="majorHAnsi" w:hAnsiTheme="majorHAnsi" w:cstheme="majorHAnsi"/>
          <w:vanish/>
          <w:color w:val="000000" w:themeColor="text1"/>
          <w:u w:val="single"/>
        </w:rPr>
        <w:t>,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it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became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clear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that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our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current lifestyle and societal functions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may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not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be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sustainable in the long term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.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We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now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have to start thinking and planning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on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how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to face the next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dangerous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pandemic, not just overcoming the one that is upon us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now.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Is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there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any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evidence that even worse pandemics could strike us in the near future and threaten the existence of the human race?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answer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is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unequivocally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yes</w:t>
      </w:r>
      <w:r w:rsidRPr="009A03A5">
        <w:rPr>
          <w:rFonts w:asciiTheme="majorHAnsi" w:hAnsiTheme="majorHAnsi" w:cstheme="majorHAnsi"/>
          <w:vanish/>
          <w:color w:val="000000" w:themeColor="text1"/>
          <w:u w:val="single"/>
        </w:rPr>
        <w:t>.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not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necessary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to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get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infected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by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viruses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of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bats,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pangolins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and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other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exotic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animals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that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live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remote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forests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order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to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be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danger.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Creditable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scientific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evidence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indicates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that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human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gut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microbiota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harbor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billions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of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viruses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which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are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capable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of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affecting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function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of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vital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human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organs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such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immune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system,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lung,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brain,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liver,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kidney,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heart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etc.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possible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that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development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of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pathogenic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variants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gut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can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lead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to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contagious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viruses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which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can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cause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pandemics,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leading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to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destruction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of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vital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organs,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causing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death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or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various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debilitating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diseases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such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blindness,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respiratory,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liver,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heart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and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kidney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failures.</w:t>
      </w:r>
      <w:r w:rsidRPr="00BD381E">
        <w:rPr>
          <w:rFonts w:asciiTheme="majorHAnsi" w:hAnsiTheme="majorHAnsi" w:cstheme="majorHAnsi"/>
          <w:color w:val="000000" w:themeColor="text1"/>
          <w:sz w:val="16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These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diseases could result n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the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complete shutdown of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our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civilization and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</w:rPr>
        <w:t>probably</w:t>
      </w:r>
      <w:r w:rsidRPr="00BD381E">
        <w:rPr>
          <w:rFonts w:asciiTheme="majorHAnsi" w:hAnsiTheme="majorHAnsi" w:cstheme="majorHAnsi"/>
          <w:color w:val="000000" w:themeColor="text1"/>
          <w:u w:val="single"/>
        </w:rPr>
        <w:t xml:space="preserve"> </w:t>
      </w:r>
      <w:r w:rsidRPr="00BD381E">
        <w:rPr>
          <w:rFonts w:asciiTheme="majorHAnsi" w:hAnsiTheme="majorHAnsi" w:cstheme="majorHAnsi"/>
          <w:color w:val="000000" w:themeColor="text1"/>
          <w:highlight w:val="yellow"/>
          <w:u w:val="single"/>
        </w:rPr>
        <w:t>the extinction of human race</w:t>
      </w:r>
      <w:r w:rsidRPr="009A03A5">
        <w:rPr>
          <w:rFonts w:asciiTheme="majorHAnsi" w:hAnsiTheme="majorHAnsi" w:cstheme="majorHAnsi"/>
          <w:vanish/>
          <w:color w:val="000000" w:themeColor="text1"/>
          <w:u w:val="single"/>
        </w:rPr>
        <w:t>.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this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essay,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will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first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provide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few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independent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pieces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of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scientific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facts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and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combine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this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information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to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come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up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with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some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(but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certainly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not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all)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hypothetical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scenarios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that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could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cause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human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race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misery,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even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extinction.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I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hope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that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these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scary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scenarios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will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trigger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preventative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measures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that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could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reverse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or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delay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the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projected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adverse</w:t>
      </w:r>
      <w:r w:rsidRPr="00BD381E">
        <w:rPr>
          <w:rFonts w:asciiTheme="majorHAnsi" w:hAnsiTheme="majorHAnsi" w:cstheme="majorHAnsi"/>
          <w:color w:val="000000" w:themeColor="text1"/>
          <w:sz w:val="16"/>
          <w:szCs w:val="1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 w:val="16"/>
          <w:szCs w:val="12"/>
        </w:rPr>
        <w:t>outcomes.</w:t>
      </w:r>
    </w:p>
    <w:p w14:paraId="214095ED" w14:textId="58E0B338" w:rsidR="00E42E4C" w:rsidRPr="00BD381E" w:rsidRDefault="00071BEE" w:rsidP="00071BEE">
      <w:pPr>
        <w:pStyle w:val="Heading1"/>
      </w:pPr>
      <w:r w:rsidRPr="00BD381E">
        <w:t>Police Unions PIC</w:t>
      </w:r>
    </w:p>
    <w:p w14:paraId="53F75DB5" w14:textId="77777777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>CP Text: A just government should abolish police unions and recognize the unconditional right of all other workers to strike.</w:t>
      </w:r>
    </w:p>
    <w:p w14:paraId="53D2DC38" w14:textId="77777777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>The aff makes police collective bargaining worse and gives more power to police unions.</w:t>
      </w:r>
    </w:p>
    <w:p w14:paraId="5B5726A9" w14:textId="77777777" w:rsidR="00071BEE" w:rsidRPr="00BD381E" w:rsidRDefault="00071BEE" w:rsidP="00071BEE">
      <w:pPr>
        <w:rPr>
          <w:rFonts w:asciiTheme="majorHAnsi" w:hAnsiTheme="majorHAnsi" w:cstheme="majorHAnsi"/>
          <w:color w:val="000000" w:themeColor="text1"/>
          <w:szCs w:val="22"/>
        </w:rPr>
      </w:pPr>
      <w:r w:rsidRPr="009A03A5">
        <w:rPr>
          <w:rFonts w:asciiTheme="majorHAnsi" w:hAnsiTheme="majorHAnsi" w:cstheme="majorHAnsi"/>
          <w:vanish/>
          <w:szCs w:val="22"/>
        </w:rPr>
        <w:t>Andrew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26"/>
          <w:szCs w:val="26"/>
        </w:rPr>
        <w:t>Grim,</w:t>
      </w:r>
      <w:r w:rsidRPr="00BD381E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26"/>
          <w:szCs w:val="26"/>
        </w:rPr>
        <w:t>20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Ph.D.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candidate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in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history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at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the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University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of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Massachusetts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Amherst,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is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at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work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on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a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dissertation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on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anti-police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brutality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activism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in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post-WWII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Newark</w:t>
      </w:r>
    </w:p>
    <w:p w14:paraId="397304D3" w14:textId="77777777" w:rsidR="00071BEE" w:rsidRPr="00BD381E" w:rsidRDefault="00071BEE" w:rsidP="00071BEE">
      <w:pPr>
        <w:rPr>
          <w:rFonts w:asciiTheme="majorHAnsi" w:hAnsiTheme="majorHAnsi" w:cstheme="majorHAnsi"/>
          <w:szCs w:val="22"/>
        </w:rPr>
      </w:pP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-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("What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is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The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Blue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Flue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color w:val="000000" w:themeColor="text1"/>
          <w:szCs w:val="22"/>
        </w:rPr>
        <w:t>and</w:t>
      </w:r>
      <w:r w:rsidRPr="00BD381E">
        <w:rPr>
          <w:rFonts w:asciiTheme="majorHAnsi" w:hAnsiTheme="majorHAnsi" w:cstheme="majorHAnsi"/>
          <w:color w:val="000000" w:themeColor="text1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How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Has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It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Increased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Police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Power,"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Washington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Post,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7-1-2020,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11-2-2021https://www.washingtonpost.com/outlook/2020/07/01/what-is-blue-flu-how-has-it-increased-police-power/)//AW</w:t>
      </w:r>
    </w:p>
    <w:p w14:paraId="0C8CEDEB" w14:textId="77777777" w:rsidR="00071BEE" w:rsidRPr="00BD381E" w:rsidRDefault="00071BEE" w:rsidP="00071BEE">
      <w:pPr>
        <w:rPr>
          <w:rFonts w:asciiTheme="majorHAnsi" w:hAnsiTheme="majorHAnsi" w:cstheme="majorHAnsi"/>
          <w:sz w:val="12"/>
          <w:szCs w:val="22"/>
        </w:rPr>
      </w:pPr>
      <w:r w:rsidRPr="009A03A5">
        <w:rPr>
          <w:rFonts w:asciiTheme="majorHAnsi" w:hAnsiTheme="majorHAnsi" w:cstheme="majorHAnsi"/>
          <w:vanish/>
          <w:sz w:val="12"/>
          <w:szCs w:val="22"/>
        </w:rPr>
        <w:t>This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weekend,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officers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from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New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York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City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Police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Department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are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rumored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be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planning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walkout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protest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calls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defund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police.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This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builds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similar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tactic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used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by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police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Atlanta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less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than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month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ago.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June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16,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Fulton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County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District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Attorney,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Paul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L.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Howard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Jr.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announced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that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Garrett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Rolfe,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Atlanta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police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officer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who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fatally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shot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Rayshard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Brooks,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would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face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charges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of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felony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murder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and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aggravated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assault.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That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night,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scores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of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Atlanta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Police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Department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officers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caught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the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  <w:u w:val="single"/>
        </w:rPr>
        <w:t>“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blue flu</w:t>
      </w:r>
      <w:r w:rsidRPr="009A03A5">
        <w:rPr>
          <w:rFonts w:asciiTheme="majorHAnsi" w:hAnsiTheme="majorHAnsi" w:cstheme="majorHAnsi"/>
          <w:vanish/>
          <w:szCs w:val="22"/>
        </w:rPr>
        <w:t>,”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calling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out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sick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en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masse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to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protest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the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charges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against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Rolfe.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Such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walkouts constitute</w:t>
      </w:r>
      <w:r w:rsidRPr="009A03A5">
        <w:rPr>
          <w:rFonts w:asciiTheme="majorHAnsi" w:hAnsiTheme="majorHAnsi" w:cstheme="majorHAnsi"/>
          <w:vanish/>
          <w:sz w:val="12"/>
          <w:szCs w:val="22"/>
        </w:rPr>
        <w:t>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effect,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illegal strikes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Fonts w:asciiTheme="majorHAnsi" w:hAnsiTheme="majorHAnsi" w:cstheme="majorHAnsi"/>
          <w:sz w:val="12"/>
          <w:szCs w:val="22"/>
          <w:highlight w:val="yellow"/>
        </w:rPr>
        <w:t xml:space="preserve">—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laws in all 50 states prohibit police strikes.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Yet,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there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nothing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new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about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the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blue flu</w:t>
      </w:r>
      <w:r w:rsidRPr="009A03A5">
        <w:rPr>
          <w:rFonts w:asciiTheme="majorHAnsi" w:hAnsiTheme="majorHAnsi" w:cstheme="majorHAnsi"/>
          <w:vanish/>
          <w:sz w:val="12"/>
          <w:szCs w:val="22"/>
        </w:rPr>
        <w:t>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Style w:val="Emphasis"/>
          <w:highlight w:val="yellow"/>
        </w:rPr>
        <w:t>is a strategy</w:t>
      </w:r>
      <w:r w:rsidRPr="00BD381E">
        <w:rPr>
          <w:rStyle w:val="Emphasis"/>
        </w:rPr>
        <w:t xml:space="preserve"> </w:t>
      </w:r>
      <w:r w:rsidRPr="009A03A5">
        <w:rPr>
          <w:rStyle w:val="Emphasis"/>
          <w:vanish/>
          <w:u w:val="none"/>
        </w:rPr>
        <w:t>long</w:t>
      </w:r>
      <w:r w:rsidRPr="00BD381E">
        <w:rPr>
          <w:rStyle w:val="Emphasis"/>
        </w:rPr>
        <w:t xml:space="preserve"> </w:t>
      </w:r>
      <w:r w:rsidRPr="00BD381E">
        <w:rPr>
          <w:rStyle w:val="Emphasis"/>
          <w:highlight w:val="yellow"/>
        </w:rPr>
        <w:t>employed by police unions</w:t>
      </w:r>
      <w:r w:rsidRPr="00BD381E">
        <w:rPr>
          <w:rStyle w:val="Emphasis"/>
        </w:rPr>
        <w:t xml:space="preserve"> </w:t>
      </w:r>
      <w:r w:rsidRPr="009A03A5">
        <w:rPr>
          <w:rStyle w:val="Emphasis"/>
          <w:vanish/>
          <w:u w:val="none"/>
        </w:rPr>
        <w:t>and</w:t>
      </w:r>
      <w:r w:rsidRPr="00BD381E">
        <w:rPr>
          <w:rStyle w:val="Emphasis"/>
          <w:u w:val="none"/>
        </w:rPr>
        <w:t xml:space="preserve"> </w:t>
      </w:r>
      <w:r w:rsidRPr="009A03A5">
        <w:rPr>
          <w:rStyle w:val="Emphasis"/>
          <w:vanish/>
          <w:u w:val="none"/>
        </w:rPr>
        <w:t>rank-and-file</w:t>
      </w:r>
      <w:r w:rsidRPr="00BD381E">
        <w:rPr>
          <w:rStyle w:val="Emphasis"/>
          <w:u w:val="none"/>
        </w:rPr>
        <w:t xml:space="preserve"> </w:t>
      </w:r>
      <w:r w:rsidRPr="009A03A5">
        <w:rPr>
          <w:rStyle w:val="Emphasis"/>
          <w:vanish/>
          <w:u w:val="none"/>
        </w:rPr>
        <w:t>officer</w:t>
      </w:r>
      <w:r w:rsidRPr="009A03A5">
        <w:rPr>
          <w:rFonts w:asciiTheme="majorHAnsi" w:hAnsiTheme="majorHAnsi" w:cstheme="majorHAnsi"/>
          <w:vanish/>
          <w:sz w:val="12"/>
          <w:szCs w:val="22"/>
        </w:rPr>
        <w:t>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during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contract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negotiations,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disputes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over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reforms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and,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like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Atlanta,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response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disciplinary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action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against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individual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officers.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intent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is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dramatize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police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disputes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with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municipal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government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and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rally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citizenry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their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side.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But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result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of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such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protests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matter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deeply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we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consider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police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reform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today.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Historically,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blue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flu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strikes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have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helped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expand police power</w:t>
      </w:r>
      <w:r w:rsidRPr="009A03A5">
        <w:rPr>
          <w:rFonts w:asciiTheme="majorHAnsi" w:hAnsiTheme="majorHAnsi" w:cstheme="majorHAnsi"/>
          <w:vanish/>
          <w:sz w:val="12"/>
          <w:szCs w:val="22"/>
        </w:rPr>
        <w:t>,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ultimately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limiting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the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ability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of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city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governments to reform, constrain or conduct oversight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over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the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police.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They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allow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the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police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2"/>
          <w:szCs w:val="22"/>
        </w:rPr>
        <w:t>to</w:t>
      </w:r>
      <w:r w:rsidRPr="00BD381E">
        <w:rPr>
          <w:rFonts w:asciiTheme="majorHAnsi" w:hAnsiTheme="majorHAnsi" w:cstheme="majorHAnsi"/>
          <w:sz w:val="12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leverage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public fear of crime to extract concessions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from</w:t>
      </w:r>
      <w:r w:rsidRPr="00BD381E">
        <w:rPr>
          <w:rFonts w:asciiTheme="majorHAnsi" w:hAnsiTheme="majorHAnsi" w:cstheme="majorHAnsi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Cs w:val="22"/>
        </w:rPr>
        <w:t>municipalities.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</w:p>
    <w:p w14:paraId="15900CFE" w14:textId="77777777" w:rsidR="00071BEE" w:rsidRPr="00BD381E" w:rsidRDefault="00071BEE" w:rsidP="00071BEE"/>
    <w:p w14:paraId="524F1DBA" w14:textId="77777777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>Police unions use collective bargaining to reinforce systems of racism and violence. Clark ‘19</w:t>
      </w:r>
    </w:p>
    <w:p w14:paraId="40343DEA" w14:textId="77777777" w:rsidR="00071BEE" w:rsidRPr="00BD381E" w:rsidRDefault="00071BEE" w:rsidP="00071BEE">
      <w:pPr>
        <w:rPr>
          <w:rFonts w:asciiTheme="majorHAnsi" w:hAnsiTheme="majorHAnsi" w:cstheme="majorHAnsi"/>
        </w:rPr>
      </w:pPr>
      <w:r w:rsidRPr="009A03A5">
        <w:rPr>
          <w:rFonts w:asciiTheme="majorHAnsi" w:hAnsiTheme="majorHAnsi" w:cstheme="majorHAnsi"/>
          <w:vanish/>
        </w:rPr>
        <w:t>Paul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F.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Clark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[School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Director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and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Professor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of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Labor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and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Employment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Relations,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Penn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State],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10-10-2019,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"Why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police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unions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are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not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part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of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the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American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labor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movement,"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Conversation,</w:t>
      </w:r>
      <w:r w:rsidRPr="00BD381E">
        <w:rPr>
          <w:rFonts w:asciiTheme="majorHAnsi" w:hAnsiTheme="majorHAnsi" w:cstheme="majorHAnsi"/>
        </w:rPr>
        <w:t xml:space="preserve"> </w:t>
      </w:r>
      <w:hyperlink r:id="rId10" w:history="1">
        <w:r w:rsidRPr="009A03A5">
          <w:rPr>
            <w:rStyle w:val="Hyperlink"/>
            <w:rFonts w:asciiTheme="majorHAnsi" w:hAnsiTheme="majorHAnsi" w:cstheme="majorHAnsi"/>
            <w:vanish/>
          </w:rPr>
          <w:t>https://theconversation.com/why-police-unions-are-not-part-of-the-american-labor-movement-142538</w:t>
        </w:r>
        <w:r w:rsidRPr="00BD381E">
          <w:rPr>
            <w:rStyle w:val="Hyperlink"/>
            <w:rFonts w:asciiTheme="majorHAnsi" w:hAnsiTheme="majorHAnsi" w:cstheme="majorHAnsi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</w:rPr>
          <w:t>//accessed</w:t>
        </w:r>
        <w:r w:rsidRPr="00BD381E">
          <w:rPr>
            <w:rStyle w:val="Hyperlink"/>
            <w:rFonts w:asciiTheme="majorHAnsi" w:hAnsiTheme="majorHAnsi" w:cstheme="majorHAnsi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</w:rPr>
          <w:t>10/20/2021</w:t>
        </w:r>
      </w:hyperlink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//marlborough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jh</w:t>
      </w:r>
    </w:p>
    <w:p w14:paraId="2F380F94" w14:textId="2C8B7FA3" w:rsidR="00071BEE" w:rsidRPr="00BD381E" w:rsidRDefault="00071BEE" w:rsidP="00071BEE">
      <w:pPr>
        <w:rPr>
          <w:rStyle w:val="Emphasis"/>
          <w:rFonts w:asciiTheme="majorHAnsi" w:hAnsiTheme="majorHAnsi" w:cstheme="majorHAnsi"/>
          <w:sz w:val="14"/>
          <w:u w:val="none"/>
        </w:rPr>
      </w:pP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wake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George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Floyd’s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death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hands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Minneapolis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officer,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news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reports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suggested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that</w:t>
      </w:r>
      <w:r w:rsidRPr="009A03A5">
        <w:rPr>
          <w:rStyle w:val="Emphasis"/>
          <w:rFonts w:asciiTheme="majorHAnsi" w:hAnsiTheme="majorHAnsi" w:cstheme="majorHAnsi"/>
          <w:vanish/>
        </w:rPr>
        <w:t> </w:t>
      </w:r>
      <w:hyperlink r:id="rId11" w:history="1">
        <w:r w:rsidRPr="00BD381E">
          <w:rPr>
            <w:rStyle w:val="Emphasis"/>
            <w:rFonts w:asciiTheme="majorHAnsi" w:hAnsiTheme="majorHAnsi" w:cstheme="majorHAnsi"/>
            <w:highlight w:val="yellow"/>
          </w:rPr>
          <w:t xml:space="preserve">police unions bear </w:t>
        </w:r>
        <w:r w:rsidRPr="009A03A5">
          <w:rPr>
            <w:rStyle w:val="Emphasis"/>
            <w:rFonts w:asciiTheme="majorHAnsi" w:hAnsiTheme="majorHAnsi" w:cstheme="majorHAnsi"/>
            <w:vanish/>
          </w:rPr>
          <w:t>some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of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the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BD381E">
          <w:rPr>
            <w:rStyle w:val="Emphasis"/>
            <w:rFonts w:asciiTheme="majorHAnsi" w:hAnsiTheme="majorHAnsi" w:cstheme="majorHAnsi"/>
            <w:highlight w:val="yellow"/>
          </w:rPr>
          <w:t>responsibility</w:t>
        </w:r>
      </w:hyperlink>
      <w:r w:rsidRPr="00BD381E">
        <w:rPr>
          <w:rStyle w:val="Emphasis"/>
          <w:rFonts w:asciiTheme="majorHAnsi" w:hAnsiTheme="majorHAnsi" w:cstheme="majorHAnsi"/>
          <w:highlight w:val="yellow"/>
        </w:rPr>
        <w:t> for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</w:t>
      </w:r>
      <w:r w:rsidRPr="009A03A5">
        <w:rPr>
          <w:rStyle w:val="Emphasis"/>
          <w:rFonts w:asciiTheme="majorHAnsi" w:hAnsiTheme="majorHAnsi" w:cstheme="majorHAnsi"/>
          <w:vanish/>
        </w:rPr>
        <w:t> </w:t>
      </w:r>
      <w:hyperlink r:id="rId12" w:history="1">
        <w:r w:rsidRPr="00BD381E">
          <w:rPr>
            <w:rStyle w:val="Emphasis"/>
            <w:rFonts w:asciiTheme="majorHAnsi" w:hAnsiTheme="majorHAnsi" w:cstheme="majorHAnsi"/>
            <w:highlight w:val="yellow"/>
          </w:rPr>
          <w:t>violence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perp</w:t>
        </w:r>
        <w:r w:rsidRPr="009A03A5">
          <w:rPr>
            <w:rStyle w:val="Emphasis"/>
            <w:rFonts w:asciiTheme="majorHAnsi" w:hAnsiTheme="majorHAnsi" w:cstheme="majorHAnsi"/>
            <w:vanish/>
          </w:rPr>
          <w:t>e</w:t>
        </w:r>
        <w:r w:rsidRPr="009A03A5">
          <w:rPr>
            <w:rStyle w:val="Emphasis"/>
            <w:rFonts w:asciiTheme="majorHAnsi" w:hAnsiTheme="majorHAnsi" w:cstheme="majorHAnsi"/>
            <w:vanish/>
          </w:rPr>
          <w:t>tra</w:t>
        </w:r>
        <w:r w:rsidRPr="009A03A5">
          <w:rPr>
            <w:rStyle w:val="Emphasis"/>
            <w:rFonts w:asciiTheme="majorHAnsi" w:hAnsiTheme="majorHAnsi" w:cstheme="majorHAnsi"/>
            <w:vanish/>
          </w:rPr>
          <w:t>t</w:t>
        </w:r>
        <w:r w:rsidRPr="009A03A5">
          <w:rPr>
            <w:rStyle w:val="Emphasis"/>
            <w:rFonts w:asciiTheme="majorHAnsi" w:hAnsiTheme="majorHAnsi" w:cstheme="majorHAnsi"/>
            <w:vanish/>
          </w:rPr>
          <w:t>ed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BD381E">
          <w:rPr>
            <w:rStyle w:val="Emphasis"/>
            <w:rFonts w:asciiTheme="majorHAnsi" w:hAnsiTheme="majorHAnsi" w:cstheme="majorHAnsi"/>
            <w:highlight w:val="yellow"/>
          </w:rPr>
          <w:t>against African Americans</w:t>
        </w:r>
      </w:hyperlink>
      <w:r w:rsidRPr="009A03A5">
        <w:rPr>
          <w:rStyle w:val="Emphasis"/>
          <w:rFonts w:asciiTheme="majorHAnsi" w:hAnsiTheme="majorHAnsi" w:cstheme="majorHAnsi"/>
          <w:vanish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¶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Critics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have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assailed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these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unions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for</w:t>
      </w:r>
      <w:r w:rsidRPr="009A03A5">
        <w:rPr>
          <w:rStyle w:val="Emphasis"/>
          <w:rFonts w:asciiTheme="majorHAnsi" w:hAnsiTheme="majorHAnsi" w:cstheme="majorHAnsi"/>
          <w:vanish/>
        </w:rPr>
        <w:t> </w:t>
      </w:r>
      <w:hyperlink r:id="rId13" w:history="1">
        <w:r w:rsidRPr="00BD381E">
          <w:rPr>
            <w:rStyle w:val="Emphasis"/>
            <w:rFonts w:asciiTheme="majorHAnsi" w:hAnsiTheme="majorHAnsi" w:cstheme="majorHAnsi"/>
            <w:highlight w:val="yellow"/>
          </w:rPr>
          <w:t>protect</w:t>
        </w:r>
        <w:r w:rsidRPr="009A03A5">
          <w:rPr>
            <w:rStyle w:val="Emphasis"/>
            <w:rFonts w:asciiTheme="majorHAnsi" w:hAnsiTheme="majorHAnsi" w:cstheme="majorHAnsi"/>
            <w:vanish/>
          </w:rPr>
          <w:t>ing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BD381E">
          <w:rPr>
            <w:rStyle w:val="Emphasis"/>
            <w:rFonts w:asciiTheme="majorHAnsi" w:hAnsiTheme="majorHAnsi" w:cstheme="majorHAnsi"/>
            <w:highlight w:val="yellow"/>
          </w:rPr>
          <w:t>officers who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have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BD381E">
          <w:rPr>
            <w:rStyle w:val="Emphasis"/>
            <w:rFonts w:asciiTheme="majorHAnsi" w:hAnsiTheme="majorHAnsi" w:cstheme="majorHAnsi"/>
            <w:highlight w:val="yellow"/>
          </w:rPr>
          <w:t>abuse</w:t>
        </w:r>
        <w:r w:rsidRPr="009A03A5">
          <w:rPr>
            <w:rStyle w:val="Emphasis"/>
            <w:rFonts w:asciiTheme="majorHAnsi" w:hAnsiTheme="majorHAnsi" w:cstheme="majorHAnsi"/>
            <w:vanish/>
          </w:rPr>
          <w:t>d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their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BD381E">
          <w:rPr>
            <w:rStyle w:val="Emphasis"/>
            <w:rFonts w:asciiTheme="majorHAnsi" w:hAnsiTheme="majorHAnsi" w:cstheme="majorHAnsi"/>
            <w:highlight w:val="yellow"/>
          </w:rPr>
          <w:t>authority</w:t>
        </w:r>
      </w:hyperlink>
      <w:r w:rsidRPr="009A03A5">
        <w:rPr>
          <w:rStyle w:val="Emphasis"/>
          <w:rFonts w:asciiTheme="majorHAnsi" w:hAnsiTheme="majorHAnsi" w:cstheme="majorHAnsi"/>
          <w:vanish/>
        </w:rPr>
        <w:t>.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Derek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Chauvin,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former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officer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facing </w:t>
      </w:r>
      <w:hyperlink r:id="rId14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second-degree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murder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charges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for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Floyd’s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death</w:t>
        </w:r>
      </w:hyperlink>
      <w:r w:rsidRPr="009A03A5">
        <w:rPr>
          <w:rFonts w:asciiTheme="majorHAnsi" w:hAnsiTheme="majorHAnsi" w:cstheme="majorHAnsi"/>
          <w:vanish/>
          <w:sz w:val="14"/>
        </w:rPr>
        <w:t>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nearly </w:t>
      </w:r>
      <w:hyperlink r:id="rId15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20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complaints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filed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against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him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during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his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career</w:t>
        </w:r>
      </w:hyperlink>
      <w:r w:rsidRPr="009A03A5">
        <w:rPr>
          <w:rFonts w:asciiTheme="majorHAnsi" w:hAnsiTheme="majorHAnsi" w:cstheme="majorHAnsi"/>
          <w:vanish/>
          <w:sz w:val="14"/>
        </w:rPr>
        <w:t> but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only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received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two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letters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reprimand.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¶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Many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people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who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support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labor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unions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in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principle,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who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view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them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countervailing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force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against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power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of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employers,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have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only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recently</w:t>
      </w:r>
      <w:r w:rsidRPr="009A03A5">
        <w:rPr>
          <w:vanish/>
          <w:sz w:val="14"/>
        </w:rPr>
        <w:t> </w:t>
      </w:r>
      <w:hyperlink r:id="rId16" w:history="1">
        <w:r w:rsidRPr="009A03A5">
          <w:rPr>
            <w:rStyle w:val="Emphasis"/>
            <w:rFonts w:asciiTheme="majorHAnsi" w:hAnsiTheme="majorHAnsi" w:cstheme="majorHAnsi"/>
            <w:vanish/>
          </w:rPr>
          <w:t>come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to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view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BD381E">
          <w:rPr>
            <w:rStyle w:val="Emphasis"/>
            <w:rFonts w:asciiTheme="majorHAnsi" w:hAnsiTheme="majorHAnsi" w:cstheme="majorHAnsi"/>
            <w:highlight w:val="yellow"/>
          </w:rPr>
          <w:t>police unions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as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problematic</w:t>
        </w:r>
      </w:hyperlink>
      <w:r w:rsidRPr="009A03A5">
        <w:rPr>
          <w:rStyle w:val="Emphasis"/>
          <w:rFonts w:asciiTheme="majorHAnsi" w:hAnsiTheme="majorHAnsi" w:cstheme="majorHAnsi"/>
          <w:vanish/>
        </w:rPr>
        <w:t> –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</w:rPr>
        <w:t>as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</w:rPr>
        <w:t>entities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</w:rPr>
        <w:t>that </w:t>
      </w:r>
      <w:hyperlink r:id="rId17" w:history="1">
        <w:r w:rsidRPr="00BD381E">
          <w:rPr>
            <w:rStyle w:val="Emphasis"/>
            <w:rFonts w:asciiTheme="majorHAnsi" w:hAnsiTheme="majorHAnsi" w:cstheme="majorHAnsi"/>
            <w:highlight w:val="yellow"/>
          </w:rPr>
          <w:t>perpetuate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a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culture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</w:rPr>
          <w:t>of</w:t>
        </w:r>
        <w:r w:rsidRPr="00BD381E">
          <w:rPr>
            <w:rStyle w:val="Emphasis"/>
            <w:rFonts w:asciiTheme="majorHAnsi" w:hAnsiTheme="majorHAnsi" w:cstheme="majorHAnsi"/>
          </w:rPr>
          <w:t xml:space="preserve"> </w:t>
        </w:r>
        <w:r w:rsidRPr="00BD381E">
          <w:rPr>
            <w:rStyle w:val="Emphasis"/>
            <w:rFonts w:asciiTheme="majorHAnsi" w:hAnsiTheme="majorHAnsi" w:cstheme="majorHAnsi"/>
            <w:highlight w:val="yellow"/>
          </w:rPr>
          <w:t>racism and violence</w:t>
        </w:r>
      </w:hyperlink>
      <w:r w:rsidRPr="009A03A5">
        <w:rPr>
          <w:rStyle w:val="Emphasis"/>
          <w:rFonts w:asciiTheme="majorHAnsi" w:hAnsiTheme="majorHAnsi" w:cstheme="majorHAnsi"/>
          <w:vanish/>
        </w:rPr>
        <w:t>.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But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sentiment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reverberates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through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history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U.S.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labor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movement.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 </w:t>
      </w:r>
      <w:hyperlink r:id="rId18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labor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scholar</w:t>
        </w:r>
      </w:hyperlink>
      <w:r w:rsidRPr="009A03A5">
        <w:rPr>
          <w:rFonts w:asciiTheme="majorHAnsi" w:hAnsiTheme="majorHAnsi" w:cstheme="majorHAnsi"/>
          <w:vanish/>
          <w:sz w:val="14"/>
        </w:rPr>
        <w:t> who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has </w:t>
      </w:r>
      <w:hyperlink r:id="rId19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written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about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unions</w:t>
        </w:r>
      </w:hyperlink>
      <w:r w:rsidRPr="009A03A5">
        <w:rPr>
          <w:rFonts w:asciiTheme="majorHAnsi" w:hAnsiTheme="majorHAnsi" w:cstheme="majorHAnsi"/>
          <w:vanish/>
          <w:sz w:val="14"/>
        </w:rPr>
        <w:t> for </w:t>
      </w:r>
      <w:hyperlink r:id="rId20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decades</w:t>
        </w:r>
      </w:hyperlink>
      <w:r w:rsidRPr="009A03A5">
        <w:rPr>
          <w:rFonts w:asciiTheme="majorHAnsi" w:hAnsiTheme="majorHAnsi" w:cstheme="majorHAnsi"/>
          <w:vanish/>
          <w:sz w:val="14"/>
        </w:rPr>
        <w:t>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think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viewpoint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can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explained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fact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police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unions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differ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fundamentally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from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almost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all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trade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unions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in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America</w:t>
      </w:r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b/>
          <w:iCs/>
          <w:u w:val="single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u w:val="singl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Foot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soldiers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status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quo</w:t>
      </w:r>
      <w:r w:rsidRPr="00BD381E">
        <w:rPr>
          <w:rFonts w:asciiTheme="majorHAnsi" w:hAnsiTheme="majorHAnsi" w:cstheme="majorHAnsi"/>
          <w:b/>
          <w:iCs/>
          <w:u w:val="single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u w:val="singl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For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many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veterans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labor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movement, </w:t>
      </w:r>
      <w:hyperlink r:id="rId21" w:history="1">
        <w:r w:rsidRPr="00BD381E">
          <w:rPr>
            <w:rStyle w:val="Emphasis"/>
            <w:rFonts w:asciiTheme="majorHAnsi" w:hAnsiTheme="majorHAnsi" w:cstheme="majorHAnsi"/>
            <w:highlight w:val="yellow"/>
          </w:rPr>
          <w:t>police have been on the wrong side</w:t>
        </w:r>
      </w:hyperlink>
      <w:r w:rsidRPr="00BD381E">
        <w:rPr>
          <w:rStyle w:val="Emphasis"/>
          <w:rFonts w:asciiTheme="majorHAnsi" w:hAnsiTheme="majorHAnsi" w:cstheme="majorHAnsi"/>
          <w:highlight w:val="yellow"/>
        </w:rPr>
        <w:t> of the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</w:rPr>
        <w:t>centuries-old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struggle between workers and employers</w:t>
      </w:r>
      <w:r w:rsidRPr="009A03A5">
        <w:rPr>
          <w:rStyle w:val="Emphasis"/>
          <w:rFonts w:asciiTheme="majorHAnsi" w:hAnsiTheme="majorHAnsi" w:cstheme="majorHAnsi"/>
          <w:vanish/>
        </w:rPr>
        <w:t>.</w:t>
      </w:r>
      <w:r w:rsidRPr="009A03A5">
        <w:rPr>
          <w:rFonts w:asciiTheme="majorHAnsi" w:hAnsiTheme="majorHAnsi" w:cstheme="majorHAnsi"/>
          <w:vanish/>
          <w:sz w:val="14"/>
        </w:rPr>
        <w:t> </w:t>
      </w:r>
      <w:hyperlink r:id="rId22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Rather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than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side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with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other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members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of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the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working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class</w:t>
        </w:r>
      </w:hyperlink>
      <w:r w:rsidRPr="009A03A5">
        <w:rPr>
          <w:rFonts w:asciiTheme="majorHAnsi" w:hAnsiTheme="majorHAnsi" w:cstheme="majorHAnsi"/>
          <w:vanish/>
          <w:sz w:val="14"/>
        </w:rPr>
        <w:t>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used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their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legal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authority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protect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businesses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private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property,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enforcing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laws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viewed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many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anti-union.</w:t>
      </w:r>
      <w:r w:rsidRPr="00BD381E">
        <w:rPr>
          <w:rFonts w:asciiTheme="majorHAnsi" w:hAnsiTheme="majorHAnsi" w:cstheme="majorHAnsi"/>
          <w:b/>
          <w:iCs/>
          <w:u w:val="single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u w:val="singl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strain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between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law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enforcement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labor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goes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back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origins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 </w:t>
      </w:r>
      <w:hyperlink r:id="rId23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American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unions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in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the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mid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19th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century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Workers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formed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fight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wage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increases,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reduced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working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hours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humane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working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conditions.</w:t>
      </w:r>
      <w:r w:rsidRPr="00BD381E">
        <w:rPr>
          <w:rFonts w:asciiTheme="majorHAnsi" w:hAnsiTheme="majorHAnsi" w:cstheme="majorHAnsi"/>
          <w:b/>
          <w:iCs/>
          <w:sz w:val="14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sz w:val="14"/>
        </w:rPr>
        <w:t>¶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For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employers,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this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was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an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attack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on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existing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societal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power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structure.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enlisted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government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defender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of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capital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property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rights,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and </w:t>
      </w:r>
      <w:hyperlink r:id="rId24" w:history="1"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police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officers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were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the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foot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soldiers</w:t>
        </w:r>
      </w:hyperlink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 who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defended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status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quo.</w:t>
      </w:r>
      <w:r w:rsidRPr="00BD381E">
        <w:rPr>
          <w:rFonts w:asciiTheme="majorHAnsi" w:hAnsiTheme="majorHAnsi" w:cstheme="majorHAnsi"/>
          <w:b/>
          <w:iCs/>
          <w:sz w:val="14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sz w:val="14"/>
        </w:rPr>
        <w:t>¶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When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workers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managed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form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unions,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companies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called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local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disperse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union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gatherings,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marches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picket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lines,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using </w:t>
      </w:r>
      <w:hyperlink r:id="rId25" w:history="1"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violence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and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mass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arrests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to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break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the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will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of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strikers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b/>
          <w:iCs/>
          <w:sz w:val="14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sz w:val="14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narrow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focus</w:t>
      </w:r>
      <w:r w:rsidRPr="00BD381E">
        <w:rPr>
          <w:rFonts w:asciiTheme="majorHAnsi" w:hAnsiTheme="majorHAnsi" w:cstheme="majorHAnsi"/>
          <w:b/>
          <w:iCs/>
          <w:u w:val="single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u w:val="single"/>
        </w:rPr>
        <w:t>¶</w:t>
      </w:r>
      <w:r w:rsidRPr="00BD381E">
        <w:rPr>
          <w:rStyle w:val="Emphasis"/>
          <w:rFonts w:asciiTheme="majorHAnsi" w:hAnsiTheme="majorHAnsi" w:cstheme="majorHAnsi"/>
          <w:highlight w:val="yellow"/>
        </w:rPr>
        <w:t>Police work is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fundamentally conservative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act</w:t>
      </w:r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officers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tend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politically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conservative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Republican.</w:t>
      </w:r>
      <w:r w:rsidRPr="00BD381E">
        <w:rPr>
          <w:rFonts w:asciiTheme="majorHAnsi" w:hAnsiTheme="majorHAnsi" w:cstheme="majorHAnsi"/>
          <w:b/>
          <w:iCs/>
          <w:u w:val="single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u w:val="singl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 </w:t>
      </w:r>
      <w:hyperlink r:id="rId26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conducted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in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September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2016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by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POLICE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Magazine</w:t>
        </w:r>
      </w:hyperlink>
      <w:r w:rsidRPr="009A03A5">
        <w:rPr>
          <w:rFonts w:asciiTheme="majorHAnsi" w:hAnsiTheme="majorHAnsi" w:cstheme="majorHAnsi"/>
          <w:vanish/>
          <w:sz w:val="14"/>
        </w:rPr>
        <w:t> found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84%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officers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intended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vote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Donald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Trump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November.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law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enforcement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like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Fraternal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Order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International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Associations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National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Border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Patrol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Council </w:t>
      </w:r>
      <w:hyperlink r:id="rId27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all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endorsed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Trump’s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candidacy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in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2016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b/>
          <w:iCs/>
          <w:u w:val="single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u w:val="singl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This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contrasts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sharply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with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39%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share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all </w:t>
      </w:r>
      <w:hyperlink r:id="rId28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union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voters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who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voted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for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Trump</w:t>
        </w:r>
      </w:hyperlink>
      <w:r w:rsidRPr="009A03A5">
        <w:rPr>
          <w:rFonts w:asciiTheme="majorHAnsi" w:hAnsiTheme="majorHAnsi" w:cstheme="majorHAnsi"/>
          <w:vanish/>
          <w:sz w:val="14"/>
        </w:rPr>
        <w:t> 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fact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every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other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which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made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 </w:t>
      </w:r>
      <w:hyperlink r:id="rId29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endorsement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supported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Hillary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Clinton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b/>
          <w:iCs/>
          <w:u w:val="single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u w:val="single"/>
        </w:rPr>
        <w:t>¶</w:t>
      </w:r>
      <w:r w:rsidRPr="00BD381E">
        <w:rPr>
          <w:rStyle w:val="StyleUnderline"/>
          <w:rFonts w:asciiTheme="majorHAnsi" w:hAnsiTheme="majorHAnsi" w:cstheme="majorHAnsi"/>
          <w:highlight w:val="yellow"/>
        </w:rPr>
        <w:t>Exclusively protecting the interests of their members, without consideration for other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worke</w:t>
      </w:r>
      <w:r w:rsidRPr="009A03A5">
        <w:rPr>
          <w:rStyle w:val="StyleUnderline"/>
          <w:rFonts w:asciiTheme="majorHAnsi" w:hAnsiTheme="majorHAnsi" w:cstheme="majorHAnsi"/>
          <w:vanish/>
        </w:rPr>
        <w:t>r</w:t>
      </w:r>
      <w:r w:rsidRPr="00BD381E">
        <w:rPr>
          <w:rStyle w:val="StyleUnderline"/>
          <w:rFonts w:asciiTheme="majorHAnsi" w:hAnsiTheme="majorHAnsi" w:cstheme="majorHAnsi"/>
          <w:highlight w:val="yellow"/>
        </w:rPr>
        <w:t>s</w:t>
      </w:r>
      <w:r w:rsidRPr="009A03A5">
        <w:rPr>
          <w:rStyle w:val="StyleUnderline"/>
          <w:rFonts w:asciiTheme="majorHAnsi" w:hAnsiTheme="majorHAnsi" w:cstheme="majorHAnsi"/>
          <w:vanish/>
        </w:rPr>
        <w:t>,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also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BD381E">
        <w:rPr>
          <w:rStyle w:val="StyleUnderline"/>
          <w:rFonts w:asciiTheme="majorHAnsi" w:hAnsiTheme="majorHAnsi" w:cstheme="majorHAnsi"/>
          <w:highlight w:val="yellow"/>
        </w:rPr>
        <w:t>sets police unions apart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from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other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labor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group</w:t>
      </w:r>
      <w:r w:rsidRPr="009A03A5">
        <w:rPr>
          <w:rFonts w:asciiTheme="majorHAnsi" w:hAnsiTheme="majorHAnsi" w:cstheme="majorHAnsi"/>
          <w:vanish/>
          <w:sz w:val="14"/>
        </w:rPr>
        <w:t>s.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Yes,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first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priority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fight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their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members,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but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most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BD381E">
        <w:rPr>
          <w:rStyle w:val="StyleUnderline"/>
          <w:rFonts w:asciiTheme="majorHAnsi" w:hAnsiTheme="majorHAnsi" w:cstheme="majorHAnsi"/>
          <w:highlight w:val="yellow"/>
        </w:rPr>
        <w:t>other unions see that fight in the context of a </w:t>
      </w:r>
      <w:hyperlink r:id="rId30" w:history="1">
        <w:r w:rsidRPr="00BD381E">
          <w:rPr>
            <w:rStyle w:val="StyleUnderline"/>
            <w:rFonts w:asciiTheme="majorHAnsi" w:hAnsiTheme="majorHAnsi" w:cstheme="majorHAnsi"/>
            <w:highlight w:val="yellow"/>
          </w:rPr>
          <w:t xml:space="preserve">larger movement </w:t>
        </w:r>
        <w:r w:rsidRPr="00BD381E">
          <w:rPr>
            <w:rStyle w:val="StyleUnderline"/>
            <w:rFonts w:asciiTheme="majorHAnsi" w:hAnsiTheme="majorHAnsi" w:cstheme="majorHAnsi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</w:rPr>
          <w:t>that</w:t>
        </w:r>
        <w:r w:rsidRPr="00BD381E">
          <w:rPr>
            <w:rStyle w:val="StyleUnderline"/>
            <w:rFonts w:asciiTheme="majorHAnsi" w:hAnsiTheme="majorHAnsi" w:cstheme="majorHAnsi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</w:rPr>
          <w:t>f</w:t>
        </w:r>
        <w:r w:rsidRPr="009A03A5">
          <w:rPr>
            <w:rStyle w:val="StyleUnderline"/>
            <w:rFonts w:asciiTheme="majorHAnsi" w:hAnsiTheme="majorHAnsi" w:cstheme="majorHAnsi"/>
            <w:vanish/>
          </w:rPr>
          <w:t>i</w:t>
        </w:r>
        <w:r w:rsidRPr="009A03A5">
          <w:rPr>
            <w:rStyle w:val="StyleUnderline"/>
            <w:rFonts w:asciiTheme="majorHAnsi" w:hAnsiTheme="majorHAnsi" w:cstheme="majorHAnsi"/>
            <w:vanish/>
          </w:rPr>
          <w:t>ghts</w:t>
        </w:r>
        <w:r w:rsidRPr="00BD381E">
          <w:rPr>
            <w:rStyle w:val="StyleUnderline"/>
            <w:rFonts w:asciiTheme="majorHAnsi" w:hAnsiTheme="majorHAnsi" w:cstheme="majorHAnsi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</w:rPr>
          <w:t>for</w:t>
        </w:r>
        <w:r w:rsidRPr="00BD381E">
          <w:rPr>
            <w:rStyle w:val="StyleUnderline"/>
            <w:rFonts w:asciiTheme="majorHAnsi" w:hAnsiTheme="majorHAnsi" w:cstheme="majorHAnsi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</w:rPr>
          <w:t>all</w:t>
        </w:r>
        <w:r w:rsidRPr="00BD381E">
          <w:rPr>
            <w:rStyle w:val="StyleUnderline"/>
            <w:rFonts w:asciiTheme="majorHAnsi" w:hAnsiTheme="majorHAnsi" w:cstheme="majorHAnsi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</w:rPr>
          <w:t>workers</w:t>
        </w:r>
      </w:hyperlink>
      <w:r w:rsidRPr="009A03A5">
        <w:rPr>
          <w:rStyle w:val="StyleUnderline"/>
          <w:rFonts w:asciiTheme="majorHAnsi" w:hAnsiTheme="majorHAnsi" w:cstheme="majorHAnsi"/>
          <w:vanish/>
        </w:rPr>
        <w:t>.</w:t>
      </w:r>
      <w:r w:rsidRPr="00BD381E">
        <w:rPr>
          <w:rStyle w:val="StyleUnderline"/>
          <w:rFonts w:asciiTheme="majorHAnsi" w:hAnsiTheme="majorHAnsi" w:cstheme="majorHAnsi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not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see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themselves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as </w:t>
      </w:r>
      <w:hyperlink r:id="rId31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part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of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this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movement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With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one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exception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–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 </w:t>
      </w:r>
      <w:hyperlink r:id="rId32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International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Union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of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Police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Associations</w:t>
        </w:r>
      </w:hyperlink>
      <w:r w:rsidRPr="009A03A5">
        <w:rPr>
          <w:rFonts w:asciiTheme="majorHAnsi" w:hAnsiTheme="majorHAnsi" w:cstheme="majorHAnsi"/>
          <w:vanish/>
          <w:sz w:val="14"/>
        </w:rPr>
        <w:t>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which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represents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just </w:t>
      </w:r>
      <w:hyperlink r:id="rId33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2.7%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of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Amer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i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can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police</w:t>
        </w:r>
      </w:hyperlink>
      <w:r w:rsidRPr="009A03A5">
        <w:rPr>
          <w:rFonts w:asciiTheme="majorHAnsi" w:hAnsiTheme="majorHAnsi" w:cstheme="majorHAnsi"/>
          <w:vanish/>
          <w:sz w:val="14"/>
        </w:rPr>
        <w:t> –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law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enforcement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are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not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affiliated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with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AFL-CIO,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U.S.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labor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body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unites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all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unions.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¶Alternative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justice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system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¶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central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concern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with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police unions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is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that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use collective bargaining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to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negotiate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contracts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that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reduce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transparency and accountability</w:t>
      </w:r>
      <w:r w:rsidRPr="00BD381E">
        <w:rPr>
          <w:rFonts w:asciiTheme="majorHAnsi" w:hAnsiTheme="majorHAnsi" w:cstheme="majorHAnsi"/>
          <w:sz w:val="14"/>
          <w:highlight w:val="yellow"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This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allows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officers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who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engage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in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excessive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violence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to </w:t>
      </w:r>
      <w:hyperlink r:id="rId34" w:history="1"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avoid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the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consequences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of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their</w:t>
        </w:r>
        <w:r w:rsidRPr="00BD381E">
          <w:rPr>
            <w:rStyle w:val="Emphasis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Emphasis"/>
            <w:rFonts w:asciiTheme="majorHAnsi" w:hAnsiTheme="majorHAnsi" w:cstheme="majorHAnsi"/>
            <w:vanish/>
            <w:sz w:val="14"/>
            <w:u w:val="none"/>
          </w:rPr>
          <w:t>actions</w:t>
        </w:r>
      </w:hyperlink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 and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remain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job.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way,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some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unions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have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create</w:t>
      </w:r>
      <w:r w:rsidRPr="009A03A5">
        <w:rPr>
          <w:rStyle w:val="Emphasis"/>
          <w:rFonts w:asciiTheme="majorHAnsi" w:hAnsiTheme="majorHAnsi" w:cstheme="majorHAnsi"/>
          <w:vanish/>
        </w:rPr>
        <w:t>d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an </w:t>
      </w:r>
      <w:hyperlink r:id="rId35" w:history="1">
        <w:r w:rsidRPr="00BD381E">
          <w:rPr>
            <w:rStyle w:val="Emphasis"/>
            <w:rFonts w:asciiTheme="majorHAnsi" w:hAnsiTheme="majorHAnsi" w:cstheme="majorHAnsi"/>
            <w:highlight w:val="yellow"/>
          </w:rPr>
          <w:t>alternative justice system</w:t>
        </w:r>
      </w:hyperlink>
      <w:r w:rsidRPr="00BD381E">
        <w:rPr>
          <w:rStyle w:val="Emphasis"/>
          <w:rFonts w:asciiTheme="majorHAnsi" w:hAnsiTheme="majorHAnsi" w:cstheme="majorHAnsi"/>
          <w:highlight w:val="yellow"/>
        </w:rPr>
        <w:t> that prevents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departments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municipalities from disciplining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discharging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 xml:space="preserve">officers who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have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BD381E">
        <w:rPr>
          <w:rStyle w:val="Emphasis"/>
          <w:rFonts w:asciiTheme="majorHAnsi" w:hAnsiTheme="majorHAnsi" w:cstheme="majorHAnsi"/>
          <w:highlight w:val="yellow"/>
        </w:rPr>
        <w:t>commit</w:t>
      </w:r>
      <w:r w:rsidRPr="009A03A5">
        <w:rPr>
          <w:rStyle w:val="Emphasis"/>
          <w:rFonts w:asciiTheme="majorHAnsi" w:hAnsiTheme="majorHAnsi" w:cstheme="majorHAnsi"/>
          <w:vanish/>
        </w:rPr>
        <w:t>t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ed</w:t>
      </w:r>
      <w:r w:rsidRPr="00BD381E">
        <w:rPr>
          <w:rStyle w:val="Emphasis"/>
          <w:rFonts w:asciiTheme="majorHAnsi" w:hAnsiTheme="majorHAnsi" w:cstheme="majorHAnsi"/>
          <w:highlight w:val="yellow"/>
        </w:rPr>
        <w:t xml:space="preserve"> crimes</w:t>
      </w:r>
      <w:r w:rsidRPr="00BD381E">
        <w:rPr>
          <w:rStyle w:val="Emphasis"/>
          <w:rFonts w:asciiTheme="majorHAnsi" w:hAnsiTheme="majorHAnsi" w:cstheme="majorHAnsi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against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people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are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sworn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serve.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Minneapolis,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residents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filed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more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than </w:t>
      </w:r>
      <w:hyperlink r:id="rId36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2,600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misconduct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complaints</w:t>
        </w:r>
      </w:hyperlink>
      <w:r w:rsidRPr="009A03A5">
        <w:rPr>
          <w:rFonts w:asciiTheme="majorHAnsi" w:hAnsiTheme="majorHAnsi" w:cstheme="majorHAnsi"/>
          <w:vanish/>
          <w:sz w:val="14"/>
        </w:rPr>
        <w:t> against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officers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between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2012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2020.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But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only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12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those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grievances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resulted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discipline.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most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significant </w:t>
      </w:r>
      <w:hyperlink r:id="rId37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punishment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any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officer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received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was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40-hour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suspension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b/>
          <w:iCs/>
          <w:sz w:val="14"/>
        </w:rPr>
        <w:t xml:space="preserve"> </w:t>
      </w:r>
      <w:r w:rsidRPr="009A03A5">
        <w:rPr>
          <w:rFonts w:asciiTheme="majorHAnsi" w:hAnsiTheme="majorHAnsi" w:cstheme="majorHAnsi"/>
          <w:b/>
          <w:iCs/>
          <w:vanish/>
          <w:sz w:val="14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Besides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collective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bargaining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,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have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used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political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process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–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including </w:t>
      </w:r>
      <w:hyperlink r:id="rId38" w:history="1"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candidate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endorsements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and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lobbying</w:t>
        </w:r>
      </w:hyperlink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 –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secure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local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state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legislation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that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protects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their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members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quells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efforts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provide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greater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accountability.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¶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officers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are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formidable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political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force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because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represent </w:t>
      </w:r>
      <w:hyperlink r:id="rId39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the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principle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of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law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and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order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Candidates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endorsed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by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unions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can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claim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are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law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order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candidate.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Once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these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candidates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win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office,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unions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have </w:t>
      </w:r>
      <w:hyperlink r:id="rId40" w:history="1"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significant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leverage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to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lobby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for</w:t>
        </w:r>
        <w:r w:rsidRPr="00BD381E">
          <w:rPr>
            <w:rStyle w:val="StyleUnderline"/>
            <w:rFonts w:asciiTheme="majorHAnsi" w:hAnsiTheme="majorHAnsi" w:cstheme="majorHAnsi"/>
            <w:sz w:val="14"/>
            <w:u w:val="none"/>
          </w:rPr>
          <w:t xml:space="preserve"> </w:t>
        </w:r>
        <w:r w:rsidRPr="009A03A5">
          <w:rPr>
            <w:rStyle w:val="StyleUnderline"/>
            <w:rFonts w:asciiTheme="majorHAnsi" w:hAnsiTheme="majorHAnsi" w:cstheme="majorHAnsi"/>
            <w:vanish/>
            <w:sz w:val="14"/>
            <w:u w:val="none"/>
          </w:rPr>
          <w:t>policies</w:t>
        </w:r>
      </w:hyperlink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 they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support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block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those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oppose.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¶Because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power,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critics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claim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unions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don’t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feel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accountable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citizens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serve.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attorney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who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sued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Minneapolis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Department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behalf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Black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resident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who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was </w:t>
      </w:r>
      <w:hyperlink r:id="rId41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severely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beaten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by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police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officers</w:t>
        </w:r>
      </w:hyperlink>
      <w:r w:rsidRPr="009A03A5">
        <w:rPr>
          <w:rFonts w:asciiTheme="majorHAnsi" w:hAnsiTheme="majorHAnsi" w:cstheme="majorHAnsi"/>
          <w:vanish/>
          <w:sz w:val="14"/>
        </w:rPr>
        <w:t> said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convinced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Minneapolis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“officers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think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don’t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have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abide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by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their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own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training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rules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when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dealing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with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StyleUnderline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StyleUnderline"/>
          <w:rFonts w:asciiTheme="majorHAnsi" w:hAnsiTheme="majorHAnsi" w:cstheme="majorHAnsi"/>
          <w:vanish/>
          <w:sz w:val="14"/>
          <w:u w:val="none"/>
        </w:rPr>
        <w:t>public.”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¶George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Floyd’s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death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raised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serious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concerns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about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current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role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our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society.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Several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demanded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International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Associations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be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expelled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from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U.S.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labor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federation.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Other </w:t>
      </w:r>
      <w:hyperlink r:id="rId42" w:history="1"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unions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oppose</w:t>
        </w:r>
        <w:r w:rsidRPr="00BD381E">
          <w:rPr>
            <w:rStyle w:val="Hyperlink"/>
            <w:rFonts w:asciiTheme="majorHAnsi" w:hAnsiTheme="majorHAnsi" w:cstheme="majorHAnsi"/>
            <w:sz w:val="14"/>
          </w:rPr>
          <w:t xml:space="preserve"> </w:t>
        </w:r>
        <w:r w:rsidRPr="009A03A5">
          <w:rPr>
            <w:rStyle w:val="Hyperlink"/>
            <w:rFonts w:asciiTheme="majorHAnsi" w:hAnsiTheme="majorHAnsi" w:cstheme="majorHAnsi"/>
            <w:vanish/>
            <w:sz w:val="14"/>
          </w:rPr>
          <w:t>expulsion</w:t>
        </w:r>
      </w:hyperlink>
      <w:r w:rsidRPr="009A03A5">
        <w:rPr>
          <w:rFonts w:asciiTheme="majorHAnsi" w:hAnsiTheme="majorHAnsi" w:cstheme="majorHAnsi"/>
          <w:vanish/>
          <w:sz w:val="14"/>
        </w:rPr>
        <w:t>.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argue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labor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movement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can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have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greater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impact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police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union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that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is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inside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the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“House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of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Labor.”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¶In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any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Fonts w:asciiTheme="majorHAnsi" w:hAnsiTheme="majorHAnsi" w:cstheme="majorHAnsi"/>
          <w:vanish/>
          <w:sz w:val="14"/>
        </w:rPr>
        <w:t>case,</w:t>
      </w:r>
      <w:r w:rsidRPr="00BD381E">
        <w:rPr>
          <w:rFonts w:asciiTheme="majorHAnsi" w:hAnsiTheme="majorHAnsi" w:cstheme="majorHAnsi"/>
          <w:sz w:val="14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there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is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growing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recognition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that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police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unions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differ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significantly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from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other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unions.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And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there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is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growing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acceptance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that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they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are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not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part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of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larger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American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labor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movement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but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rather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narrowly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focused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group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pursuing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their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own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self-interests,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often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to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detriment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of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the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nation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at</w:t>
      </w:r>
      <w:r w:rsidRPr="00BD381E">
        <w:rPr>
          <w:rStyle w:val="Emphasis"/>
          <w:rFonts w:asciiTheme="majorHAnsi" w:hAnsiTheme="majorHAnsi" w:cstheme="majorHAnsi"/>
          <w:sz w:val="14"/>
          <w:u w:val="none"/>
        </w:rPr>
        <w:t xml:space="preserve"> </w:t>
      </w:r>
      <w:r w:rsidRPr="009A03A5">
        <w:rPr>
          <w:rStyle w:val="Emphasis"/>
          <w:rFonts w:asciiTheme="majorHAnsi" w:hAnsiTheme="majorHAnsi" w:cstheme="majorHAnsi"/>
          <w:vanish/>
          <w:sz w:val="14"/>
          <w:u w:val="none"/>
        </w:rPr>
        <w:t>large.</w:t>
      </w:r>
    </w:p>
    <w:p w14:paraId="14BA64E1" w14:textId="77777777" w:rsidR="00071BEE" w:rsidRPr="00BD381E" w:rsidRDefault="00071BEE" w:rsidP="00071BEE">
      <w:pPr>
        <w:rPr>
          <w:rFonts w:asciiTheme="majorHAnsi" w:hAnsiTheme="majorHAnsi" w:cstheme="majorHAnsi"/>
        </w:rPr>
      </w:pPr>
    </w:p>
    <w:p w14:paraId="4DBCC37C" w14:textId="77777777" w:rsidR="00071BEE" w:rsidRPr="00BD381E" w:rsidRDefault="00071BEE" w:rsidP="00071BEE">
      <w:pPr>
        <w:pStyle w:val="Heading4"/>
        <w:rPr>
          <w:rFonts w:asciiTheme="majorHAnsi" w:hAnsiTheme="majorHAnsi" w:cstheme="majorHAnsi"/>
        </w:rPr>
      </w:pPr>
      <w:r w:rsidRPr="00BD381E">
        <w:rPr>
          <w:rFonts w:asciiTheme="majorHAnsi" w:hAnsiTheme="majorHAnsi" w:cstheme="majorHAnsi"/>
        </w:rPr>
        <w:t>Police backed by unions are more violent than non-unionized police. Ingraham ’20.</w:t>
      </w:r>
    </w:p>
    <w:p w14:paraId="5DA44B47" w14:textId="77777777" w:rsidR="00071BEE" w:rsidRPr="00BD381E" w:rsidRDefault="00071BEE" w:rsidP="00071BEE">
      <w:pPr>
        <w:rPr>
          <w:rFonts w:asciiTheme="majorHAnsi" w:hAnsiTheme="majorHAnsi" w:cstheme="majorHAnsi"/>
        </w:rPr>
      </w:pPr>
      <w:r w:rsidRPr="009A03A5">
        <w:rPr>
          <w:rFonts w:asciiTheme="majorHAnsi" w:hAnsiTheme="majorHAnsi" w:cstheme="majorHAnsi"/>
          <w:vanish/>
        </w:rPr>
        <w:t>Christopher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Ingraham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[Reporter]</w:t>
      </w:r>
      <w:r w:rsidRPr="00BD381E">
        <w:rPr>
          <w:rFonts w:asciiTheme="majorHAnsi" w:hAnsiTheme="majorHAnsi" w:cstheme="majorHAnsi"/>
        </w:rPr>
        <w:t xml:space="preserve">  </w:t>
      </w:r>
      <w:r w:rsidRPr="009A03A5">
        <w:rPr>
          <w:rFonts w:asciiTheme="majorHAnsi" w:hAnsiTheme="majorHAnsi" w:cstheme="majorHAnsi"/>
          <w:vanish/>
        </w:rPr>
        <w:t>20.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("Police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Unions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and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Police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Misconduct: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What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the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Research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Says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About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the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Connection,"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Washington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Post,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6-10-2020,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10-27-2021</w:t>
      </w:r>
      <w:r w:rsidRPr="00BD381E">
        <w:rPr>
          <w:rFonts w:asciiTheme="majorHAnsi" w:hAnsiTheme="majorHAnsi" w:cstheme="majorHAnsi"/>
        </w:rPr>
        <w:t xml:space="preserve"> </w:t>
      </w:r>
      <w:r w:rsidRPr="009A03A5">
        <w:rPr>
          <w:rFonts w:asciiTheme="majorHAnsi" w:hAnsiTheme="majorHAnsi" w:cstheme="majorHAnsi"/>
          <w:vanish/>
        </w:rPr>
        <w:t>https://www.washingtonpost.com/business/2020/06/10/police-unions-violence-research-george-floyd/)//AW</w:t>
      </w:r>
    </w:p>
    <w:p w14:paraId="02E8DDD4" w14:textId="255133A1" w:rsidR="00071BEE" w:rsidRPr="00BD381E" w:rsidRDefault="00071BEE" w:rsidP="00071BEE">
      <w:pPr>
        <w:rPr>
          <w:rFonts w:asciiTheme="majorHAnsi" w:hAnsiTheme="majorHAnsi" w:cstheme="majorHAnsi"/>
          <w:sz w:val="10"/>
          <w:szCs w:val="22"/>
        </w:rPr>
      </w:pPr>
      <w:r w:rsidRPr="009A03A5">
        <w:rPr>
          <w:rFonts w:asciiTheme="majorHAnsi" w:hAnsiTheme="majorHAnsi" w:cstheme="majorHAnsi"/>
          <w:vanish/>
          <w:sz w:val="10"/>
          <w:szCs w:val="22"/>
        </w:rPr>
        <w:t>Some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shocking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images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emerge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from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 w:val="10"/>
          <w:szCs w:val="22"/>
          <w:highlight w:val="yellow"/>
        </w:rPr>
        <w:t>t</w:t>
      </w:r>
      <w:r w:rsidRPr="009A03A5">
        <w:rPr>
          <w:rFonts w:asciiTheme="majorHAnsi" w:hAnsiTheme="majorHAnsi" w:cstheme="majorHAnsi"/>
          <w:vanish/>
          <w:sz w:val="10"/>
          <w:szCs w:val="22"/>
        </w:rPr>
        <w:t>he</w:t>
      </w:r>
      <w:r w:rsidRPr="00BD381E">
        <w:rPr>
          <w:rFonts w:asciiTheme="majorHAnsi" w:hAnsiTheme="majorHAnsi" w:cstheme="majorHAnsi"/>
          <w:sz w:val="10"/>
          <w:szCs w:val="22"/>
          <w:highlight w:val="yellow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demonstrations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have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dominated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headlines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stem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from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violent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interactions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between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enforcement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peaceful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protesters.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They’ve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also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escalated calls for police reform</w:t>
      </w:r>
      <w:r w:rsidRPr="00BD381E">
        <w:rPr>
          <w:rFonts w:asciiTheme="majorHAnsi" w:hAnsiTheme="majorHAnsi" w:cstheme="majorHAnsi"/>
          <w:sz w:val="10"/>
          <w:szCs w:val="22"/>
          <w:highlight w:val="yellow"/>
        </w:rPr>
        <w:t>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But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police unions tend to be resistant to such efforts</w:t>
      </w:r>
      <w:r w:rsidRPr="009A03A5">
        <w:rPr>
          <w:rFonts w:asciiTheme="majorHAnsi" w:hAnsiTheme="majorHAnsi" w:cstheme="majorHAnsi"/>
          <w:vanish/>
          <w:sz w:val="10"/>
          <w:szCs w:val="22"/>
        </w:rPr>
        <w:t>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their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mandate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protect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interests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their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members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even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cases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when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those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interests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may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counter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democratic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norms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values.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Though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understudied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topic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criminology,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research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does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exist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unequivocal: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“Virtually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all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published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items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express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opinion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on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impact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unions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regard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them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as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having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negative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effect</w:t>
      </w:r>
      <w:r w:rsidRPr="009A03A5">
        <w:rPr>
          <w:rFonts w:asciiTheme="majorHAnsi" w:hAnsiTheme="majorHAnsi" w:cstheme="majorHAnsi"/>
          <w:vanish/>
          <w:sz w:val="10"/>
          <w:szCs w:val="22"/>
        </w:rPr>
        <w:t>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particularly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on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innovation,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accountability,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community</w:t>
      </w:r>
      <w:r w:rsidRPr="00BD381E">
        <w:rPr>
          <w:rFonts w:asciiTheme="majorHAnsi" w:hAnsiTheme="majorHAnsi" w:cstheme="majorHAnsi"/>
          <w:b/>
          <w:bCs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b/>
          <w:bCs/>
          <w:vanish/>
          <w:sz w:val="10"/>
          <w:szCs w:val="22"/>
        </w:rPr>
        <w:t>relations</w:t>
      </w:r>
      <w:r w:rsidRPr="009A03A5">
        <w:rPr>
          <w:rFonts w:asciiTheme="majorHAnsi" w:hAnsiTheme="majorHAnsi" w:cstheme="majorHAnsi"/>
          <w:vanish/>
          <w:sz w:val="10"/>
          <w:szCs w:val="22"/>
        </w:rPr>
        <w:t>,”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review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journal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Practice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Research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put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it.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Researchers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say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unionized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draw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excessive-force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complaints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likely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kill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civilians,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particularly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nonwhite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ones.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Here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some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key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findings: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Unionization emboldens violent officers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University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Chicago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working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paper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found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violent misconduct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among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sheriff’s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 xml:space="preserve">increased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about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40 percent after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supreme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court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ruling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allowing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officers to unionize</w:t>
      </w:r>
      <w:r w:rsidRPr="009A03A5">
        <w:rPr>
          <w:rFonts w:asciiTheme="majorHAnsi" w:hAnsiTheme="majorHAnsi" w:cstheme="majorHAnsi"/>
          <w:vanish/>
          <w:sz w:val="10"/>
          <w:szCs w:val="22"/>
        </w:rPr>
        <w:t>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incidents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examined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paper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among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serious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types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violent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including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sexual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assault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excessive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force.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It’s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worth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noting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baseline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numbers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types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incidents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very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low,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such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40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percent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increase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translates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roughly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additional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violent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incident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sheriff’s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every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five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years.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Certain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union-</w:t>
      </w:r>
      <w:r w:rsidRPr="009A03A5">
        <w:rPr>
          <w:rFonts w:asciiTheme="majorHAnsi" w:hAnsiTheme="majorHAnsi" w:cstheme="majorHAnsi"/>
          <w:vanish/>
          <w:sz w:val="10"/>
          <w:szCs w:val="22"/>
        </w:rPr>
        <w:t>negotiated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contract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provision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including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time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limits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investigations,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expungement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records,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mechanisms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allowing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challenge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findings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make it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difficult to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detect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punish 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who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abuse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their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position,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researchers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say.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Additionally,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authors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write,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unionization “may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increase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solidarity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among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thereby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strengthen a code of silence that impedes the detection of misconduct</w:t>
      </w:r>
      <w:r w:rsidRPr="009A03A5">
        <w:rPr>
          <w:rFonts w:asciiTheme="majorHAnsi" w:hAnsiTheme="majorHAnsi" w:cstheme="majorHAnsi"/>
          <w:vanish/>
          <w:szCs w:val="22"/>
          <w:u w:val="single"/>
        </w:rPr>
        <w:t>.”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Use-of-force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complaints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likely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among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unionized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2006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report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from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federal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Bureau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Justice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Statistics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found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unionized police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agencies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garnered 9.9 use-of-force complaints for every 100 officers</w:t>
      </w:r>
      <w:r w:rsidRPr="009A03A5">
        <w:rPr>
          <w:rFonts w:asciiTheme="majorHAnsi" w:hAnsiTheme="majorHAnsi" w:cstheme="majorHAnsi"/>
          <w:vanish/>
          <w:szCs w:val="22"/>
          <w:u w:val="single"/>
        </w:rPr>
        <w:t>,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compared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with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7.3 for non-unionized agencies</w:t>
      </w:r>
      <w:r w:rsidRPr="009A03A5">
        <w:rPr>
          <w:rFonts w:asciiTheme="majorHAnsi" w:hAnsiTheme="majorHAnsi" w:cstheme="majorHAnsi"/>
          <w:vanish/>
          <w:sz w:val="10"/>
          <w:szCs w:val="22"/>
        </w:rPr>
        <w:t>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During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process,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about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7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percent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those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complaints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were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sustained,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found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have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merit,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unionized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agencies.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nonunion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agencies,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sustain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was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double,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15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percent.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effect,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unionized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forces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likely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subjects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excessive-force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complaint,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but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likely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beat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allegations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hearings.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Lengthy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appeals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processes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make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difficult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fire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‘bad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apples’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Writing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University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Pennsylvania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Review,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Stephen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Rushin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analyzed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656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contracts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examine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role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appeals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process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cases.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median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department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data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many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four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layers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appellate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review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cases,”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found.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Some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provided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six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seven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layers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review.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After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those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levels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exhausted,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departments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allow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accused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appeal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third-party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arbitrator.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More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half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gave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offending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some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control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over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selection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arbitrator.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result,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detailed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2017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Washington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investigation,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a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stunningly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high percentage of officers fired for misconduct 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eventually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rehired after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lengthy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appeals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process.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Washington,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D.C.,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instance,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45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percent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fired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from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2006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2017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were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rehired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appeal.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Philadelphia,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share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62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percent.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Antonio,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it’s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70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percent.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Other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contract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provisions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also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shield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from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accountability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separate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paper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Duke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Journal,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Rushin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analyzed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178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union contracts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found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number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provisions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played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role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shield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ing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police from the consequences of misconduct</w:t>
      </w:r>
      <w:r w:rsidRPr="009A03A5">
        <w:rPr>
          <w:rFonts w:asciiTheme="majorHAnsi" w:hAnsiTheme="majorHAnsi" w:cstheme="majorHAnsi"/>
          <w:vanish/>
          <w:sz w:val="10"/>
          <w:szCs w:val="22"/>
        </w:rPr>
        <w:t>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including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provisions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“limit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interrogations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after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alleged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mandate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destruction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records,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civilian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oversight,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prevent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anonymous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civilian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complaints,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indemnify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event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civil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suits,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limit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length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internal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investigations.”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found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“overall,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156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178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contracts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examined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study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around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88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percent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contained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least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provision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could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thwart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legitimate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actions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against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engaged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misconduct.”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advocate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shielding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records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from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public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view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Writing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Stanford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&amp;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Review,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Katherine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Bies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notes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records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public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12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states,”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due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small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part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lobbying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efforts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article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deals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specifically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with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efforts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pass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laws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two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states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New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York’s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notorious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Section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50-a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similar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law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California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—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shield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disciplinary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records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from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public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scrutiny.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often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strategically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frame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opposition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their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agenda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secrecy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endangering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public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safety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harming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public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interest,”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Bies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writes.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“However,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often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conflate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‘the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public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interest’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with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private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interests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officers.”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Unionized police may be more likely to kill civilians</w:t>
      </w:r>
      <w:r w:rsidRPr="009A03A5">
        <w:rPr>
          <w:rFonts w:asciiTheme="majorHAnsi" w:hAnsiTheme="majorHAnsi" w:cstheme="majorHAnsi"/>
          <w:vanish/>
          <w:sz w:val="10"/>
          <w:szCs w:val="22"/>
        </w:rPr>
        <w:t>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particularly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nonwhite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ones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Economist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Rob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Gillezeau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recently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previewed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research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examining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relationship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between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unionization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and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police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killings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U.S.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citizens.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While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provisional,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initial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results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suggest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 xml:space="preserve">police </w:t>
      </w:r>
      <w:r w:rsidRPr="00BD381E">
        <w:rPr>
          <w:rFonts w:asciiTheme="majorHAnsi" w:hAnsiTheme="majorHAnsi" w:cstheme="majorHAnsi"/>
          <w:sz w:val="10"/>
          <w:szCs w:val="22"/>
          <w:highlight w:val="yellow"/>
        </w:rPr>
        <w:t>unionizatio</w:t>
      </w:r>
      <w:r w:rsidRPr="009A03A5">
        <w:rPr>
          <w:rFonts w:asciiTheme="majorHAnsi" w:hAnsiTheme="majorHAnsi" w:cstheme="majorHAnsi"/>
          <w:vanish/>
          <w:sz w:val="10"/>
          <w:szCs w:val="22"/>
        </w:rPr>
        <w:t>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happening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1950s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through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1980s</w:t>
      </w:r>
      <w:r w:rsidRPr="00BD381E">
        <w:rPr>
          <w:rFonts w:asciiTheme="majorHAnsi" w:hAnsiTheme="majorHAnsi" w:cstheme="majorHAnsi"/>
          <w:szCs w:val="22"/>
          <w:u w:val="single"/>
        </w:rPr>
        <w:t xml:space="preserve"> </w:t>
      </w:r>
      <w:r w:rsidRPr="00BD381E">
        <w:rPr>
          <w:rFonts w:asciiTheme="majorHAnsi" w:hAnsiTheme="majorHAnsi" w:cstheme="majorHAnsi"/>
          <w:szCs w:val="22"/>
          <w:highlight w:val="yellow"/>
          <w:u w:val="single"/>
        </w:rPr>
        <w:t>led to “about 60 to 70″ additional civilians killed by police each year</w:t>
      </w:r>
      <w:r w:rsidRPr="009A03A5">
        <w:rPr>
          <w:rFonts w:asciiTheme="majorHAnsi" w:hAnsiTheme="majorHAnsi" w:cstheme="majorHAnsi"/>
          <w:vanish/>
          <w:sz w:val="10"/>
          <w:szCs w:val="22"/>
        </w:rPr>
        <w:t>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“overwhelming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majority”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those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civilians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were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nonwhite.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“With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caveat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that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very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early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work,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looks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like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collective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bargaining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rights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are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being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used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protect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ability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officers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to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discriminate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in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disproportionate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use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of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force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against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nonwhite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population,”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he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recently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said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on</w:t>
      </w:r>
      <w:r w:rsidRPr="00BD381E">
        <w:rPr>
          <w:rFonts w:asciiTheme="majorHAnsi" w:hAnsiTheme="majorHAnsi" w:cstheme="majorHAnsi"/>
          <w:sz w:val="10"/>
          <w:szCs w:val="22"/>
        </w:rPr>
        <w:t xml:space="preserve"> </w:t>
      </w:r>
      <w:r w:rsidRPr="009A03A5">
        <w:rPr>
          <w:rFonts w:asciiTheme="majorHAnsi" w:hAnsiTheme="majorHAnsi" w:cstheme="majorHAnsi"/>
          <w:vanish/>
          <w:sz w:val="10"/>
          <w:szCs w:val="22"/>
        </w:rPr>
        <w:t>Twitter.</w:t>
      </w:r>
    </w:p>
    <w:p w14:paraId="6CC17D8F" w14:textId="4CF0E14E" w:rsidR="00C172AF" w:rsidRPr="00BD381E" w:rsidRDefault="00C172AF" w:rsidP="00C172AF">
      <w:pPr>
        <w:pStyle w:val="Heading1"/>
      </w:pPr>
      <w:r w:rsidRPr="00BD381E">
        <w:t>UBI CP</w:t>
      </w:r>
    </w:p>
    <w:p w14:paraId="37B42421" w14:textId="77777777" w:rsidR="00C172AF" w:rsidRPr="00BD381E" w:rsidRDefault="00C172AF" w:rsidP="00C172AF">
      <w:pPr>
        <w:pStyle w:val="Heading4"/>
      </w:pPr>
      <w:r w:rsidRPr="00BD381E">
        <w:t>CP Text: A just government ought to provide universal basic income</w:t>
      </w:r>
    </w:p>
    <w:p w14:paraId="14DADEDB" w14:textId="77777777" w:rsidR="00C172AF" w:rsidRPr="00BD381E" w:rsidRDefault="00C172AF" w:rsidP="00C172AF">
      <w:pPr>
        <w:pStyle w:val="Heading4"/>
      </w:pPr>
      <w:r w:rsidRPr="00BD381E">
        <w:t>Striking can’t solve layoffs when the employer doesn’t need their workers anymore – UBI would give workers a cushion to survive unemployment AND increase their ability to strike by providing a strike fund</w:t>
      </w:r>
    </w:p>
    <w:p w14:paraId="2BA43B5F" w14:textId="77777777" w:rsidR="00C172AF" w:rsidRPr="00BD381E" w:rsidRDefault="00C172AF" w:rsidP="00C172AF">
      <w:pPr>
        <w:spacing w:after="0" w:line="240" w:lineRule="auto"/>
        <w:textAlignment w:val="baseline"/>
        <w:rPr>
          <w:rFonts w:ascii="Georgia" w:eastAsia="Times New Roman" w:hAnsi="Georgia" w:cs="Times New Roman"/>
          <w:color w:val="666666"/>
          <w:sz w:val="24"/>
        </w:rPr>
      </w:pPr>
      <w:r w:rsidRPr="00BD381E">
        <w:t xml:space="preserve">Tascha </w:t>
      </w:r>
      <w:r w:rsidRPr="00BD381E">
        <w:rPr>
          <w:rStyle w:val="Style13ptBold"/>
        </w:rPr>
        <w:t>Shahriari-Parsa, 21</w:t>
      </w:r>
      <w:r w:rsidRPr="00BD381E">
        <w:t xml:space="preserve"> [Tascha Shahriari-Parsa is a student at Harvard Law School.] ("Why Universal Basic Income is a Labor Issue," OnLabor, 4-30-2021, https://onlabor.org/why-universal-basic-income-is-a-labor-issue/)//va</w:t>
      </w:r>
    </w:p>
    <w:p w14:paraId="56866DBF" w14:textId="77777777" w:rsidR="00C172AF" w:rsidRPr="00BD381E" w:rsidRDefault="00C172AF" w:rsidP="00C172A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666666"/>
          <w:sz w:val="16"/>
        </w:rPr>
      </w:pPr>
      <w:r w:rsidRPr="009A03A5">
        <w:rPr>
          <w:rFonts w:ascii="Georgia" w:hAnsi="Georgia"/>
          <w:vanish/>
          <w:color w:val="666666"/>
          <w:sz w:val="16"/>
        </w:rPr>
        <w:t>For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both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Stern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Yang,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UBI is</w:t>
      </w:r>
      <w:r w:rsidRPr="009A03A5">
        <w:rPr>
          <w:rStyle w:val="StyleUnderline"/>
          <w:vanish/>
        </w:rPr>
        <w:t>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least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large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part,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a solution 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growing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concerns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over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role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automation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will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play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creating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mass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unemployment.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Yang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pointed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his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campaign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trail,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self-driving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truck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could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easily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render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millions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Americans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without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job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blink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eye.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it’s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not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just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truck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drivers: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hyperlink r:id="rId43" w:history="1"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2016</w:t>
        </w:r>
        <w:r w:rsidRPr="00BD381E">
          <w:rPr>
            <w:rStyle w:val="Hyperlink"/>
            <w:rFonts w:ascii="Georgia" w:eastAsiaTheme="majorEastAsia" w:hAnsi="Georgia"/>
            <w:color w:val="6299A9"/>
            <w:sz w:val="16"/>
            <w:bdr w:val="none" w:sz="0" w:space="0" w:color="auto" w:frame="1"/>
          </w:rPr>
          <w:t xml:space="preserve"> </w:t>
        </w:r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federal</w:t>
        </w:r>
        <w:r w:rsidRPr="00BD381E">
          <w:rPr>
            <w:rStyle w:val="Hyperlink"/>
            <w:rFonts w:ascii="Georgia" w:eastAsiaTheme="majorEastAsia" w:hAnsi="Georgia"/>
            <w:color w:val="6299A9"/>
            <w:sz w:val="16"/>
            <w:bdr w:val="none" w:sz="0" w:space="0" w:color="auto" w:frame="1"/>
          </w:rPr>
          <w:t xml:space="preserve"> </w:t>
        </w:r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report</w:t>
        </w:r>
      </w:hyperlink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found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83% of jobs making less than $20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per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hour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could be lost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due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automation.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This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doesn’t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mean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labor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will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become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obsolete—jobs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displaced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will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eventually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replaced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jobs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other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areas.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are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you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supposed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you’ve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been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driving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trucks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your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whole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life?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Learn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how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code?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How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would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you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survive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interim?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¶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Perhaps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unions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can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mitigate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‘side-effects’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technology.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1812,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Luddites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famously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smashed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textile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machinery,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giving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rise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modern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usage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term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“luddite”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refer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person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opposed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technological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progress.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contrary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common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myth,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Luddites</w:t>
      </w:r>
      <w:r w:rsidRPr="00BD381E">
        <w:rPr>
          <w:rFonts w:ascii="Georgia" w:hAnsi="Georgia"/>
          <w:color w:val="666666"/>
          <w:sz w:val="16"/>
        </w:rPr>
        <w:t xml:space="preserve"> </w:t>
      </w:r>
      <w:hyperlink r:id="rId44" w:history="1"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were</w:t>
        </w:r>
        <w:r w:rsidRPr="00BD381E">
          <w:rPr>
            <w:rStyle w:val="Hyperlink"/>
            <w:rFonts w:ascii="Georgia" w:eastAsiaTheme="majorEastAsia" w:hAnsi="Georgia"/>
            <w:color w:val="6299A9"/>
            <w:sz w:val="16"/>
            <w:bdr w:val="none" w:sz="0" w:space="0" w:color="auto" w:frame="1"/>
          </w:rPr>
          <w:t xml:space="preserve"> </w:t>
        </w:r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not</w:t>
        </w:r>
      </w:hyperlink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against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machinery.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were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against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their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terrible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labor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conditions,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demanding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whoever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runs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machines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should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receive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sufficient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training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paid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fair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wage.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sense,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Luddites’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demands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were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comparable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those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hyperlink r:id="rId45" w:history="1"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UNITE</w:t>
        </w:r>
        <w:r w:rsidRPr="00BD381E">
          <w:rPr>
            <w:rStyle w:val="Hyperlink"/>
            <w:rFonts w:ascii="Georgia" w:eastAsiaTheme="majorEastAsia" w:hAnsi="Georgia"/>
            <w:color w:val="6299A9"/>
            <w:sz w:val="16"/>
            <w:bdr w:val="none" w:sz="0" w:space="0" w:color="auto" w:frame="1"/>
          </w:rPr>
          <w:t xml:space="preserve"> </w:t>
        </w:r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HERE</w:t>
        </w:r>
      </w:hyperlink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hotel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workers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went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strike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throughout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country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2018,</w:t>
      </w:r>
      <w:r w:rsidRPr="00BD381E">
        <w:rPr>
          <w:rFonts w:ascii="Georgia" w:hAnsi="Georgia"/>
          <w:color w:val="666666"/>
          <w:sz w:val="16"/>
        </w:rPr>
        <w:t xml:space="preserve"> </w:t>
      </w:r>
      <w:hyperlink r:id="rId46" w:history="1"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winning</w:t>
        </w:r>
      </w:hyperlink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mandated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training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for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workers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affected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new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well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say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over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how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new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would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implemented.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¶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Collective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bargaining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over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implementation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important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part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solution.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even if we organized the entire U.S. workforce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into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unions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with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enough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power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negotiate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such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agreements,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we wouldn’t stop mass layoffs</w:t>
      </w:r>
      <w:r w:rsidRPr="009A03A5">
        <w:rPr>
          <w:rFonts w:ascii="Georgia" w:hAnsi="Georgia"/>
          <w:vanish/>
          <w:color w:val="666666"/>
          <w:sz w:val="16"/>
        </w:rPr>
        <w:t>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Style w:val="StyleUnderline"/>
          <w:vanish/>
        </w:rPr>
        <w:t>The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key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source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workers’ leverage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over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their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employer—</w:t>
      </w:r>
      <w:r w:rsidRPr="009A03A5">
        <w:rPr>
          <w:rStyle w:val="StyleUnderline"/>
          <w:vanish/>
        </w:rPr>
        <w:t>the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ability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withhold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labor</w:t>
      </w:r>
      <w:r w:rsidRPr="009A03A5">
        <w:rPr>
          <w:rFonts w:ascii="Georgia" w:hAnsi="Georgia"/>
          <w:vanish/>
          <w:color w:val="666666"/>
          <w:sz w:val="16"/>
        </w:rPr>
        <w:t>—</w:t>
      </w:r>
      <w:r w:rsidRPr="00BD381E">
        <w:rPr>
          <w:rStyle w:val="StyleUnderline"/>
          <w:highlight w:val="yellow"/>
        </w:rPr>
        <w:t>is predicated on the employer’s need</w:t>
      </w:r>
      <w:r w:rsidRPr="00BD381E">
        <w:rPr>
          <w:rFonts w:ascii="Georgia" w:hAnsi="Georgia"/>
          <w:color w:val="666666"/>
          <w:sz w:val="16"/>
          <w:highlight w:val="yellow"/>
        </w:rPr>
        <w:t xml:space="preserve"> </w:t>
      </w:r>
      <w:r w:rsidRPr="00BD381E">
        <w:rPr>
          <w:rStyle w:val="StyleUnderline"/>
          <w:highlight w:val="yellow"/>
        </w:rPr>
        <w:t>for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their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labor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first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place</w:t>
      </w:r>
      <w:r w:rsidRPr="009A03A5">
        <w:rPr>
          <w:rFonts w:ascii="Georgia" w:hAnsi="Georgia"/>
          <w:vanish/>
          <w:color w:val="666666"/>
          <w:sz w:val="16"/>
        </w:rPr>
        <w:t>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UBI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isn’t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replacement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for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union,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can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help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fill a gap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where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labor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otherwise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very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little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power.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¶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it’s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not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just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about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technology.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Style w:val="StyleUnderline"/>
          <w:vanish/>
        </w:rPr>
        <w:t>When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Marriot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workers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were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negotiating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their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agreements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in 2018</w:t>
      </w:r>
      <w:r w:rsidRPr="009A03A5">
        <w:rPr>
          <w:rFonts w:ascii="Georgia" w:hAnsi="Georgia"/>
          <w:vanish/>
          <w:color w:val="666666"/>
          <w:sz w:val="16"/>
        </w:rPr>
        <w:t>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Style w:val="StyleUnderline"/>
          <w:vanish/>
        </w:rPr>
        <w:t>they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likely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weren’t expecting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Style w:val="StyleUnderline"/>
          <w:vanish/>
        </w:rPr>
        <w:t>that</w:t>
      </w:r>
      <w:r w:rsidRPr="00BD381E">
        <w:rPr>
          <w:rStyle w:val="StyleUnderline"/>
        </w:rPr>
        <w:t xml:space="preserve"> </w:t>
      </w:r>
      <w:hyperlink r:id="rId47" w:history="1">
        <w:r w:rsidRPr="009A03A5">
          <w:rPr>
            <w:rStyle w:val="StyleUnderline"/>
            <w:rFonts w:eastAsiaTheme="majorEastAsia"/>
            <w:vanish/>
          </w:rPr>
          <w:t>98%</w:t>
        </w:r>
      </w:hyperlink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their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members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would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out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work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not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Style w:val="StyleUnderline"/>
          <w:vanish/>
        </w:rPr>
        <w:t>as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consequence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automation,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rather,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global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pandemic</w:t>
      </w:r>
      <w:r w:rsidRPr="009A03A5">
        <w:rPr>
          <w:rFonts w:ascii="Georgia" w:hAnsi="Georgia"/>
          <w:vanish/>
          <w:color w:val="666666"/>
          <w:sz w:val="16"/>
        </w:rPr>
        <w:t>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Moreover,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mass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unemployment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always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been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endemic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capitalism.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Even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absence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crisis,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there will always be millions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Americans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without a job</w:t>
      </w:r>
      <w:r w:rsidRPr="009A03A5">
        <w:rPr>
          <w:rFonts w:ascii="Georgia" w:hAnsi="Georgia"/>
          <w:vanish/>
          <w:color w:val="666666"/>
          <w:sz w:val="16"/>
        </w:rPr>
        <w:t>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¶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society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rich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ours,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UBI is a declaration that everyone is entitled to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income</w:t>
      </w:r>
      <w:r w:rsidRPr="009A03A5">
        <w:rPr>
          <w:rFonts w:ascii="Georgia" w:hAnsi="Georgia"/>
          <w:vanish/>
          <w:color w:val="666666"/>
          <w:sz w:val="16"/>
        </w:rPr>
        <w:t>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whether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work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not.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UBI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also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Style w:val="StyleUnderline"/>
          <w:vanish/>
        </w:rPr>
        <w:t>a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proclamation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poor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should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have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right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use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their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money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see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fit—that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 xml:space="preserve">poverty is itself the </w:t>
      </w:r>
      <w:hyperlink r:id="rId48" w:history="1">
        <w:r w:rsidRPr="00BD381E">
          <w:rPr>
            <w:rStyle w:val="StyleUnderline"/>
            <w:rFonts w:eastAsiaTheme="majorEastAsia"/>
            <w:highlight w:val="yellow"/>
          </w:rPr>
          <w:t>issue</w:t>
        </w:r>
      </w:hyperlink>
      <w:r w:rsidRPr="00BD381E">
        <w:rPr>
          <w:rStyle w:val="StyleUnderline"/>
          <w:highlight w:val="yellow"/>
        </w:rPr>
        <w:t xml:space="preserve">, rather than a symptom of a </w:t>
      </w:r>
      <w:hyperlink r:id="rId49" w:anchor=":~:text=%E2%80%9CPoverty%20is%20a%20great%20enemy,It's%20a%20lack%20of%20cash." w:history="1">
        <w:r w:rsidRPr="00BD381E">
          <w:rPr>
            <w:rStyle w:val="StyleUnderline"/>
            <w:rFonts w:eastAsiaTheme="majorEastAsia"/>
            <w:highlight w:val="yellow"/>
          </w:rPr>
          <w:t>lack of character</w:t>
        </w:r>
      </w:hyperlink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hyperlink r:id="rId50" w:anchor="metadata_info_tab_contents" w:history="1"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‘poor</w:t>
        </w:r>
        <w:r w:rsidRPr="00BD381E">
          <w:rPr>
            <w:rStyle w:val="Hyperlink"/>
            <w:rFonts w:ascii="Georgia" w:eastAsiaTheme="majorEastAsia" w:hAnsi="Georgia"/>
            <w:color w:val="6299A9"/>
            <w:sz w:val="16"/>
            <w:bdr w:val="none" w:sz="0" w:space="0" w:color="auto" w:frame="1"/>
          </w:rPr>
          <w:t xml:space="preserve"> </w:t>
        </w:r>
        <w:r w:rsidRPr="009A03A5">
          <w:rPr>
            <w:rStyle w:val="Hyperlink"/>
            <w:rFonts w:ascii="Georgia" w:eastAsiaTheme="majorEastAsia" w:hAnsi="Georgia"/>
            <w:vanish/>
            <w:color w:val="6299A9"/>
            <w:sz w:val="16"/>
            <w:bdr w:val="none" w:sz="0" w:space="0" w:color="auto" w:frame="1"/>
          </w:rPr>
          <w:t>gene</w:t>
        </w:r>
      </w:hyperlink>
      <w:r w:rsidRPr="009A03A5">
        <w:rPr>
          <w:rFonts w:ascii="Georgia" w:hAnsi="Georgia"/>
          <w:vanish/>
          <w:color w:val="666666"/>
          <w:sz w:val="16"/>
        </w:rPr>
        <w:t>’.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given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how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wealth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power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go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hand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hand,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UBI gives the working class a fighting chance to counter the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power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elite</w:t>
      </w:r>
      <w:r w:rsidRPr="009A03A5">
        <w:rPr>
          <w:rFonts w:ascii="Georgia" w:hAnsi="Georgia"/>
          <w:vanish/>
          <w:color w:val="666666"/>
          <w:sz w:val="16"/>
        </w:rPr>
        <w:t>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¶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Moreover,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UBI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would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substantially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alter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landscape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labor.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If everyone is guaranteed a paycheck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whether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show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up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work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not,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workers will have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far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more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bargaining power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than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they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do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present.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A $1,000/month UBI is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not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living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wage,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but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it’s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a cushion that would give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workers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more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power to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leave a bad job—and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thus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more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power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negotiate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make that job better</w:t>
      </w:r>
      <w:r w:rsidRPr="009A03A5">
        <w:rPr>
          <w:rFonts w:ascii="Georgia" w:hAnsi="Georgia"/>
          <w:vanish/>
          <w:color w:val="666666"/>
          <w:sz w:val="16"/>
        </w:rPr>
        <w:t>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Style w:val="StyleUnderline"/>
          <w:vanish/>
        </w:rPr>
        <w:t>Serving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function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BD381E">
        <w:rPr>
          <w:rStyle w:val="StyleUnderline"/>
        </w:rPr>
        <w:t xml:space="preserve"> </w:t>
      </w:r>
      <w:r w:rsidRPr="00BD381E">
        <w:rPr>
          <w:rStyle w:val="StyleUnderline"/>
          <w:highlight w:val="yellow"/>
        </w:rPr>
        <w:t>a strike fund</w:t>
      </w:r>
      <w:r w:rsidRPr="009A03A5">
        <w:rPr>
          <w:rFonts w:ascii="Georgia" w:hAnsi="Georgia"/>
          <w:vanish/>
          <w:color w:val="666666"/>
          <w:sz w:val="16"/>
        </w:rPr>
        <w:t>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vanish/>
          <w:sz w:val="16"/>
        </w:rPr>
        <w:t>a</w:t>
      </w:r>
      <w:r w:rsidRPr="00BD381E">
        <w:rPr>
          <w:sz w:val="16"/>
        </w:rPr>
        <w:t xml:space="preserve"> </w:t>
      </w:r>
      <w:r w:rsidRPr="009A03A5">
        <w:rPr>
          <w:vanish/>
          <w:sz w:val="16"/>
        </w:rPr>
        <w:t>UBI</w:t>
      </w:r>
      <w:r w:rsidRPr="00BD381E">
        <w:rPr>
          <w:sz w:val="16"/>
        </w:rPr>
        <w:t xml:space="preserve"> </w:t>
      </w:r>
      <w:r w:rsidRPr="009A03A5">
        <w:rPr>
          <w:vanish/>
          <w:sz w:val="16"/>
        </w:rPr>
        <w:t>would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also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make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it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easier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for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workers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go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on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strike.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Additionally,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UBI would raise minimum standards on top of prevailing wages, allowing workers to save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more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of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their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BD381E">
        <w:rPr>
          <w:rStyle w:val="StyleUnderline"/>
          <w:highlight w:val="yellow"/>
        </w:rPr>
        <w:t>bargaining leverage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for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everything</w:t>
      </w:r>
      <w:r w:rsidRPr="00BD381E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else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that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matters.</w:t>
      </w:r>
      <w:r w:rsidRPr="00BD381E">
        <w:rPr>
          <w:rFonts w:ascii="Georgia" w:hAnsi="Georgia"/>
          <w:color w:val="666666"/>
          <w:sz w:val="16"/>
        </w:rPr>
        <w:t xml:space="preserve"> </w:t>
      </w:r>
      <w:r w:rsidRPr="009A03A5">
        <w:rPr>
          <w:rFonts w:ascii="Georgia" w:hAnsi="Georgia"/>
          <w:vanish/>
          <w:color w:val="666666"/>
          <w:sz w:val="16"/>
        </w:rPr>
        <w:t>¶</w:t>
      </w:r>
    </w:p>
    <w:p w14:paraId="7E2D281A" w14:textId="77777777" w:rsidR="00C172AF" w:rsidRPr="00BD381E" w:rsidRDefault="00C172AF" w:rsidP="00C172AF">
      <w:pPr>
        <w:rPr>
          <w:rFonts w:ascii="Times New Roman" w:hAnsi="Times New Roman"/>
        </w:rPr>
      </w:pPr>
    </w:p>
    <w:p w14:paraId="256866FB" w14:textId="77777777" w:rsidR="00C172AF" w:rsidRPr="00BD381E" w:rsidRDefault="00C172AF" w:rsidP="00C172AF">
      <w:pPr>
        <w:pStyle w:val="Heading4"/>
      </w:pPr>
      <w:r w:rsidRPr="00BD381E">
        <w:t>A Universal Basic Income solves poverty. Wright 17</w:t>
      </w:r>
    </w:p>
    <w:p w14:paraId="314376A3" w14:textId="77777777" w:rsidR="00C172AF" w:rsidRPr="00BD381E" w:rsidRDefault="00C172AF" w:rsidP="00C172AF">
      <w:r w:rsidRPr="009A03A5">
        <w:rPr>
          <w:vanish/>
        </w:rPr>
        <w:t>Erik</w:t>
      </w:r>
      <w:r w:rsidRPr="00BD381E">
        <w:t xml:space="preserve"> </w:t>
      </w:r>
      <w:r w:rsidRPr="009A03A5">
        <w:rPr>
          <w:vanish/>
        </w:rPr>
        <w:t>Olin</w:t>
      </w:r>
      <w:r w:rsidRPr="00BD381E">
        <w:t xml:space="preserve"> </w:t>
      </w:r>
      <w:r w:rsidRPr="009A03A5">
        <w:rPr>
          <w:vanish/>
        </w:rPr>
        <w:t>Wright,</w:t>
      </w:r>
      <w:r w:rsidRPr="00BD381E">
        <w:t xml:space="preserve"> </w:t>
      </w:r>
      <w:r w:rsidRPr="009A03A5">
        <w:rPr>
          <w:vanish/>
        </w:rPr>
        <w:t>American</w:t>
      </w:r>
      <w:r w:rsidRPr="00BD381E">
        <w:t xml:space="preserve"> </w:t>
      </w:r>
      <w:r w:rsidRPr="009A03A5">
        <w:rPr>
          <w:vanish/>
        </w:rPr>
        <w:t>analytical</w:t>
      </w:r>
      <w:r w:rsidRPr="00BD381E">
        <w:t xml:space="preserve"> </w:t>
      </w:r>
      <w:r w:rsidRPr="009A03A5">
        <w:rPr>
          <w:vanish/>
        </w:rPr>
        <w:t>Marxist</w:t>
      </w:r>
      <w:r w:rsidRPr="00BD381E">
        <w:t xml:space="preserve"> </w:t>
      </w:r>
      <w:r w:rsidRPr="009A03A5">
        <w:rPr>
          <w:vanish/>
        </w:rPr>
        <w:t>sociologist,</w:t>
      </w:r>
      <w:r w:rsidRPr="00BD381E">
        <w:t xml:space="preserve"> </w:t>
      </w:r>
      <w:r w:rsidRPr="009A03A5">
        <w:rPr>
          <w:vanish/>
        </w:rPr>
        <w:t>author,</w:t>
      </w:r>
      <w:r w:rsidRPr="00BD381E">
        <w:t xml:space="preserve"> </w:t>
      </w:r>
      <w:r w:rsidRPr="009A03A5">
        <w:rPr>
          <w:vanish/>
        </w:rPr>
        <w:t>and</w:t>
      </w:r>
      <w:r w:rsidRPr="00BD381E">
        <w:t xml:space="preserve"> </w:t>
      </w:r>
      <w:r w:rsidRPr="009A03A5">
        <w:rPr>
          <w:vanish/>
        </w:rPr>
        <w:t>educator</w:t>
      </w:r>
      <w:r w:rsidRPr="00BD381E">
        <w:t xml:space="preserve"> </w:t>
      </w:r>
      <w:r w:rsidRPr="009A03A5">
        <w:rPr>
          <w:vanish/>
        </w:rPr>
        <w:t>2-14-2017,</w:t>
      </w:r>
      <w:r w:rsidRPr="00BD381E">
        <w:t xml:space="preserve"> </w:t>
      </w:r>
      <w:r w:rsidRPr="009A03A5">
        <w:rPr>
          <w:vanish/>
        </w:rPr>
        <w:t>"Can</w:t>
      </w:r>
      <w:r w:rsidRPr="00BD381E">
        <w:t xml:space="preserve"> </w:t>
      </w:r>
      <w:r w:rsidRPr="009A03A5">
        <w:rPr>
          <w:vanish/>
        </w:rPr>
        <w:t>the</w:t>
      </w:r>
      <w:r w:rsidRPr="00BD381E">
        <w:t xml:space="preserve"> </w:t>
      </w:r>
      <w:r w:rsidRPr="009A03A5">
        <w:rPr>
          <w:vanish/>
        </w:rPr>
        <w:t>universal</w:t>
      </w:r>
      <w:r w:rsidRPr="00BD381E">
        <w:t xml:space="preserve"> </w:t>
      </w:r>
      <w:r w:rsidRPr="009A03A5">
        <w:rPr>
          <w:vanish/>
        </w:rPr>
        <w:t>basic</w:t>
      </w:r>
      <w:r w:rsidRPr="00BD381E">
        <w:t xml:space="preserve"> </w:t>
      </w:r>
      <w:r w:rsidRPr="009A03A5">
        <w:rPr>
          <w:vanish/>
        </w:rPr>
        <w:t>income</w:t>
      </w:r>
      <w:r w:rsidRPr="00BD381E">
        <w:t xml:space="preserve"> </w:t>
      </w:r>
      <w:r w:rsidRPr="009A03A5">
        <w:rPr>
          <w:vanish/>
        </w:rPr>
        <w:t>solve</w:t>
      </w:r>
      <w:r w:rsidRPr="00BD381E">
        <w:t xml:space="preserve"> </w:t>
      </w:r>
      <w:r w:rsidRPr="009A03A5">
        <w:rPr>
          <w:vanish/>
        </w:rPr>
        <w:t>global</w:t>
      </w:r>
      <w:r w:rsidRPr="00BD381E">
        <w:t xml:space="preserve"> </w:t>
      </w:r>
      <w:r w:rsidRPr="009A03A5">
        <w:rPr>
          <w:vanish/>
        </w:rPr>
        <w:t>inequalities?,"</w:t>
      </w:r>
      <w:r w:rsidRPr="00BD381E">
        <w:t xml:space="preserve"> </w:t>
      </w:r>
      <w:r w:rsidRPr="009A03A5">
        <w:rPr>
          <w:vanish/>
        </w:rPr>
        <w:t>UNESCO</w:t>
      </w:r>
      <w:r w:rsidRPr="00BD381E">
        <w:t xml:space="preserve"> </w:t>
      </w:r>
      <w:r w:rsidRPr="009A03A5">
        <w:rPr>
          <w:vanish/>
        </w:rPr>
        <w:t>Inclusive</w:t>
      </w:r>
      <w:r w:rsidRPr="00BD381E">
        <w:t xml:space="preserve"> </w:t>
      </w:r>
      <w:r w:rsidRPr="009A03A5">
        <w:rPr>
          <w:vanish/>
        </w:rPr>
        <w:t>Policy</w:t>
      </w:r>
      <w:r w:rsidRPr="00BD381E">
        <w:t xml:space="preserve"> </w:t>
      </w:r>
      <w:r w:rsidRPr="009A03A5">
        <w:rPr>
          <w:vanish/>
        </w:rPr>
        <w:t>Lab,</w:t>
      </w:r>
      <w:r w:rsidRPr="00BD381E">
        <w:t xml:space="preserve"> </w:t>
      </w:r>
      <w:r w:rsidRPr="009A03A5">
        <w:rPr>
          <w:vanish/>
        </w:rPr>
        <w:t>https://en.unesco.org/inclusivepolicylab/news/can-universal-basic-income-solve-global-inequalities/</w:t>
      </w:r>
      <w:r w:rsidRPr="00BD381E">
        <w:t xml:space="preserve"> </w:t>
      </w:r>
      <w:r w:rsidRPr="009A03A5">
        <w:rPr>
          <w:vanish/>
        </w:rPr>
        <w:t>JRG</w:t>
      </w:r>
      <w:r w:rsidRPr="00BD381E">
        <w:t xml:space="preserve"> </w:t>
      </w:r>
    </w:p>
    <w:p w14:paraId="50005470" w14:textId="05B80195" w:rsidR="00C172AF" w:rsidRPr="00BD381E" w:rsidRDefault="00C172AF" w:rsidP="00C172AF">
      <w:pPr>
        <w:rPr>
          <w:sz w:val="14"/>
        </w:rPr>
      </w:pP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universal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basic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income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(UBI)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spreading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and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becoming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front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and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centre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public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discussion.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What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if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this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idea,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suggesting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flat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income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given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every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citizen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regardless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of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employment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or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social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status,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was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part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of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solution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today’s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inequalities?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his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contribution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World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Social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Science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Report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2016,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renowned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sociology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Professor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Erik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Olin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Wright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explored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concept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for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us:</w:t>
      </w:r>
      <w:r w:rsidRPr="00BD381E">
        <w:rPr>
          <w:sz w:val="14"/>
        </w:rPr>
        <w:t xml:space="preserve"> </w:t>
      </w:r>
      <w:r w:rsidRPr="009A03A5">
        <w:rPr>
          <w:vanish/>
          <w:u w:val="single"/>
        </w:rPr>
        <w:t>The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idea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of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an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unconditional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basic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income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(</w:t>
      </w:r>
      <w:r w:rsidRPr="00BD381E">
        <w:rPr>
          <w:highlight w:val="yellow"/>
          <w:u w:val="single"/>
        </w:rPr>
        <w:t>UBI</w:t>
      </w:r>
      <w:r w:rsidRPr="009A03A5">
        <w:rPr>
          <w:vanish/>
          <w:u w:val="single"/>
        </w:rPr>
        <w:t>)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is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quite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simple:</w:t>
      </w:r>
      <w:r w:rsidRPr="00BD381E">
        <w:rPr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every legal resident in a country receives a monthly stipend sufficient to live above the poverty line</w:t>
      </w:r>
      <w:r w:rsidRPr="009A03A5">
        <w:rPr>
          <w:b/>
          <w:bCs/>
          <w:vanish/>
          <w:u w:val="single"/>
        </w:rPr>
        <w:t>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Let’s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call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this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‘no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frills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culturally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respectable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standard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living’.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grant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is unconditional on the performance of any labour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other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form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contribution,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universal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–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everyone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receives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grant,</w:t>
      </w:r>
      <w:r w:rsidRPr="00BD381E">
        <w:rPr>
          <w:b/>
          <w:bCs/>
          <w:u w:val="single"/>
        </w:rPr>
        <w:t xml:space="preserve"> </w:t>
      </w:r>
      <w:r w:rsidRPr="009A03A5">
        <w:rPr>
          <w:vanish/>
          <w:sz w:val="14"/>
        </w:rPr>
        <w:t>rich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and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poor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alike</w:t>
      </w:r>
      <w:r w:rsidRPr="009A03A5">
        <w:rPr>
          <w:b/>
          <w:bCs/>
          <w:vanish/>
          <w:u w:val="single"/>
        </w:rPr>
        <w:t>.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Grants go to individuals</w:t>
      </w:r>
      <w:r w:rsidRPr="009A03A5">
        <w:rPr>
          <w:b/>
          <w:bCs/>
          <w:vanish/>
          <w:u w:val="single"/>
        </w:rPr>
        <w:t>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not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families.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Parents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custodians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under-age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children’s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grants,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which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may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smaller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than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grants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for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adults.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Universalistic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programmes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such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public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education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healthcare,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that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provide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services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people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rather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than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cash,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continue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alongside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UBI,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but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most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other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redistributive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transfers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eliminated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since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UBI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provides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everyone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with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decent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subsistence.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This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means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that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in welfare systems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that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already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provide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generous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anti-poverty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income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support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through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patchwork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specialized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programmes,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the net increase in cost represented by UBI is not large.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Special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needs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subsidies</w:t>
      </w:r>
      <w:r w:rsidRPr="00BD381E">
        <w:rPr>
          <w:b/>
          <w:bCs/>
          <w:u w:val="single"/>
        </w:rPr>
        <w:t xml:space="preserve"> </w:t>
      </w:r>
      <w:r w:rsidRPr="009A03A5">
        <w:rPr>
          <w:vanish/>
          <w:sz w:val="14"/>
        </w:rPr>
        <w:t>of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various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sorts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continue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–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for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example,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for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people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with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disabilities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–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but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also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smaller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than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now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since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basic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cost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living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covered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UBI.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Minimum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wage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rules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relaxed,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since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little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need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prohibit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below-subsistence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wages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all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earnings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effect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generate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discretionary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income.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While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everyone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receives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grant,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most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people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given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point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time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probably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net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contributors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since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their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taxes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rise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more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than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basic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income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receive</w:t>
      </w:r>
      <w:r w:rsidRPr="009A03A5">
        <w:rPr>
          <w:vanish/>
          <w:sz w:val="14"/>
        </w:rPr>
        <w:t>.</w:t>
      </w:r>
      <w:r w:rsidRPr="00BD381E">
        <w:rPr>
          <w:sz w:val="14"/>
        </w:rPr>
        <w:t xml:space="preserve"> </w:t>
      </w:r>
      <w:r w:rsidRPr="00BD381E">
        <w:rPr>
          <w:b/>
          <w:bCs/>
          <w:highlight w:val="yellow"/>
          <w:u w:val="single"/>
        </w:rPr>
        <w:t xml:space="preserve">UBI has </w:t>
      </w:r>
      <w:r w:rsidRPr="009A03A5">
        <w:rPr>
          <w:b/>
          <w:bCs/>
          <w:vanish/>
          <w:u w:val="single"/>
        </w:rPr>
        <w:t>potentially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profound ramifications for inequality</w:t>
      </w:r>
      <w:r w:rsidRPr="009A03A5">
        <w:rPr>
          <w:b/>
          <w:bCs/>
          <w:vanish/>
          <w:u w:val="single"/>
        </w:rPr>
        <w:t>.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Poverty is eliminated</w:t>
      </w:r>
      <w:r w:rsidRPr="009A03A5">
        <w:rPr>
          <w:b/>
          <w:bCs/>
          <w:vanish/>
          <w:u w:val="single"/>
        </w:rPr>
        <w:t>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labour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contract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becomes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more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nearly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voluntary,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and</w:t>
      </w:r>
      <w:r w:rsidRPr="00BD381E">
        <w:rPr>
          <w:b/>
          <w:bCs/>
          <w:u w:val="single"/>
        </w:rPr>
        <w:t xml:space="preserve"> </w:t>
      </w:r>
      <w:r w:rsidRPr="009A03A5">
        <w:rPr>
          <w:vanish/>
        </w:rPr>
        <w:t>the</w:t>
      </w:r>
      <w:r w:rsidRPr="00BD381E">
        <w:rPr>
          <w:b/>
          <w:bCs/>
          <w:highlight w:val="yellow"/>
          <w:u w:val="single"/>
        </w:rPr>
        <w:t xml:space="preserve"> power relations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between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workers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employers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become less unequal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since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workers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have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option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exit.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possibility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people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forming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cooperative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associations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produce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goods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services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serve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human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need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outside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market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increases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since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such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activity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longer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needs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provide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basic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standard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living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for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participants</w:t>
      </w:r>
      <w:r w:rsidRPr="009A03A5">
        <w:rPr>
          <w:vanish/>
          <w:sz w:val="14"/>
        </w:rPr>
        <w:t>.</w:t>
      </w:r>
      <w:r w:rsidRPr="00BD381E">
        <w:rPr>
          <w:sz w:val="14"/>
        </w:rPr>
        <w:t xml:space="preserve"> </w:t>
      </w:r>
      <w:r w:rsidRPr="009A03A5">
        <w:rPr>
          <w:vanish/>
          <w:u w:val="single"/>
        </w:rPr>
        <w:t>Sceptics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of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basic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income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typically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raise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two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main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objections: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that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UBI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would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reduce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incentives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to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work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and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reduce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the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supply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of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labour,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and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that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the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tax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rates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needed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to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fund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UBI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would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be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prohibitively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high</w:t>
      </w:r>
      <w:r w:rsidRPr="009A03A5">
        <w:rPr>
          <w:vanish/>
          <w:sz w:val="14"/>
        </w:rPr>
        <w:t>.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Two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things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can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be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said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about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incentive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issue.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First,</w:t>
      </w:r>
      <w:r w:rsidRPr="00BD381E">
        <w:rPr>
          <w:sz w:val="14"/>
        </w:rPr>
        <w:t xml:space="preserve"> </w:t>
      </w:r>
      <w:r w:rsidRPr="009A03A5">
        <w:rPr>
          <w:b/>
          <w:bCs/>
          <w:vanish/>
          <w:u w:val="single"/>
        </w:rPr>
        <w:t>means-tested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income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support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programmes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are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plagued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poverty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traps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which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people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lose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their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benefits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when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their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earned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income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crosses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some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threshold</w:t>
      </w:r>
      <w:r w:rsidRPr="009A03A5">
        <w:rPr>
          <w:vanish/>
          <w:sz w:val="14"/>
        </w:rPr>
        <w:t>.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By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contrast,</w:t>
      </w:r>
      <w:r w:rsidRPr="00BD381E">
        <w:rPr>
          <w:sz w:val="14"/>
        </w:rPr>
        <w:t xml:space="preserve"> </w:t>
      </w:r>
      <w:r w:rsidRPr="00BD381E">
        <w:rPr>
          <w:b/>
          <w:bCs/>
          <w:highlight w:val="yellow"/>
          <w:u w:val="single"/>
        </w:rPr>
        <w:t>a UBI creates no disincentive to work. Paid work always increases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discretionary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income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people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with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UBI.</w:t>
      </w:r>
      <w:r w:rsidRPr="00BD381E">
        <w:rPr>
          <w:b/>
          <w:bCs/>
          <w:u w:val="single"/>
        </w:rPr>
        <w:t xml:space="preserve"> </w:t>
      </w:r>
      <w:r w:rsidRPr="009A03A5">
        <w:rPr>
          <w:vanish/>
          <w:sz w:val="14"/>
        </w:rPr>
        <w:t>Second,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while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no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country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has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adopted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full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basic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income,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there have been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few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limited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experiments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various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places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world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which enable us to examine the effects of UBI on labour force participation</w:t>
      </w:r>
      <w:r w:rsidRPr="009A03A5">
        <w:rPr>
          <w:vanish/>
          <w:sz w:val="14"/>
        </w:rPr>
        <w:t>.</w:t>
      </w:r>
      <w:r w:rsidRPr="00BD381E">
        <w:rPr>
          <w:sz w:val="14"/>
        </w:rPr>
        <w:t xml:space="preserve"> </w:t>
      </w:r>
      <w:r w:rsidRPr="009A03A5">
        <w:rPr>
          <w:vanish/>
          <w:u w:val="single"/>
        </w:rPr>
        <w:t>In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the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United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States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and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Canada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in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the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1970s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there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were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a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number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of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randomized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controlled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trials,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most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notably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in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Seattle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and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Denver,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in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which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randomly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selected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low-income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individuals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received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a</w:t>
      </w:r>
      <w:r w:rsidRPr="00BD381E">
        <w:rPr>
          <w:u w:val="single"/>
        </w:rPr>
        <w:t xml:space="preserve"> </w:t>
      </w:r>
      <w:r w:rsidRPr="009A03A5">
        <w:rPr>
          <w:vanish/>
          <w:u w:val="single"/>
        </w:rPr>
        <w:t>UBI</w:t>
      </w:r>
      <w:r w:rsidRPr="009A03A5">
        <w:rPr>
          <w:vanish/>
          <w:sz w:val="14"/>
        </w:rPr>
        <w:t>.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More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recently,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India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2011,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eight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villages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were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selected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which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all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residents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were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given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basic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income</w:t>
      </w:r>
      <w:r w:rsidRPr="00BD381E">
        <w:rPr>
          <w:sz w:val="14"/>
          <w:highlight w:val="yellow"/>
        </w:rPr>
        <w:t xml:space="preserve">. </w:t>
      </w:r>
      <w:r w:rsidRPr="00BD381E">
        <w:rPr>
          <w:b/>
          <w:bCs/>
          <w:highlight w:val="yellow"/>
          <w:u w:val="single"/>
        </w:rPr>
        <w:t>In all of these experiments</w:t>
      </w:r>
      <w:r w:rsidRPr="009A03A5">
        <w:rPr>
          <w:b/>
          <w:bCs/>
          <w:vanish/>
          <w:u w:val="single"/>
        </w:rPr>
        <w:t>,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receiving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UBI significantly improved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lives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people</w:t>
      </w:r>
      <w:r w:rsidRPr="00BD381E">
        <w:rPr>
          <w:b/>
          <w:bCs/>
          <w:u w:val="single"/>
        </w:rPr>
        <w:t xml:space="preserve"> </w:t>
      </w:r>
      <w:r w:rsidRPr="00BD381E">
        <w:rPr>
          <w:b/>
          <w:bCs/>
          <w:highlight w:val="yellow"/>
          <w:u w:val="single"/>
        </w:rPr>
        <w:t>while having at most a modest effect on labour force participation</w:t>
      </w:r>
      <w:r w:rsidRPr="009A03A5">
        <w:rPr>
          <w:vanish/>
          <w:sz w:val="14"/>
        </w:rPr>
        <w:t>.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level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of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taxation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needed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pay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for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basic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income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is,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of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course,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important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issue.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But</w:t>
      </w:r>
      <w:r w:rsidRPr="00BD381E">
        <w:rPr>
          <w:sz w:val="14"/>
        </w:rPr>
        <w:t xml:space="preserve"> </w:t>
      </w:r>
      <w:r w:rsidRPr="009A03A5">
        <w:rPr>
          <w:b/>
          <w:bCs/>
          <w:vanish/>
          <w:u w:val="single"/>
        </w:rPr>
        <w:t>the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sustainable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level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of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taxation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country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is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not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mainly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an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economic</w:t>
      </w:r>
      <w:r w:rsidRPr="00BD381E">
        <w:rPr>
          <w:b/>
          <w:bCs/>
          <w:u w:val="single"/>
        </w:rPr>
        <w:t xml:space="preserve"> </w:t>
      </w:r>
      <w:r w:rsidRPr="009A03A5">
        <w:rPr>
          <w:b/>
          <w:bCs/>
          <w:vanish/>
          <w:u w:val="single"/>
        </w:rPr>
        <w:t>issue.</w:t>
      </w:r>
      <w:r w:rsidRPr="00BD381E">
        <w:rPr>
          <w:b/>
          <w:bCs/>
          <w:u w:val="single"/>
        </w:rPr>
        <w:t xml:space="preserve"> </w:t>
      </w:r>
      <w:r w:rsidRPr="009A03A5">
        <w:rPr>
          <w:vanish/>
          <w:sz w:val="14"/>
        </w:rPr>
        <w:t>It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political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issue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that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depends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on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administrative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capacity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extract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taxes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and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the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political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will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to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do</w:t>
      </w:r>
      <w:r w:rsidRPr="00BD381E">
        <w:rPr>
          <w:sz w:val="14"/>
        </w:rPr>
        <w:t xml:space="preserve"> </w:t>
      </w:r>
      <w:r w:rsidRPr="009A03A5">
        <w:rPr>
          <w:vanish/>
          <w:sz w:val="14"/>
        </w:rPr>
        <w:t>so.</w:t>
      </w:r>
    </w:p>
    <w:p w14:paraId="70387604" w14:textId="5AF46487" w:rsidR="00C172AF" w:rsidRPr="00BD381E" w:rsidRDefault="00C172AF" w:rsidP="00C172AF">
      <w:pPr>
        <w:pStyle w:val="Heading1"/>
      </w:pPr>
      <w:r w:rsidRPr="00BD381E">
        <w:t>Econ DA</w:t>
      </w:r>
    </w:p>
    <w:p w14:paraId="0F8D630F" w14:textId="77777777" w:rsidR="00FC3CDF" w:rsidRPr="00C72F84" w:rsidRDefault="00FC3CDF" w:rsidP="00FC3CDF">
      <w:pPr>
        <w:keepNext/>
        <w:keepLines/>
        <w:spacing w:before="40" w:after="0"/>
        <w:outlineLvl w:val="3"/>
        <w:rPr>
          <w:rFonts w:eastAsia="MS Gothic"/>
          <w:b/>
          <w:iCs/>
          <w:sz w:val="26"/>
        </w:rPr>
      </w:pPr>
      <w:r w:rsidRPr="00C72F84">
        <w:rPr>
          <w:rFonts w:eastAsia="MS Gothic"/>
          <w:b/>
          <w:iCs/>
          <w:sz w:val="26"/>
        </w:rPr>
        <w:t xml:space="preserve">The economy is steadily recovering </w:t>
      </w:r>
      <w:proofErr w:type="gramStart"/>
      <w:r w:rsidRPr="00C72F84">
        <w:rPr>
          <w:rFonts w:eastAsia="MS Gothic"/>
          <w:b/>
          <w:iCs/>
          <w:sz w:val="26"/>
        </w:rPr>
        <w:t>now, but</w:t>
      </w:r>
      <w:proofErr w:type="gramEnd"/>
      <w:r w:rsidRPr="00C72F84">
        <w:rPr>
          <w:rFonts w:eastAsia="MS Gothic"/>
          <w:b/>
          <w:iCs/>
          <w:sz w:val="26"/>
        </w:rPr>
        <w:t xml:space="preserve"> is fragile.</w:t>
      </w:r>
    </w:p>
    <w:p w14:paraId="3E1DFD8E" w14:textId="77777777" w:rsidR="00FC3CDF" w:rsidRPr="00C72F84" w:rsidRDefault="00FC3CDF" w:rsidP="00FC3CDF">
      <w:proofErr w:type="spellStart"/>
      <w:r w:rsidRPr="00C72F84">
        <w:rPr>
          <w:rStyle w:val="Style13ptBold"/>
        </w:rPr>
        <w:t>Rugaber</w:t>
      </w:r>
      <w:proofErr w:type="spellEnd"/>
      <w:r w:rsidRPr="00C72F84">
        <w:rPr>
          <w:rStyle w:val="Style13ptBold"/>
        </w:rPr>
        <w:t xml:space="preserve"> 11/8 - </w:t>
      </w:r>
      <w:r w:rsidRPr="00C72F84">
        <w:t xml:space="preserve">Christopher </w:t>
      </w:r>
      <w:proofErr w:type="spellStart"/>
      <w:r w:rsidRPr="00C72F84">
        <w:t>Rugaber</w:t>
      </w:r>
      <w:proofErr w:type="spellEnd"/>
      <w:r w:rsidRPr="00C72F84">
        <w:t xml:space="preserve"> [Economics Reporter, Associated Press], “'A struggle and a journey': Report shows US economy recovering,” </w:t>
      </w:r>
      <w:r w:rsidRPr="00C72F84">
        <w:rPr>
          <w:i/>
        </w:rPr>
        <w:t>Christian Science Monitor</w:t>
      </w:r>
      <w:r w:rsidRPr="00C72F84">
        <w:t xml:space="preserve"> (Web). Nov. 8, 2021. Accessed Nov. 8, 2021. &lt;</w:t>
      </w:r>
      <w:hyperlink r:id="rId51" w:history="1">
        <w:r w:rsidRPr="00C72F84">
          <w:rPr>
            <w:rStyle w:val="Hyperlink"/>
          </w:rPr>
          <w:t>https://www.csmonitor.com/Business/2021/1108/A-struggle-and-a-journey-Report-shows-US-economy-recovering</w:t>
        </w:r>
      </w:hyperlink>
      <w:r w:rsidRPr="00C72F84">
        <w:t>&gt; AT</w:t>
      </w:r>
    </w:p>
    <w:p w14:paraId="1F9518E3" w14:textId="77777777" w:rsidR="00FC3CDF" w:rsidRPr="00C72F84" w:rsidRDefault="00FC3CDF" w:rsidP="00FC3CDF">
      <w:pPr>
        <w:ind w:left="720"/>
        <w:rPr>
          <w:sz w:val="12"/>
        </w:rPr>
      </w:pPr>
      <w:r w:rsidRPr="009A03A5">
        <w:rPr>
          <w:vanish/>
          <w:sz w:val="12"/>
        </w:rPr>
        <w:t>America’s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employers accelerated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hiring last month</w:t>
      </w:r>
      <w:r w:rsidRPr="009A03A5">
        <w:rPr>
          <w:vanish/>
          <w:sz w:val="12"/>
        </w:rPr>
        <w:t>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adding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solid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531,000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jobs,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most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since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July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sign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that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yellow"/>
        </w:rPr>
        <w:t>the recovery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pandemic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 xml:space="preserve">is overcoming a virus-induced </w:t>
      </w:r>
      <w:proofErr w:type="gramStart"/>
      <w:r w:rsidRPr="00C72F84">
        <w:rPr>
          <w:rStyle w:val="StyleUnderline"/>
          <w:highlight w:val="yellow"/>
        </w:rPr>
        <w:t>slowdown.</w:t>
      </w:r>
      <w:r w:rsidRPr="009A03A5">
        <w:rPr>
          <w:vanish/>
          <w:sz w:val="12"/>
        </w:rPr>
        <w:t>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Friday’s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report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labor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department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also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showed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the unemployment rate fell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4.6%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4.8%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September.¶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comparatively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level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though,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above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pre-pandemic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jobless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3.5%.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gains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August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September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weren’t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weak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initially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reported: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government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increased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estimate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two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hefty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combined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235,000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jobs.¶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told,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the figures point to an economy that is steadily recovering from the pandemic recession, with healthy consumer spending prompting companies in nearly every industry to add workers.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Though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effects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COVID-19 are still causing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severe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supply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shortages</w:t>
      </w:r>
      <w:r w:rsidRPr="009A03A5">
        <w:rPr>
          <w:vanish/>
          <w:sz w:val="12"/>
        </w:rPr>
        <w:t>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heightening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inflation</w:t>
      </w:r>
      <w:r w:rsidRPr="00C72F84">
        <w:rPr>
          <w:sz w:val="12"/>
          <w:highlight w:val="yellow"/>
        </w:rPr>
        <w:t xml:space="preserve">, </w:t>
      </w:r>
      <w:r w:rsidRPr="00C72F84">
        <w:rPr>
          <w:rStyle w:val="StyleUnderline"/>
          <w:highlight w:val="yellow"/>
        </w:rPr>
        <w:t>and keeping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many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people out of the workforce</w:t>
      </w:r>
      <w:r w:rsidRPr="009A03A5">
        <w:rPr>
          <w:vanish/>
          <w:sz w:val="12"/>
        </w:rPr>
        <w:t>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finding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gradually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success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filling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near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record-high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postings.¶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“This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kind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recovery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not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sidelined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surge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COVID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cases,”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said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Nick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Bunker,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director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research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website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Indeed.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“The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speed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gains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faltered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times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year,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underlying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momentum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U.S.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labor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market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quite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clear</w:t>
      </w:r>
      <w:proofErr w:type="gramStart"/>
      <w:r w:rsidRPr="009A03A5">
        <w:rPr>
          <w:vanish/>
          <w:sz w:val="12"/>
        </w:rPr>
        <w:t>.”¶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better-than-expected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report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welcomed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Street,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where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investors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stocks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further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record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territory.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Jones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Industrial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Average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rose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points,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roughly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0.6%,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Friday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trading.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Short-term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Treasury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yields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rose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investors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moved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expectations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Federal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Reserve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begin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raising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interest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rates.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longer-term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yields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dipped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amid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muted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expectations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inflation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over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long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term.¶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barometers,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recovery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appears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solidly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track.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Service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companies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such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retail,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banking,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warehousing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reported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sharp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jump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sales.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Sales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existing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homes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surged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consumer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confidence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rose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October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after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three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straight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declines.¶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time,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though,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nation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remains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4.2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number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before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pandemic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flattened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March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2020.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effects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virus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discouraging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traveling,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shopping,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eating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out,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attending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entertainment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venues.¶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October,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pickup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spread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across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nearly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every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major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industry,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government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reporting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loss,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mostly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education.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Shipping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warehousing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companies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added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54,000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battered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leisure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hospitality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sector,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which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includes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restaurants,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bars,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hotels,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entertainment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venues,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gained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164,000.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Manufacturers,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despite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struggles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supply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shortages,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added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60,000,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since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June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2020.¶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 xml:space="preserve">employers, who have been competing to fill jobs from a diminished pool of applicants, raised wages </w:t>
      </w:r>
      <w:r w:rsidRPr="009A03A5">
        <w:rPr>
          <w:rStyle w:val="StyleUnderline"/>
          <w:vanish/>
        </w:rPr>
        <w:t>at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solid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clip</w:t>
      </w:r>
      <w:r w:rsidRPr="009A03A5">
        <w:rPr>
          <w:vanish/>
          <w:sz w:val="12"/>
        </w:rPr>
        <w:t>: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Average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hourly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jumped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4.9%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October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compared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year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earlier,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4.6%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previous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gain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strong,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though,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barely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keeping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surges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consumer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inflation.¶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Those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price increases pose a headwind for the economy. Higher costs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food,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heating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oil,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rents,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furniture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have burdened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families.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Prices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rose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4.4%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September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compared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12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earlier,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sharpest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such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jump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three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decades.¶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Among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receiving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raises,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biggest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beneficiaries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record-high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number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quitting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take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Christian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Frink,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begun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business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analyst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digital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consulting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firm.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Mr.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Frink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Ferndale,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Michigan,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helps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business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clients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determine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technologies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they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need.¶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Earlier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year,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Mr.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Frink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held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marketing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left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because,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like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many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during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COVID,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felt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burnt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out.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Dash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during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spring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summer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earn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money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searched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Although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complaining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about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labor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shortage,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several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told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wouldn’t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anyone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without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college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degree.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(Mr.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Frink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attended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college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didn’t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graduate</w:t>
      </w:r>
      <w:proofErr w:type="gramStart"/>
      <w:r w:rsidRPr="009A03A5">
        <w:rPr>
          <w:vanish/>
          <w:sz w:val="12"/>
        </w:rPr>
        <w:t>.)¶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summer,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Mr.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Frink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took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coding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classes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Tech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Elevator,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boot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camp,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landed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position.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Now,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earning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35%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previous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says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“blown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away”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already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health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coverage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doesn’t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wait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become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eligible.¶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job-switchers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receiving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raises.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Chad</w:t>
      </w:r>
      <w:r w:rsidRPr="00C72F84">
        <w:rPr>
          <w:sz w:val="12"/>
        </w:rPr>
        <w:t xml:space="preserve"> </w:t>
      </w:r>
      <w:proofErr w:type="spellStart"/>
      <w:r w:rsidRPr="009A03A5">
        <w:rPr>
          <w:vanish/>
          <w:sz w:val="12"/>
        </w:rPr>
        <w:t>Leibundguth</w:t>
      </w:r>
      <w:proofErr w:type="spellEnd"/>
      <w:r w:rsidRPr="009A03A5">
        <w:rPr>
          <w:vanish/>
          <w:sz w:val="12"/>
        </w:rPr>
        <w:t>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regional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director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Tampa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Robert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Half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staffing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agency,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said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market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strongest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22-year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career.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Before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pandemic,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said,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you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could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customer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service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Florida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$14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hour.¶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“Nowadays,”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said,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“you’ve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got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closer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$20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hour,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because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options.”¶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prospects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brightening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prolonged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periods.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number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long-term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unemployed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–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jobless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six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–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has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fallen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sharply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2.3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October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4.2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April.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double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pre-recession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total.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encouraging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sign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because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typically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held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extended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time.¶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time,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disparities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market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persisted.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Black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unemployment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unchanged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October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7.9%,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example,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while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white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workers,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fell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4.2%.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Latino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jobless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dropped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5.9%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6.3%.¶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though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white-collar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professional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services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like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information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technology,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engineering,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architecture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nearly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back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pre-pandemic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levels,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leisure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hospitality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1.4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fewer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jobs.¶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Hari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Ravichandran,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CEO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digital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security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provider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Aura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Boston,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says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800-person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company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140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positions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open,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mostly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software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development.¶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Mr.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Ravichandran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willing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remote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workers;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170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staffers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never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regularly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company’s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buildings.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Still,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remains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tough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he’s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ever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experienced.¶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disappointing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note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Friday’s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report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workforce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–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number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either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looking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–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unchanged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October.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suggested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reopening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schools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September,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waning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virus,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expiration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$300-a-week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federal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unemployment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supplement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coax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many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sidelines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market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large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numbers.¶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Drawing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many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back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workforce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after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typically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prolonged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process.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now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7.4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people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officially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–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just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1.7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February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2020,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before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pandemic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struck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economy.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millions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during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given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hunts,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employers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might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raise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benefits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draw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back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said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Aaron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Sojourner,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labor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University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Minnesota.¶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companies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enough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workers.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Many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parents,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particularly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mothers,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haven’t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returned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workforce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after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left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during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pandemic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children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other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relatives.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evidence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small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rebound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month: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proportion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women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either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looking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work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rose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after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two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months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declines.</w:t>
      </w:r>
    </w:p>
    <w:p w14:paraId="35E8904F" w14:textId="77777777" w:rsidR="00FC3CDF" w:rsidRPr="00C72F84" w:rsidRDefault="00FC3CDF" w:rsidP="00FC3CDF">
      <w:pPr>
        <w:pStyle w:val="Heading4"/>
        <w:rPr>
          <w:rFonts w:eastAsia="MS Gothic" w:cs="Calibri"/>
        </w:rPr>
      </w:pPr>
      <w:r w:rsidRPr="00C72F84">
        <w:rPr>
          <w:rFonts w:eastAsia="MS Gothic" w:cs="Calibri"/>
        </w:rPr>
        <w:t>Strikes cause widespread economic harm - GM strikes prove.</w:t>
      </w:r>
    </w:p>
    <w:p w14:paraId="35F50A5B" w14:textId="77777777" w:rsidR="00FC3CDF" w:rsidRPr="00C72F84" w:rsidRDefault="00FC3CDF" w:rsidP="00FC3CDF">
      <w:pPr>
        <w:rPr>
          <w:rFonts w:eastAsia="Cambria"/>
          <w:sz w:val="16"/>
        </w:rPr>
      </w:pPr>
      <w:r w:rsidRPr="00C72F84">
        <w:rPr>
          <w:rFonts w:eastAsia="Cambria"/>
          <w:sz w:val="16"/>
        </w:rPr>
        <w:t xml:space="preserve">John </w:t>
      </w:r>
      <w:r w:rsidRPr="00C72F84">
        <w:rPr>
          <w:rStyle w:val="Style13ptBold"/>
        </w:rPr>
        <w:t>McElroy</w:t>
      </w:r>
      <w:r w:rsidRPr="00C72F84">
        <w:rPr>
          <w:rFonts w:eastAsia="Cambria"/>
          <w:sz w:val="16"/>
        </w:rPr>
        <w:t xml:space="preserve">, </w:t>
      </w:r>
      <w:proofErr w:type="gramStart"/>
      <w:r w:rsidRPr="00C72F84">
        <w:rPr>
          <w:rFonts w:eastAsia="Cambria"/>
          <w:sz w:val="16"/>
        </w:rPr>
        <w:t>20</w:t>
      </w:r>
      <w:r w:rsidRPr="00C72F84">
        <w:rPr>
          <w:rStyle w:val="Style13ptBold"/>
        </w:rPr>
        <w:t>19</w:t>
      </w:r>
      <w:r w:rsidRPr="00C72F84">
        <w:rPr>
          <w:rFonts w:eastAsia="Cambria"/>
          <w:sz w:val="16"/>
        </w:rPr>
        <w:t>,  Strikes</w:t>
      </w:r>
      <w:proofErr w:type="gramEnd"/>
      <w:r w:rsidRPr="00C72F84">
        <w:rPr>
          <w:rFonts w:eastAsia="Cambria"/>
          <w:sz w:val="16"/>
        </w:rPr>
        <w:t xml:space="preserve"> Hurt </w:t>
      </w:r>
      <w:proofErr w:type="spellStart"/>
      <w:r w:rsidRPr="00C72F84">
        <w:rPr>
          <w:rFonts w:eastAsia="Cambria"/>
          <w:sz w:val="16"/>
        </w:rPr>
        <w:t>Everybody.Wards</w:t>
      </w:r>
      <w:proofErr w:type="spellEnd"/>
      <w:r w:rsidRPr="00C72F84">
        <w:rPr>
          <w:rFonts w:eastAsia="Cambria"/>
          <w:sz w:val="16"/>
        </w:rPr>
        <w:t xml:space="preserve"> Auto Industry News, October 25, https://www.wardsauto.com/ideaxchange/strikes-hurt-everybody</w:t>
      </w:r>
    </w:p>
    <w:p w14:paraId="149B0EDE" w14:textId="77777777" w:rsidR="00FC3CDF" w:rsidRPr="00C72F84" w:rsidRDefault="00FC3CDF" w:rsidP="00FC3CDF">
      <w:pPr>
        <w:ind w:left="720"/>
        <w:rPr>
          <w:rFonts w:eastAsia="Cambria"/>
          <w:sz w:val="12"/>
        </w:rPr>
      </w:pPr>
      <w:r w:rsidRPr="009A03A5">
        <w:rPr>
          <w:rFonts w:eastAsia="Cambria"/>
          <w:vanish/>
          <w:sz w:val="12"/>
        </w:rPr>
        <w:t>But</w:t>
      </w:r>
      <w:r w:rsidRPr="00C72F84">
        <w:rPr>
          <w:rFonts w:eastAsia="Cambria"/>
          <w:sz w:val="12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strikes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don’t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just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hurt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people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walking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picket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lines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or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company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they’re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striking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against.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They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hurt suppliers,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car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dealers and the communities located near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plants</w:t>
      </w:r>
      <w:r w:rsidRPr="009A03A5">
        <w:rPr>
          <w:rFonts w:eastAsia="Cambria"/>
          <w:bCs/>
          <w:vanish/>
          <w:u w:val="single"/>
        </w:rPr>
        <w:t>.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Anderson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Economic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Group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estimates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that</w:t>
      </w:r>
      <w:r w:rsidRPr="00C72F84">
        <w:rPr>
          <w:rFonts w:eastAsia="Cambria"/>
          <w:sz w:val="12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75,000 workers at supplier companies were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temporarily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laid off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because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of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GM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strike</w:t>
      </w:r>
      <w:r w:rsidRPr="009A03A5">
        <w:rPr>
          <w:rFonts w:eastAsia="Cambria"/>
          <w:vanish/>
          <w:sz w:val="12"/>
        </w:rPr>
        <w:t>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Unlike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UAW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picketers,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those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supplier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workers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won’t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get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strike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pay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$11,000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contract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signing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bonus.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No,</w:t>
      </w:r>
      <w:r w:rsidRPr="00C72F84">
        <w:rPr>
          <w:rFonts w:eastAsia="Cambria"/>
          <w:sz w:val="12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most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of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them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lost close to a month’s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worth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of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wages</w:t>
      </w:r>
      <w:r w:rsidRPr="009A03A5">
        <w:rPr>
          <w:rFonts w:eastAsia="Cambria"/>
          <w:bCs/>
          <w:vanish/>
          <w:u w:val="single"/>
        </w:rPr>
        <w:t>,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which must be financially devastating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for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them.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sz w:val="12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Suppliers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also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lost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lot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of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money.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bCs/>
          <w:vanish/>
          <w:u w:val="single"/>
        </w:rPr>
        <w:t>So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now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they’re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cutting budgets and delaying capital investments to make up for the lost revenue, which is a further drag on the economy.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vanish/>
          <w:sz w:val="12"/>
        </w:rPr>
        <w:t>According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CAR</w:t>
      </w:r>
      <w:r w:rsidRPr="009A03A5">
        <w:rPr>
          <w:rFonts w:eastAsia="Cambria"/>
          <w:bCs/>
          <w:vanish/>
          <w:u w:val="single"/>
        </w:rPr>
        <w:t>,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</w:t>
      </w:r>
      <w:r w:rsidRPr="00C72F84">
        <w:rPr>
          <w:rFonts w:eastAsia="Cambria"/>
          <w:bCs/>
          <w:u w:val="single"/>
        </w:rPr>
        <w:t xml:space="preserve"> </w:t>
      </w:r>
      <w:proofErr w:type="gramStart"/>
      <w:r w:rsidRPr="00C72F84">
        <w:rPr>
          <w:rFonts w:eastAsia="Cambria"/>
          <w:bCs/>
          <w:highlight w:val="yellow"/>
          <w:u w:val="single"/>
        </w:rPr>
        <w:t>communities</w:t>
      </w:r>
      <w:proofErr w:type="gramEnd"/>
      <w:r w:rsidRPr="00C72F84">
        <w:rPr>
          <w:rFonts w:eastAsia="Cambria"/>
          <w:bCs/>
          <w:highlight w:val="yellow"/>
          <w:u w:val="single"/>
        </w:rPr>
        <w:t xml:space="preserve"> and states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where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GM’s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plants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are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located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collectively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lost a couple of hundred million dollars in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payroll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and</w:t>
      </w:r>
      <w:r w:rsidRPr="00C72F84">
        <w:rPr>
          <w:rFonts w:eastAsia="Cambria"/>
          <w:bCs/>
          <w:u w:val="single"/>
        </w:rPr>
        <w:t xml:space="preserve"> </w:t>
      </w:r>
      <w:r w:rsidRPr="00C72F84">
        <w:rPr>
          <w:rFonts w:eastAsia="Cambria"/>
          <w:bCs/>
          <w:highlight w:val="yellow"/>
          <w:u w:val="single"/>
        </w:rPr>
        <w:t>tax revenu</w:t>
      </w:r>
      <w:r w:rsidRPr="00C72F84">
        <w:rPr>
          <w:rFonts w:eastAsia="Cambria"/>
          <w:b/>
          <w:bCs/>
          <w:sz w:val="12"/>
          <w:highlight w:val="yellow"/>
        </w:rPr>
        <w:t>e</w:t>
      </w:r>
      <w:r w:rsidRPr="009A03A5">
        <w:rPr>
          <w:rFonts w:eastAsia="Cambria"/>
          <w:vanish/>
          <w:sz w:val="12"/>
        </w:rPr>
        <w:t>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Some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economists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warn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that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if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strike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were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prolonged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could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knock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state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of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Michigan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–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home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GM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UAW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–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into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recession.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That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prompted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governor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of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Michigan,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Gretchen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Whitmer,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call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GM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CEO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Mary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Barra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UAW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leaders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urge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them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settle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fast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possible.</w:t>
      </w:r>
    </w:p>
    <w:p w14:paraId="1B960AE8" w14:textId="77777777" w:rsidR="00FC3CDF" w:rsidRPr="00C72F84" w:rsidRDefault="00FC3CDF" w:rsidP="00FC3CDF">
      <w:pPr>
        <w:keepNext/>
        <w:keepLines/>
        <w:spacing w:before="40" w:after="0"/>
        <w:outlineLvl w:val="3"/>
        <w:rPr>
          <w:rFonts w:eastAsia="MS Gothic"/>
          <w:b/>
          <w:iCs/>
          <w:sz w:val="26"/>
        </w:rPr>
      </w:pPr>
      <w:r w:rsidRPr="00C72F84">
        <w:rPr>
          <w:rFonts w:eastAsia="MS Gothic"/>
          <w:b/>
          <w:iCs/>
          <w:sz w:val="26"/>
        </w:rPr>
        <w:t xml:space="preserve">Strikes now trigger food shortages, undermine health </w:t>
      </w:r>
      <w:proofErr w:type="gramStart"/>
      <w:r w:rsidRPr="00C72F84">
        <w:rPr>
          <w:rFonts w:eastAsia="MS Gothic"/>
          <w:b/>
          <w:iCs/>
          <w:sz w:val="26"/>
        </w:rPr>
        <w:t>care</w:t>
      </w:r>
      <w:proofErr w:type="gramEnd"/>
      <w:r w:rsidRPr="00C72F84">
        <w:rPr>
          <w:rFonts w:eastAsia="MS Gothic"/>
          <w:b/>
          <w:iCs/>
          <w:sz w:val="26"/>
        </w:rPr>
        <w:t xml:space="preserve"> and threaten the economy.</w:t>
      </w:r>
    </w:p>
    <w:p w14:paraId="662D18DB" w14:textId="77777777" w:rsidR="00FC3CDF" w:rsidRPr="00C72F84" w:rsidRDefault="00FC3CDF" w:rsidP="00FC3CDF">
      <w:pPr>
        <w:rPr>
          <w:rFonts w:eastAsia="Cambria"/>
        </w:rPr>
      </w:pPr>
      <w:r w:rsidRPr="00C72F84">
        <w:rPr>
          <w:rFonts w:eastAsia="Cambria"/>
        </w:rPr>
        <w:t xml:space="preserve">Shannon </w:t>
      </w:r>
      <w:proofErr w:type="spellStart"/>
      <w:r w:rsidRPr="00C72F84">
        <w:rPr>
          <w:rStyle w:val="Style13ptBold"/>
        </w:rPr>
        <w:t>Pettypiece</w:t>
      </w:r>
      <w:proofErr w:type="spellEnd"/>
      <w:r w:rsidRPr="00C72F84">
        <w:rPr>
          <w:rStyle w:val="Style13ptBold"/>
        </w:rPr>
        <w:t>, 10-24</w:t>
      </w:r>
      <w:r w:rsidRPr="00C72F84">
        <w:rPr>
          <w:rFonts w:eastAsia="Cambria"/>
        </w:rPr>
        <w:t>, 21, Biden on the sidelines of '</w:t>
      </w:r>
      <w:proofErr w:type="spellStart"/>
      <w:r w:rsidRPr="00C72F84">
        <w:rPr>
          <w:rFonts w:eastAsia="Cambria"/>
        </w:rPr>
        <w:t>Striketober</w:t>
      </w:r>
      <w:proofErr w:type="spellEnd"/>
      <w:r w:rsidRPr="00C72F84">
        <w:rPr>
          <w:rFonts w:eastAsia="Cambria"/>
        </w:rPr>
        <w:t>,' with economy in the balance, NBC News, https://www.nbcnews.com/politics/white-house/biden-sidelines-striketober-economy-balance-n1282094</w:t>
      </w:r>
    </w:p>
    <w:p w14:paraId="6B1F7AB3" w14:textId="77777777" w:rsidR="00FC3CDF" w:rsidRPr="00C72F84" w:rsidRDefault="00FC3CDF" w:rsidP="00FC3CDF">
      <w:pPr>
        <w:ind w:left="720"/>
        <w:rPr>
          <w:rFonts w:eastAsia="Cambria"/>
          <w:sz w:val="12"/>
        </w:rPr>
      </w:pPr>
      <w:r w:rsidRPr="009A03A5">
        <w:rPr>
          <w:rFonts w:eastAsia="Cambria"/>
          <w:vanish/>
          <w:sz w:val="12"/>
        </w:rPr>
        <w:t>But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President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Biden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faces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different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dynamic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from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candidate</w:t>
      </w:r>
      <w:r w:rsidRPr="00C72F84">
        <w:rPr>
          <w:rFonts w:eastAsia="Cambria"/>
          <w:sz w:val="12"/>
        </w:rPr>
        <w:t xml:space="preserve"> </w:t>
      </w:r>
      <w:proofErr w:type="gramStart"/>
      <w:r w:rsidRPr="009A03A5">
        <w:rPr>
          <w:rFonts w:eastAsia="Cambria"/>
          <w:vanish/>
          <w:sz w:val="12"/>
        </w:rPr>
        <w:t>Biden,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because</w:t>
      </w:r>
      <w:proofErr w:type="gramEnd"/>
      <w:r w:rsidRPr="00C72F84">
        <w:rPr>
          <w:rFonts w:eastAsia="Cambria"/>
          <w:sz w:val="12"/>
        </w:rPr>
        <w:t xml:space="preserve"> </w:t>
      </w:r>
      <w:r w:rsidRPr="00C72F84">
        <w:rPr>
          <w:rStyle w:val="Emphasis"/>
          <w:highlight w:val="yellow"/>
        </w:rPr>
        <w:t>s</w:t>
      </w:r>
      <w:r w:rsidRPr="00C72F84">
        <w:rPr>
          <w:rFonts w:eastAsia="Cambria"/>
          <w:bCs/>
          <w:highlight w:val="yellow"/>
          <w:u w:val="single"/>
        </w:rPr>
        <w:t>trikes risk adding to labor shortages and supply chain disruptions that are already driving up prices as the global economy reels from pandemic strains.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vanish/>
          <w:sz w:val="12"/>
        </w:rPr>
        <w:t>While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strikes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could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benefit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workers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driving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up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wages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long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term</w:t>
      </w:r>
      <w:r w:rsidRPr="00C72F84">
        <w:rPr>
          <w:rFonts w:eastAsia="Cambria"/>
          <w:sz w:val="12"/>
          <w:highlight w:val="yellow"/>
        </w:rPr>
        <w:t xml:space="preserve">, </w:t>
      </w:r>
      <w:r w:rsidRPr="00C72F84">
        <w:rPr>
          <w:rFonts w:eastAsia="Cambria"/>
          <w:bCs/>
          <w:highlight w:val="yellow"/>
          <w:u w:val="single"/>
        </w:rPr>
        <w:t>the near-term impact of persistent or growing work stoppages could include worst-case scenarios like food shortages or lack of access to hospitals.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"This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will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come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an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economic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cost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to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employers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and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therefore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the</w:t>
      </w:r>
      <w:r w:rsidRPr="00C72F84">
        <w:rPr>
          <w:rFonts w:eastAsia="Cambria"/>
          <w:bCs/>
          <w:u w:val="single"/>
        </w:rPr>
        <w:t xml:space="preserve"> </w:t>
      </w:r>
      <w:r w:rsidRPr="009A03A5">
        <w:rPr>
          <w:rFonts w:eastAsia="Cambria"/>
          <w:bCs/>
          <w:vanish/>
          <w:u w:val="single"/>
        </w:rPr>
        <w:t>economy,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think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that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may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why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Biden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has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gone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little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silent,"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said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Ariel</w:t>
      </w:r>
      <w:r w:rsidRPr="00C72F84">
        <w:rPr>
          <w:rFonts w:eastAsia="Cambria"/>
          <w:sz w:val="12"/>
        </w:rPr>
        <w:t xml:space="preserve"> </w:t>
      </w:r>
      <w:proofErr w:type="spellStart"/>
      <w:r w:rsidRPr="009A03A5">
        <w:rPr>
          <w:rFonts w:eastAsia="Cambria"/>
          <w:vanish/>
          <w:sz w:val="12"/>
        </w:rPr>
        <w:t>Avgar</w:t>
      </w:r>
      <w:proofErr w:type="spellEnd"/>
      <w:r w:rsidRPr="009A03A5">
        <w:rPr>
          <w:rFonts w:eastAsia="Cambria"/>
          <w:vanish/>
          <w:sz w:val="12"/>
        </w:rPr>
        <w:t>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associate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professor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of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labor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relations,</w:t>
      </w:r>
      <w:r w:rsidRPr="00C72F84">
        <w:rPr>
          <w:rFonts w:eastAsia="Cambria"/>
          <w:sz w:val="12"/>
        </w:rPr>
        <w:t xml:space="preserve"> </w:t>
      </w:r>
      <w:proofErr w:type="gramStart"/>
      <w:r w:rsidRPr="009A03A5">
        <w:rPr>
          <w:rFonts w:eastAsia="Cambria"/>
          <w:vanish/>
          <w:sz w:val="12"/>
        </w:rPr>
        <w:t>law</w:t>
      </w:r>
      <w:proofErr w:type="gramEnd"/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history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Cornell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University.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"It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tricky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for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him.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one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hand,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record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supporting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unions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and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their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ability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use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collective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action.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other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hand,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point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of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strikes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extract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economic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price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for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employers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unwilling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to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negotiate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way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the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union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feels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is</w:t>
      </w:r>
      <w:r w:rsidRPr="00C72F84">
        <w:rPr>
          <w:rFonts w:eastAsia="Cambria"/>
          <w:sz w:val="12"/>
        </w:rPr>
        <w:t xml:space="preserve"> </w:t>
      </w:r>
      <w:r w:rsidRPr="009A03A5">
        <w:rPr>
          <w:rFonts w:eastAsia="Cambria"/>
          <w:vanish/>
          <w:sz w:val="12"/>
        </w:rPr>
        <w:t>appropriate."</w:t>
      </w:r>
    </w:p>
    <w:p w14:paraId="31B30982" w14:textId="77777777" w:rsidR="00FC3CDF" w:rsidRPr="00C72F84" w:rsidRDefault="00FC3CDF" w:rsidP="00FC3CDF">
      <w:pPr>
        <w:pStyle w:val="Heading4"/>
        <w:rPr>
          <w:rFonts w:cs="Calibri"/>
        </w:rPr>
      </w:pPr>
      <w:r w:rsidRPr="00C72F84">
        <w:rPr>
          <w:rFonts w:cs="Calibri"/>
        </w:rPr>
        <w:t>Economic downturns devastate people’s lives.</w:t>
      </w:r>
    </w:p>
    <w:p w14:paraId="3C808A08" w14:textId="77777777" w:rsidR="00FC3CDF" w:rsidRPr="00C72F84" w:rsidRDefault="00FC3CDF" w:rsidP="00FC3CDF">
      <w:pPr>
        <w:rPr>
          <w:rStyle w:val="Style13ptBold"/>
        </w:rPr>
      </w:pPr>
      <w:r w:rsidRPr="00C72F84">
        <w:rPr>
          <w:rStyle w:val="Style13ptBold"/>
        </w:rPr>
        <w:t xml:space="preserve">EPI ’09 – </w:t>
      </w:r>
      <w:r w:rsidRPr="00C72F84">
        <w:t>Economic Policy Institute, “Economic Scarring: The long-term impacts of the recession,” Economic Policy Institute (Web). Briefing Paper #243. Sept. 30, 2009. Accessed Nov. 8, 2021. &lt;https://www.epi.org/publication/bp243/&gt; AT</w:t>
      </w:r>
    </w:p>
    <w:p w14:paraId="2A3C2B86" w14:textId="77777777" w:rsidR="00FC3CDF" w:rsidRPr="00C72F84" w:rsidRDefault="00FC3CDF" w:rsidP="00FC3CDF">
      <w:pPr>
        <w:ind w:left="720"/>
        <w:rPr>
          <w:sz w:val="12"/>
        </w:rPr>
      </w:pP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often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portrayed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short-term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events.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However,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substantial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body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literature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shows,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consequences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high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unemployment,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falling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incomes,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reduced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activity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lasting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consequences.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example,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falling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incomes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families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delay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forgo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college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education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children.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Frozen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credit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markets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depressed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consumer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spending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stop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creation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otherwise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vibrant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small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businesses.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Larger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companies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delay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reduce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spending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R&amp;D.¶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each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cases,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 xml:space="preserve">recession can lead to </w:t>
      </w:r>
      <w:r w:rsidRPr="009A03A5">
        <w:rPr>
          <w:rStyle w:val="StyleUnderline"/>
          <w:vanish/>
        </w:rPr>
        <w:t>“scarring”</w:t>
      </w:r>
      <w:r w:rsidRPr="009A03A5">
        <w:rPr>
          <w:vanish/>
          <w:sz w:val="12"/>
        </w:rPr>
        <w:t>—that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rStyle w:val="StyleUnderline"/>
          <w:highlight w:val="yellow"/>
        </w:rPr>
        <w:t xml:space="preserve">, long-lasting damage </w:t>
      </w:r>
      <w:r w:rsidRPr="009A03A5">
        <w:rPr>
          <w:rStyle w:val="StyleUnderline"/>
          <w:vanish/>
        </w:rPr>
        <w:t>to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individuals’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economic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situations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economy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more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broadly</w:t>
      </w:r>
      <w:r w:rsidRPr="00C72F84">
        <w:rPr>
          <w:rStyle w:val="StyleUnderline"/>
          <w:highlight w:val="yellow"/>
        </w:rPr>
        <w:t>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report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examines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some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evidence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demonstrating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long-run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consequences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Findings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include:¶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Educational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achievement: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Unemployment and income losses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reduce educational achievement by threatening early childhood nutrition; reducing families’ abilities to provide a supportive learning environment (including adequate health care,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summer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activities,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and stable housing); and by forcing a delay or abandonment of college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plans</w:t>
      </w:r>
      <w:r w:rsidRPr="00C72F84">
        <w:rPr>
          <w:rStyle w:val="StyleUnderline"/>
          <w:highlight w:val="yellow"/>
        </w:rPr>
        <w:t>.</w:t>
      </w:r>
      <w:r w:rsidRPr="009A03A5">
        <w:rPr>
          <w:rStyle w:val="StyleUnderline"/>
          <w:vanish/>
          <w:sz w:val="12"/>
        </w:rPr>
        <w:t>¶</w:t>
      </w:r>
      <w:r w:rsidRPr="00C72F84">
        <w:rPr>
          <w:rStyle w:val="StyleUnderline"/>
          <w:sz w:val="12"/>
        </w:rPr>
        <w:t xml:space="preserve"> </w:t>
      </w:r>
      <w:r w:rsidRPr="009A03A5">
        <w:rPr>
          <w:vanish/>
          <w:sz w:val="12"/>
        </w:rPr>
        <w:t>Opportunity: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Recession-induced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job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income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losses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lasting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consequences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individuals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families.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>The increase in poverty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occur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result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example,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will</w:t>
      </w:r>
      <w:r w:rsidRPr="00C72F84">
        <w:rPr>
          <w:sz w:val="12"/>
        </w:rPr>
        <w:t xml:space="preserve"> </w:t>
      </w:r>
      <w:r w:rsidRPr="00C72F84">
        <w:rPr>
          <w:rStyle w:val="StyleUnderline"/>
          <w:highlight w:val="yellow"/>
        </w:rPr>
        <w:t xml:space="preserve">have lasting consequences </w:t>
      </w:r>
      <w:r w:rsidRPr="009A03A5">
        <w:rPr>
          <w:rStyle w:val="StyleUnderline"/>
          <w:vanish/>
        </w:rPr>
        <w:t>for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kids,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will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impose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long-</w:t>
      </w:r>
      <w:r w:rsidRPr="009A03A5">
        <w:rPr>
          <w:rStyle w:val="StyleUnderline"/>
          <w:vanish/>
        </w:rPr>
        <w:t>lasting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costs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proofErr w:type="gramStart"/>
      <w:r w:rsidRPr="009A03A5">
        <w:rPr>
          <w:rStyle w:val="StyleUnderline"/>
          <w:vanish/>
        </w:rPr>
        <w:t>economy.</w:t>
      </w:r>
      <w:r w:rsidRPr="009A03A5">
        <w:rPr>
          <w:vanish/>
          <w:sz w:val="12"/>
        </w:rPr>
        <w:t>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Private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investment: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Total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non-residential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investment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down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20%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peak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levels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through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second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quarter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2009.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reduction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investment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will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lead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reduced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production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capacity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years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come.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Furthermore,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since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technology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often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embedded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new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capital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equipment,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investment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slowdown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also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expected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reduce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adoption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new</w:t>
      </w:r>
      <w:r w:rsidRPr="00C72F84">
        <w:rPr>
          <w:rStyle w:val="StyleUnderline"/>
        </w:rPr>
        <w:t xml:space="preserve"> </w:t>
      </w:r>
      <w:proofErr w:type="gramStart"/>
      <w:r w:rsidRPr="009A03A5">
        <w:rPr>
          <w:rStyle w:val="StyleUnderline"/>
          <w:vanish/>
        </w:rPr>
        <w:t>innovations.</w:t>
      </w:r>
      <w:r w:rsidRPr="009A03A5">
        <w:rPr>
          <w:vanish/>
          <w:sz w:val="12"/>
        </w:rPr>
        <w:t>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Entrepreneurial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activity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business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formation: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New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small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businesses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often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forefront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technological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advancement.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With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credit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crunch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reduction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consumer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demand,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small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businesses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seeing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double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squeeze.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example,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2008,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43,500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businesses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filed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bankruptcy,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up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28,300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businesses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2007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more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double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19,700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filings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2006.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21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active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firms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initial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public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offering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2008,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down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average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163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four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years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prior.¶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also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substantial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evidence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economic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outcomes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passed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across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generations.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such,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economic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hardships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parents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will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mean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more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economic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hurdles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C72F84">
        <w:rPr>
          <w:sz w:val="12"/>
        </w:rPr>
        <w:t xml:space="preserve"> </w:t>
      </w:r>
      <w:r w:rsidRPr="009A03A5">
        <w:rPr>
          <w:rStyle w:val="StyleUnderline"/>
          <w:vanish/>
        </w:rPr>
        <w:t>children.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While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often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said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deficits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cause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transfers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wealth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future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generations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taxpayers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present,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must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also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compared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consequences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also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passed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future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generations.¶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analysis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also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suggests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efforts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stimulate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very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effective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over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both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short-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long-run.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Using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simple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illustrative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accounting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framework,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it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shown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stimulus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can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lead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short-run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boost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output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outweighs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additional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interest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costs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associated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debt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increase.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especially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true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over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short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horizon.¶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recession,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therefore,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should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not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be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thought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one-time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event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that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stresses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individuals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families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couple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years.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Rather,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economic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downturns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impact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C72F84">
        <w:rPr>
          <w:sz w:val="12"/>
        </w:rPr>
        <w:t xml:space="preserve"> </w:t>
      </w:r>
      <w:proofErr w:type="gramStart"/>
      <w:r w:rsidRPr="009A03A5">
        <w:rPr>
          <w:vanish/>
          <w:sz w:val="12"/>
        </w:rPr>
        <w:t>future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prospects</w:t>
      </w:r>
      <w:proofErr w:type="gramEnd"/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family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members,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including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children,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will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consequences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years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C72F84">
        <w:rPr>
          <w:sz w:val="12"/>
        </w:rPr>
        <w:t xml:space="preserve"> </w:t>
      </w:r>
      <w:r w:rsidRPr="009A03A5">
        <w:rPr>
          <w:vanish/>
          <w:sz w:val="12"/>
        </w:rPr>
        <w:t>come.</w:t>
      </w:r>
    </w:p>
    <w:p w14:paraId="615E8C9E" w14:textId="77777777" w:rsidR="00FC3CDF" w:rsidRPr="00C72F84" w:rsidRDefault="00FC3CDF" w:rsidP="00FC3CDF">
      <w:pPr>
        <w:pStyle w:val="Heading4"/>
        <w:rPr>
          <w:rFonts w:cs="Calibri"/>
        </w:rPr>
      </w:pPr>
      <w:r w:rsidRPr="00C72F84">
        <w:rPr>
          <w:rFonts w:cs="Calibri"/>
        </w:rPr>
        <w:t xml:space="preserve">Economic decline causes nuclear war – collapses faith in deterrence </w:t>
      </w:r>
    </w:p>
    <w:p w14:paraId="03457A8B" w14:textId="77777777" w:rsidR="00FC3CDF" w:rsidRPr="00C72F84" w:rsidRDefault="00FC3CDF" w:rsidP="00FC3CDF">
      <w:proofErr w:type="spellStart"/>
      <w:r w:rsidRPr="00C72F84">
        <w:rPr>
          <w:rStyle w:val="Style13ptBold"/>
        </w:rPr>
        <w:t>Tønnesson</w:t>
      </w:r>
      <w:proofErr w:type="spellEnd"/>
      <w:r w:rsidRPr="00C72F84">
        <w:rPr>
          <w:rStyle w:val="Style13ptBold"/>
        </w:rPr>
        <w:t>, 15</w:t>
      </w:r>
      <w:r w:rsidRPr="00C72F84">
        <w:t xml:space="preserve">—Research Professor, Peace Research Institute Oslo; Leader of East Asia Peace program, Uppsala University (Stein, “Deterrence, interdependence and Sino–US peace,” International Area Studies Review, Vol. 18, No. 3, p. 297-311, </w:t>
      </w:r>
      <w:proofErr w:type="spellStart"/>
      <w:r w:rsidRPr="00C72F84">
        <w:t>dml</w:t>
      </w:r>
      <w:proofErr w:type="spellEnd"/>
      <w:r w:rsidRPr="00C72F84">
        <w:t>)</w:t>
      </w:r>
    </w:p>
    <w:p w14:paraId="1B7AE49D" w14:textId="77777777" w:rsidR="00FC3CDF" w:rsidRPr="00C72F84" w:rsidRDefault="00FC3CDF" w:rsidP="00FC3CDF">
      <w:pPr>
        <w:rPr>
          <w:sz w:val="16"/>
          <w:szCs w:val="16"/>
        </w:rPr>
      </w:pPr>
      <w:r w:rsidRPr="009A03A5">
        <w:rPr>
          <w:vanish/>
          <w:sz w:val="16"/>
          <w:szCs w:val="16"/>
        </w:rPr>
        <w:t>Several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recent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works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China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Sino–US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relations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have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made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substantial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contributions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current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understanding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how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under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what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circumstances</w:t>
      </w:r>
      <w:r w:rsidRPr="00C72F84">
        <w:rPr>
          <w:sz w:val="16"/>
          <w:szCs w:val="16"/>
        </w:rPr>
        <w:t xml:space="preserve"> </w:t>
      </w:r>
      <w:r w:rsidRPr="00C72F84">
        <w:rPr>
          <w:rStyle w:val="StyleUnderline"/>
          <w:highlight w:val="cyan"/>
        </w:rPr>
        <w:t>a combination 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nuclear</w:t>
      </w:r>
      <w:r w:rsidRPr="00C72F84">
        <w:rPr>
          <w:sz w:val="16"/>
          <w:szCs w:val="16"/>
        </w:rPr>
        <w:t xml:space="preserve"> </w:t>
      </w:r>
      <w:r w:rsidRPr="00C72F84">
        <w:rPr>
          <w:rStyle w:val="Emphasis"/>
          <w:highlight w:val="cyan"/>
        </w:rPr>
        <w:t>deterrence</w:t>
      </w:r>
      <w:r w:rsidRPr="00C72F84">
        <w:rPr>
          <w:rStyle w:val="StyleUnderline"/>
          <w:highlight w:val="cyan"/>
        </w:rPr>
        <w:t xml:space="preserve"> and </w:t>
      </w:r>
      <w:r w:rsidRPr="00C72F84">
        <w:rPr>
          <w:rStyle w:val="Emphasis"/>
          <w:highlight w:val="cyan"/>
        </w:rPr>
        <w:t>economic interdependence</w:t>
      </w:r>
      <w:r w:rsidRPr="00C72F84">
        <w:rPr>
          <w:rStyle w:val="StyleUnderline"/>
          <w:highlight w:val="cyan"/>
        </w:rPr>
        <w:t xml:space="preserve"> may </w:t>
      </w:r>
      <w:r w:rsidRPr="00C72F84">
        <w:rPr>
          <w:rStyle w:val="Emphasis"/>
          <w:highlight w:val="cyan"/>
        </w:rPr>
        <w:t>reduce the risk of war</w:t>
      </w:r>
      <w:r w:rsidRPr="00C72F84">
        <w:rPr>
          <w:rStyle w:val="StyleUnderline"/>
          <w:highlight w:val="cyan"/>
        </w:rPr>
        <w:t xml:space="preserve"> between major powers</w:t>
      </w:r>
      <w:r w:rsidRPr="009A03A5">
        <w:rPr>
          <w:vanish/>
          <w:sz w:val="16"/>
          <w:szCs w:val="16"/>
        </w:rPr>
        <w:t>.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least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four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conclusions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can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drawn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from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review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above: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first,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those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who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say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that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interdependence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may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both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inhibit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drive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conflict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are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right.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Interdependence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raises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conflict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for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all</w:t>
      </w:r>
      <w:r w:rsidRPr="00C72F84">
        <w:rPr>
          <w:sz w:val="16"/>
          <w:szCs w:val="16"/>
        </w:rPr>
        <w:t xml:space="preserve"> </w:t>
      </w:r>
      <w:proofErr w:type="gramStart"/>
      <w:r w:rsidRPr="009A03A5">
        <w:rPr>
          <w:vanish/>
          <w:sz w:val="16"/>
          <w:szCs w:val="16"/>
        </w:rPr>
        <w:t>sides</w:t>
      </w:r>
      <w:proofErr w:type="gramEnd"/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but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asymmetrical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or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unbalanced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dependencies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 xml:space="preserve">negative trade expectations may </w:t>
      </w:r>
      <w:r w:rsidRPr="00C72F84">
        <w:rPr>
          <w:rStyle w:val="Emphasis"/>
          <w:highlight w:val="cyan"/>
        </w:rPr>
        <w:t>generate tensions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leading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trade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wars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among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inter-dependent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states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that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turn</w:t>
      </w:r>
      <w:r w:rsidRPr="00C72F84">
        <w:rPr>
          <w:rStyle w:val="StyleUnderline"/>
        </w:rPr>
        <w:t xml:space="preserve"> </w:t>
      </w:r>
      <w:r w:rsidRPr="00C72F84">
        <w:rPr>
          <w:rStyle w:val="Emphasis"/>
          <w:highlight w:val="cyan"/>
        </w:rPr>
        <w:t>increase the risk</w:t>
      </w:r>
      <w:r w:rsidRPr="00C72F84">
        <w:rPr>
          <w:rStyle w:val="StyleUnderline"/>
          <w:highlight w:val="cyan"/>
        </w:rPr>
        <w:t xml:space="preserve"> of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military</w:t>
      </w:r>
      <w:r w:rsidRPr="00C72F84">
        <w:rPr>
          <w:rStyle w:val="Emphasis"/>
        </w:rPr>
        <w:t xml:space="preserve"> </w:t>
      </w:r>
      <w:r w:rsidRPr="00C72F84">
        <w:rPr>
          <w:rStyle w:val="Emphasis"/>
          <w:highlight w:val="cyan"/>
        </w:rPr>
        <w:t>conflict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(Copeland,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2015: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1,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14,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437;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Roach,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2014).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risk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may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increase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interdependent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countries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governed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inward-looking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socio-economic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coalition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(Solingen,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2015);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second,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risk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war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between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China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should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not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just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be</w:t>
      </w:r>
      <w:r w:rsidRPr="00C72F84">
        <w:rPr>
          <w:sz w:val="16"/>
          <w:szCs w:val="16"/>
        </w:rPr>
        <w:t xml:space="preserve"> </w:t>
      </w:r>
      <w:proofErr w:type="spellStart"/>
      <w:r w:rsidRPr="009A03A5">
        <w:rPr>
          <w:vanish/>
          <w:sz w:val="16"/>
          <w:szCs w:val="16"/>
        </w:rPr>
        <w:t>analysed</w:t>
      </w:r>
      <w:proofErr w:type="spellEnd"/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bilaterally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but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include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their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allies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partners.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Third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party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countries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could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drag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China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into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confrontation;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third,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this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context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some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comfort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that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three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main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economic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powers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Northeast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Asia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(China,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Japan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South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Korea)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are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all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deeply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integrated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economically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through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production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networks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within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global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system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trade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finance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(Ravenhill,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2014;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Yoshimatsu,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2014: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576);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fourth,</w:t>
      </w:r>
      <w:r w:rsidRPr="00C72F84">
        <w:rPr>
          <w:sz w:val="16"/>
          <w:szCs w:val="16"/>
        </w:rPr>
        <w:t xml:space="preserve"> </w:t>
      </w:r>
      <w:r w:rsidRPr="00C72F84">
        <w:rPr>
          <w:rStyle w:val="StyleUnderline"/>
          <w:highlight w:val="cyan"/>
        </w:rPr>
        <w:t>decisions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war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peace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 xml:space="preserve">are taken by </w:t>
      </w:r>
      <w:r w:rsidRPr="00C72F84">
        <w:rPr>
          <w:rStyle w:val="Emphasis"/>
          <w:highlight w:val="cyan"/>
        </w:rPr>
        <w:t>very few people</w:t>
      </w:r>
      <w:r w:rsidRPr="009A03A5">
        <w:rPr>
          <w:rStyle w:val="StyleUnderline"/>
          <w:vanish/>
        </w:rPr>
        <w:t>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who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act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basis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their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future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expectations</w:t>
      </w:r>
      <w:r w:rsidRPr="009A03A5">
        <w:rPr>
          <w:vanish/>
          <w:sz w:val="16"/>
          <w:szCs w:val="16"/>
        </w:rPr>
        <w:t>.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International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relations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theory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must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supplemented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foreign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policy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analysis</w:t>
      </w:r>
      <w:r w:rsidRPr="00C72F84">
        <w:rPr>
          <w:sz w:val="16"/>
          <w:szCs w:val="16"/>
        </w:rPr>
        <w:t xml:space="preserve"> </w:t>
      </w:r>
      <w:proofErr w:type="gramStart"/>
      <w:r w:rsidRPr="009A03A5">
        <w:rPr>
          <w:vanish/>
          <w:sz w:val="16"/>
          <w:szCs w:val="16"/>
        </w:rPr>
        <w:t>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order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to</w:t>
      </w:r>
      <w:proofErr w:type="gramEnd"/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assess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value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attributed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national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decision-makers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economic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development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their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assessments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risks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opportunities.</w:t>
      </w:r>
      <w:r w:rsidRPr="00C72F84">
        <w:rPr>
          <w:sz w:val="16"/>
          <w:szCs w:val="16"/>
        </w:rPr>
        <w:t xml:space="preserve"> </w:t>
      </w:r>
      <w:r w:rsidRPr="00C72F84">
        <w:rPr>
          <w:rStyle w:val="StyleUnderline"/>
          <w:highlight w:val="cyan"/>
        </w:rPr>
        <w:t>If leaders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either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side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Atlantic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begin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seriously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fear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or</w:t>
      </w:r>
      <w:r w:rsidRPr="00C72F84">
        <w:rPr>
          <w:rStyle w:val="StyleUnderline"/>
        </w:rPr>
        <w:t xml:space="preserve"> </w:t>
      </w:r>
      <w:r w:rsidRPr="00C72F84">
        <w:rPr>
          <w:rStyle w:val="Emphasis"/>
          <w:highlight w:val="cyan"/>
        </w:rPr>
        <w:t>anticipate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their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own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nation’s</w:t>
      </w:r>
      <w:r w:rsidRPr="00C72F84">
        <w:rPr>
          <w:rStyle w:val="StyleUnderline"/>
        </w:rPr>
        <w:t xml:space="preserve"> </w:t>
      </w:r>
      <w:r w:rsidRPr="00C72F84">
        <w:rPr>
          <w:rStyle w:val="Emphasis"/>
          <w:highlight w:val="cyan"/>
        </w:rPr>
        <w:t>decline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then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they may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blame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this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external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dependence</w:t>
      </w:r>
      <w:r w:rsidRPr="009A03A5">
        <w:rPr>
          <w:rStyle w:val="StyleUnderline"/>
          <w:vanish/>
        </w:rPr>
        <w:t>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appeal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anti-foreign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sentiments</w:t>
      </w:r>
      <w:r w:rsidRPr="009A03A5">
        <w:rPr>
          <w:rStyle w:val="StyleUnderline"/>
          <w:vanish/>
        </w:rPr>
        <w:t>,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 xml:space="preserve">contemplate the </w:t>
      </w:r>
      <w:r w:rsidRPr="00C72F84">
        <w:rPr>
          <w:rStyle w:val="Emphasis"/>
          <w:highlight w:val="cyan"/>
        </w:rPr>
        <w:t>use of force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gain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respect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credibility,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adopt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protectionist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policies</w:t>
      </w:r>
      <w:r w:rsidRPr="009A03A5">
        <w:rPr>
          <w:rStyle w:val="StyleUnderline"/>
          <w:vanish/>
        </w:rPr>
        <w:t>,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ultimately</w:t>
      </w:r>
      <w:r w:rsidRPr="00C72F84">
        <w:rPr>
          <w:sz w:val="16"/>
          <w:szCs w:val="16"/>
        </w:rPr>
        <w:t xml:space="preserve"> </w:t>
      </w:r>
      <w:r w:rsidRPr="00C72F84">
        <w:rPr>
          <w:rStyle w:val="Emphasis"/>
          <w:highlight w:val="cyan"/>
        </w:rPr>
        <w:t>refuse to be deterred</w:t>
      </w:r>
      <w:r w:rsidRPr="00C72F84">
        <w:rPr>
          <w:rStyle w:val="StyleUnderline"/>
          <w:highlight w:val="cyan"/>
        </w:rPr>
        <w:t xml:space="preserve"> by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either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nuc</w:t>
      </w:r>
      <w:r w:rsidRPr="009A03A5">
        <w:rPr>
          <w:rStyle w:val="StyleUnderline"/>
          <w:vanish/>
        </w:rPr>
        <w:t>lear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arm</w:t>
      </w:r>
      <w:r w:rsidRPr="00C72F84">
        <w:rPr>
          <w:rStyle w:val="StyleUnderline"/>
          <w:highlight w:val="cyan"/>
        </w:rPr>
        <w:t>s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prospects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socio</w:t>
      </w:r>
      <w:r w:rsidRPr="00C72F84">
        <w:rPr>
          <w:rStyle w:val="StyleUnderline"/>
          <w:highlight w:val="cyan"/>
        </w:rPr>
        <w:t>economic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calamities</w:t>
      </w:r>
      <w:r w:rsidRPr="009A03A5">
        <w:rPr>
          <w:rStyle w:val="StyleUnderline"/>
          <w:vanish/>
        </w:rPr>
        <w:t>.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Such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dangerous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shift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could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happen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abruptly</w:t>
      </w:r>
      <w:r w:rsidRPr="009A03A5">
        <w:rPr>
          <w:vanish/>
          <w:sz w:val="16"/>
          <w:szCs w:val="16"/>
        </w:rPr>
        <w:t>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i.e.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under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instigation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actions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third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party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–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against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third</w:t>
      </w:r>
      <w:r w:rsidRPr="00C72F84">
        <w:rPr>
          <w:sz w:val="16"/>
          <w:szCs w:val="16"/>
        </w:rPr>
        <w:t xml:space="preserve"> </w:t>
      </w:r>
      <w:proofErr w:type="spellStart"/>
      <w:proofErr w:type="gramStart"/>
      <w:r w:rsidRPr="009A03A5">
        <w:rPr>
          <w:vanish/>
          <w:sz w:val="16"/>
          <w:szCs w:val="16"/>
        </w:rPr>
        <w:t>party.Yet</w:t>
      </w:r>
      <w:proofErr w:type="spellEnd"/>
      <w:proofErr w:type="gramEnd"/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as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long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is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both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nuclear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deterrence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interdependence</w:t>
      </w:r>
      <w:r w:rsidRPr="009A03A5">
        <w:rPr>
          <w:vanish/>
          <w:sz w:val="16"/>
          <w:szCs w:val="16"/>
        </w:rPr>
        <w:t>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tensions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East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Asia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are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unlikely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to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escalate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to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war</w:t>
      </w:r>
      <w:r w:rsidRPr="009A03A5">
        <w:rPr>
          <w:vanish/>
          <w:sz w:val="16"/>
          <w:szCs w:val="16"/>
        </w:rPr>
        <w:t>.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Chan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(2013)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says,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all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states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region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are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aware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that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cannot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count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support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from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either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China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they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make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provocative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moves.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greatest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risk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not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that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a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territorial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dispute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leads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war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under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present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circumstances</w:t>
      </w:r>
      <w:r w:rsidRPr="00C72F84">
        <w:rPr>
          <w:sz w:val="16"/>
          <w:szCs w:val="16"/>
        </w:rPr>
        <w:t xml:space="preserve"> </w:t>
      </w:r>
      <w:r w:rsidRPr="009A03A5">
        <w:rPr>
          <w:rStyle w:val="StyleUnderline"/>
          <w:vanish/>
        </w:rPr>
        <w:t>but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that</w:t>
      </w:r>
      <w:r w:rsidRPr="00C72F84">
        <w:rPr>
          <w:rStyle w:val="StyleUnderline"/>
        </w:rPr>
        <w:t xml:space="preserve"> </w:t>
      </w:r>
      <w:r w:rsidRPr="00C72F84">
        <w:rPr>
          <w:rStyle w:val="Emphasis"/>
          <w:highlight w:val="cyan"/>
        </w:rPr>
        <w:t>changes in the world economy</w:t>
      </w:r>
      <w:r w:rsidRPr="00C72F84">
        <w:rPr>
          <w:rStyle w:val="StyleUnderline"/>
          <w:highlight w:val="cyan"/>
        </w:rPr>
        <w:t xml:space="preserve"> </w:t>
      </w:r>
      <w:r w:rsidRPr="009A03A5">
        <w:rPr>
          <w:rStyle w:val="StyleUnderline"/>
          <w:vanish/>
        </w:rPr>
        <w:t>alter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those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circumstances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ways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that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render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inter-state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 xml:space="preserve">peace </w:t>
      </w:r>
      <w:r w:rsidRPr="00C72F84">
        <w:rPr>
          <w:rStyle w:val="Emphasis"/>
          <w:highlight w:val="cyan"/>
        </w:rPr>
        <w:t>more precarious</w:t>
      </w:r>
      <w:r w:rsidRPr="009A03A5">
        <w:rPr>
          <w:vanish/>
          <w:sz w:val="16"/>
          <w:szCs w:val="16"/>
        </w:rPr>
        <w:t>.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China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US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fail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rebalance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their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financial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trading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relations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(Roach,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2014)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trade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war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could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result,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interrupting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transnational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production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networks,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provoking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social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distress,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and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exacerbating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nationalist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emotions.</w:t>
      </w:r>
      <w:r w:rsidRPr="00C72F84">
        <w:rPr>
          <w:sz w:val="16"/>
          <w:szCs w:val="16"/>
        </w:rPr>
        <w:t xml:space="preserve"> </w:t>
      </w:r>
      <w:r w:rsidRPr="00C72F84">
        <w:rPr>
          <w:rStyle w:val="StyleUnderline"/>
          <w:highlight w:val="cyan"/>
        </w:rPr>
        <w:t xml:space="preserve">This could have </w:t>
      </w:r>
      <w:r w:rsidRPr="00C72F84">
        <w:rPr>
          <w:rStyle w:val="Emphasis"/>
          <w:highlight w:val="cyan"/>
        </w:rPr>
        <w:t>unforeseen consequences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the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field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of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security,</w:t>
      </w:r>
      <w:r w:rsidRPr="00C72F84">
        <w:rPr>
          <w:sz w:val="16"/>
          <w:szCs w:val="16"/>
        </w:rPr>
        <w:t xml:space="preserve"> </w:t>
      </w:r>
      <w:r w:rsidRPr="00C72F84">
        <w:rPr>
          <w:rStyle w:val="StyleUnderline"/>
          <w:highlight w:val="cyan"/>
        </w:rPr>
        <w:t xml:space="preserve">with nuclear deterrence remaining the </w:t>
      </w:r>
      <w:r w:rsidRPr="00C72F84">
        <w:rPr>
          <w:rStyle w:val="Emphasis"/>
          <w:highlight w:val="cyan"/>
        </w:rPr>
        <w:t>only factor</w:t>
      </w:r>
      <w:r w:rsidRPr="00C72F84">
        <w:rPr>
          <w:rStyle w:val="StyleUnderline"/>
          <w:highlight w:val="cyan"/>
        </w:rPr>
        <w:t xml:space="preserve"> to protect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world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 xml:space="preserve">from </w:t>
      </w:r>
      <w:r w:rsidRPr="00C72F84">
        <w:rPr>
          <w:rStyle w:val="Emphasis"/>
          <w:highlight w:val="cyan"/>
        </w:rPr>
        <w:t>Armageddon</w:t>
      </w:r>
      <w:r w:rsidRPr="00C72F84">
        <w:rPr>
          <w:rStyle w:val="StyleUnderline"/>
          <w:highlight w:val="cyan"/>
        </w:rPr>
        <w:t xml:space="preserve">, and </w:t>
      </w:r>
      <w:r w:rsidRPr="00C72F84">
        <w:rPr>
          <w:rStyle w:val="Emphasis"/>
          <w:highlight w:val="cyan"/>
        </w:rPr>
        <w:t>unreliably so</w:t>
      </w:r>
      <w:r w:rsidRPr="00C72F84">
        <w:rPr>
          <w:rStyle w:val="StyleUnderline"/>
          <w:highlight w:val="cyan"/>
        </w:rPr>
        <w:t xml:space="preserve">. Deterrence could </w:t>
      </w:r>
      <w:r w:rsidRPr="00C72F84">
        <w:rPr>
          <w:rStyle w:val="Emphasis"/>
          <w:highlight w:val="cyan"/>
        </w:rPr>
        <w:t>lose its credibility</w:t>
      </w:r>
      <w:r w:rsidRPr="009A03A5">
        <w:rPr>
          <w:rStyle w:val="StyleUnderline"/>
          <w:vanish/>
        </w:rPr>
        <w:t>: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two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great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powers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might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gamble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that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other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yield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cyber-war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conventional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limited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war</w:t>
      </w:r>
      <w:r w:rsidRPr="009A03A5">
        <w:rPr>
          <w:vanish/>
          <w:sz w:val="16"/>
          <w:szCs w:val="16"/>
        </w:rPr>
        <w:t>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or</w:t>
      </w:r>
      <w:r w:rsidRPr="00C72F84">
        <w:rPr>
          <w:sz w:val="16"/>
          <w:szCs w:val="16"/>
        </w:rPr>
        <w:t xml:space="preserve"> </w:t>
      </w:r>
      <w:proofErr w:type="gramStart"/>
      <w:r w:rsidRPr="009A03A5">
        <w:rPr>
          <w:vanish/>
          <w:sz w:val="16"/>
          <w:szCs w:val="16"/>
        </w:rPr>
        <w:t>third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party</w:t>
      </w:r>
      <w:proofErr w:type="gramEnd"/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countries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might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engage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conflict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with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each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other,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with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a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view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obliging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Washington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or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Beijing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to</w:t>
      </w:r>
      <w:r w:rsidRPr="00C72F84">
        <w:rPr>
          <w:sz w:val="16"/>
          <w:szCs w:val="16"/>
        </w:rPr>
        <w:t xml:space="preserve"> </w:t>
      </w:r>
      <w:r w:rsidRPr="009A03A5">
        <w:rPr>
          <w:vanish/>
          <w:sz w:val="16"/>
          <w:szCs w:val="16"/>
        </w:rPr>
        <w:t>intervene.</w:t>
      </w:r>
    </w:p>
    <w:p w14:paraId="54A124C4" w14:textId="77777777" w:rsidR="00FC3CDF" w:rsidRPr="00C72F84" w:rsidRDefault="00FC3CDF" w:rsidP="00FC3CDF">
      <w:pPr>
        <w:rPr>
          <w:u w:val="single"/>
        </w:rPr>
      </w:pPr>
      <w:r w:rsidRPr="009A03A5">
        <w:rPr>
          <w:vanish/>
          <w:sz w:val="16"/>
        </w:rPr>
        <w:t>The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best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way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to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enhance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global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peace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is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no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doubt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to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multiply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the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factors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protecting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it: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build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a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Pacific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security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community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by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topping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up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economic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interdependence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with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political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rapprochement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and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trust,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institutionalized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cooperation,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and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shared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international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norms.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Yet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even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without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such</w:t>
      </w:r>
      <w:r w:rsidRPr="00C72F84">
        <w:rPr>
          <w:sz w:val="16"/>
        </w:rPr>
        <w:t xml:space="preserve"> </w:t>
      </w:r>
      <w:r w:rsidRPr="009A03A5">
        <w:rPr>
          <w:vanish/>
          <w:sz w:val="16"/>
        </w:rPr>
        <w:t>accomplishments,</w:t>
      </w:r>
      <w:r w:rsidRPr="00C72F84">
        <w:rPr>
          <w:sz w:val="16"/>
        </w:rPr>
        <w:t xml:space="preserve"> </w:t>
      </w:r>
      <w:r w:rsidRPr="00C72F84">
        <w:rPr>
          <w:rStyle w:val="StyleUnderline"/>
          <w:highlight w:val="cyan"/>
        </w:rPr>
        <w:t xml:space="preserve">the </w:t>
      </w:r>
      <w:r w:rsidRPr="00C72F84">
        <w:rPr>
          <w:rStyle w:val="Emphasis"/>
          <w:highlight w:val="cyan"/>
        </w:rPr>
        <w:t>combination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deterrence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economic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interdependence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may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be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enough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to</w:t>
      </w:r>
      <w:r w:rsidRPr="00C72F84">
        <w:rPr>
          <w:rStyle w:val="StyleUnderline"/>
        </w:rPr>
        <w:t xml:space="preserve"> </w:t>
      </w:r>
      <w:r w:rsidRPr="00C72F84">
        <w:rPr>
          <w:rStyle w:val="Emphasis"/>
          <w:highlight w:val="cyan"/>
        </w:rPr>
        <w:t>prevent war</w:t>
      </w:r>
      <w:r w:rsidRPr="00C72F84">
        <w:rPr>
          <w:rStyle w:val="StyleUnderline"/>
          <w:highlight w:val="cyan"/>
        </w:rPr>
        <w:t xml:space="preserve"> </w:t>
      </w:r>
      <w:r w:rsidRPr="009A03A5">
        <w:rPr>
          <w:rStyle w:val="StyleUnderline"/>
          <w:vanish/>
        </w:rPr>
        <w:t>among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major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powers.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Because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leaders of nuclear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armed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>nations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fearful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of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getting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into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situation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where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peace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relies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uniquely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nuclear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deterrence,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because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know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that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their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adversaries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have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same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fear,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may</w:t>
      </w:r>
      <w:r w:rsidRPr="00C72F84">
        <w:rPr>
          <w:rStyle w:val="StyleUnderline"/>
        </w:rPr>
        <w:t xml:space="preserve"> </w:t>
      </w:r>
      <w:r w:rsidRPr="00C72F84">
        <w:rPr>
          <w:rStyle w:val="StyleUnderline"/>
          <w:highlight w:val="cyan"/>
        </w:rPr>
        <w:t xml:space="preserve">accept the risks entailed by </w:t>
      </w:r>
      <w:r w:rsidRPr="00C72F84">
        <w:rPr>
          <w:rStyle w:val="Emphasis"/>
          <w:highlight w:val="cyan"/>
        </w:rPr>
        <w:t>depending economically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others.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then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there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will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be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neither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trade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wars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nor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shooting</w:t>
      </w:r>
      <w:r w:rsidRPr="00C72F84">
        <w:rPr>
          <w:rStyle w:val="Emphasis"/>
        </w:rPr>
        <w:t xml:space="preserve"> </w:t>
      </w:r>
      <w:r w:rsidRPr="009A03A5">
        <w:rPr>
          <w:rStyle w:val="Emphasis"/>
          <w:vanish/>
        </w:rPr>
        <w:t>wars</w:t>
      </w:r>
      <w:r w:rsidRPr="009A03A5">
        <w:rPr>
          <w:rStyle w:val="StyleUnderline"/>
          <w:vanish/>
        </w:rPr>
        <w:t>,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just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disputes</w:t>
      </w:r>
      <w:r w:rsidRPr="00C72F84">
        <w:rPr>
          <w:rStyle w:val="StyleUnderline"/>
        </w:rPr>
        <w:t xml:space="preserve"> </w:t>
      </w:r>
      <w:r w:rsidRPr="009A03A5">
        <w:rPr>
          <w:rStyle w:val="StyleUnderline"/>
          <w:vanish/>
        </w:rPr>
        <w:t>and</w:t>
      </w:r>
      <w:r w:rsidRPr="00C72F84">
        <w:rPr>
          <w:rStyle w:val="StyleUnderline"/>
        </w:rPr>
        <w:t xml:space="preserve"> </w:t>
      </w:r>
      <w:r w:rsidRPr="009A03A5">
        <w:rPr>
          <w:rStyle w:val="Emphasis"/>
          <w:vanish/>
        </w:rPr>
        <w:t>diplomacy</w:t>
      </w:r>
      <w:r w:rsidRPr="009A03A5">
        <w:rPr>
          <w:rStyle w:val="StyleUnderline"/>
          <w:vanish/>
        </w:rPr>
        <w:t>.</w:t>
      </w:r>
    </w:p>
    <w:p w14:paraId="621501D6" w14:textId="77777777" w:rsidR="00C172AF" w:rsidRPr="00BD381E" w:rsidRDefault="00C172AF" w:rsidP="00C172AF"/>
    <w:p w14:paraId="41DE7C61" w14:textId="2CD2C364" w:rsidR="00C172AF" w:rsidRPr="00BD381E" w:rsidRDefault="00C172AF" w:rsidP="00C172AF">
      <w:pPr>
        <w:pStyle w:val="Heading1"/>
      </w:pPr>
      <w:r w:rsidRPr="00BD381E">
        <w:t>Case Answers</w:t>
      </w:r>
    </w:p>
    <w:p w14:paraId="69EF0CE9" w14:textId="2AB1A069" w:rsidR="00C172AF" w:rsidRPr="00BD381E" w:rsidRDefault="00C172AF" w:rsidP="00C172AF">
      <w:pPr>
        <w:pStyle w:val="Heading2"/>
      </w:pPr>
      <w:r w:rsidRPr="00BD381E">
        <w:t>No Solvency (US)</w:t>
      </w:r>
    </w:p>
    <w:p w14:paraId="12CF3DA2" w14:textId="77777777" w:rsidR="00C172AF" w:rsidRPr="00BD381E" w:rsidRDefault="00C172AF" w:rsidP="00C172AF">
      <w:pPr>
        <w:pStyle w:val="Heading4"/>
      </w:pPr>
      <w:r w:rsidRPr="00BD381E">
        <w:t>10% solvency at best, the vast majority of workers aren’t unionized.</w:t>
      </w:r>
    </w:p>
    <w:p w14:paraId="337C3469" w14:textId="77777777" w:rsidR="00C172AF" w:rsidRPr="00BD381E" w:rsidRDefault="00C172AF" w:rsidP="00C172AF">
      <w:r w:rsidRPr="00BD381E">
        <w:rPr>
          <w:rStyle w:val="Style13ptBold"/>
        </w:rPr>
        <w:t xml:space="preserve">BLS 1/22 - </w:t>
      </w:r>
      <w:r w:rsidRPr="00BD381E">
        <w:t>Bureau of Labor Statistics, “Economic News Release: Unions Members Summary,” January 22, 2021. &lt;</w:t>
      </w:r>
      <w:hyperlink r:id="rId52" w:history="1">
        <w:r w:rsidRPr="00BD381E">
          <w:rPr>
            <w:rStyle w:val="Hyperlink"/>
          </w:rPr>
          <w:t>https://www.bls.gov/news.release/union2.nr0.htm</w:t>
        </w:r>
      </w:hyperlink>
      <w:r w:rsidRPr="00BD381E">
        <w:t>&gt; AT</w:t>
      </w:r>
    </w:p>
    <w:p w14:paraId="3EF381B4" w14:textId="77777777" w:rsidR="00C172AF" w:rsidRPr="00BD381E" w:rsidRDefault="00C172AF" w:rsidP="00C172AF">
      <w:pPr>
        <w:ind w:left="720"/>
        <w:rPr>
          <w:sz w:val="12"/>
        </w:rPr>
      </w:pPr>
      <w:r w:rsidRPr="00BD381E">
        <w:rPr>
          <w:rStyle w:val="StyleUnderline"/>
          <w:highlight w:val="yellow"/>
        </w:rPr>
        <w:t>In 2020</w:t>
      </w:r>
      <w:r w:rsidRPr="009A03A5">
        <w:rPr>
          <w:vanish/>
          <w:sz w:val="12"/>
        </w:rPr>
        <w:t>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percent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wage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salary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workers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who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were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members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unions--</w:t>
      </w:r>
      <w:r w:rsidRPr="00BD381E">
        <w:rPr>
          <w:rStyle w:val="StyleUnderline"/>
          <w:highlight w:val="yellow"/>
        </w:rPr>
        <w:t>the union membership rate</w:t>
      </w:r>
      <w:r w:rsidRPr="009A03A5">
        <w:rPr>
          <w:vanish/>
          <w:sz w:val="12"/>
        </w:rPr>
        <w:t>--</w:t>
      </w:r>
      <w:r w:rsidRPr="00BD381E">
        <w:rPr>
          <w:rStyle w:val="StyleUnderline"/>
          <w:highlight w:val="yellow"/>
        </w:rPr>
        <w:t>was 10.8 percent</w:t>
      </w:r>
      <w:r w:rsidRPr="009A03A5">
        <w:rPr>
          <w:vanish/>
          <w:sz w:val="12"/>
        </w:rPr>
        <w:t>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up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by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0.5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percentage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point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2019,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U.S.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Bureau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Labor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Statistics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reported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today.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number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wage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salary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workers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belonging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unions,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14.3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2020,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down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by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321,000,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2.2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percent,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from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2019.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However,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decline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total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wage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salary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employment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9.6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(mostly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among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nonunion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workers),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6.7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percent.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disproportionately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large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decline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total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wage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salary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employment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compared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with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decline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number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of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members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led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increase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membership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rate.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1983,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first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year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which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comparable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data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are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available,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membership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rate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was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20.1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percent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there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were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17.7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million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union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workers.</w:t>
      </w:r>
    </w:p>
    <w:p w14:paraId="1EC39CE7" w14:textId="77777777" w:rsidR="00C172AF" w:rsidRPr="00BD381E" w:rsidRDefault="00C172AF" w:rsidP="00C172AF">
      <w:pPr>
        <w:pStyle w:val="Heading4"/>
      </w:pPr>
      <w:r w:rsidRPr="00BD381E">
        <w:t>Non-Unique – Strikes are already high, and if these problems still exists that means that the strikes do not solve the aff.</w:t>
      </w:r>
    </w:p>
    <w:p w14:paraId="5166FA79" w14:textId="77777777" w:rsidR="00C172AF" w:rsidRPr="00BD381E" w:rsidRDefault="00C172AF" w:rsidP="00C172AF">
      <w:r w:rsidRPr="00BD381E">
        <w:rPr>
          <w:rStyle w:val="Style13ptBold"/>
        </w:rPr>
        <w:t xml:space="preserve">Greenhouse 11/5 - </w:t>
      </w:r>
      <w:r w:rsidRPr="00BD381E">
        <w:t xml:space="preserve">Steven Greenhouse [American labor and workplace journalist and writer], “Op-Ed: Why unions are striking — and winning more public support than in 50 years,” </w:t>
      </w:r>
      <w:r w:rsidRPr="00BD381E">
        <w:rPr>
          <w:i/>
        </w:rPr>
        <w:t>Los Angeles Times</w:t>
      </w:r>
      <w:r w:rsidRPr="00BD381E">
        <w:t xml:space="preserve"> (Web). Nov. 4, 2021. Accessed Nov. 5, 2021. &lt;https://www.latimes.com/opinion/story/2021-11-04/unions-strikes-economic-justice-agenda-public-approval&gt; AT</w:t>
      </w:r>
    </w:p>
    <w:p w14:paraId="76A3C267" w14:textId="77777777" w:rsidR="00C172AF" w:rsidRPr="00BD381E" w:rsidRDefault="00C172AF" w:rsidP="00C172AF">
      <w:pPr>
        <w:ind w:left="720"/>
        <w:rPr>
          <w:sz w:val="12"/>
        </w:rPr>
      </w:pPr>
      <w:r w:rsidRPr="00BD381E">
        <w:rPr>
          <w:rStyle w:val="StyleUnderline"/>
          <w:highlight w:val="yellow"/>
        </w:rPr>
        <w:t>The U.S. is experiencing an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unusual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surge of strikes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—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10,000 John Deere workers went on strike in October</w:t>
      </w:r>
      <w:r w:rsidRPr="009A03A5">
        <w:rPr>
          <w:vanish/>
          <w:sz w:val="12"/>
        </w:rPr>
        <w:t>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so did 1,400 Kellogg workers, and now 35,000 Kaiser Permanente healthcare workers are threatening to walk out.</w:t>
      </w:r>
      <w:r w:rsidRPr="009A03A5">
        <w:rPr>
          <w:vanish/>
          <w:sz w:val="12"/>
        </w:rPr>
        <w:t>¶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Workplace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experts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generally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point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two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reasons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for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this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surge.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First,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after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working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hard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often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risking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their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lives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during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the pandemic</w:t>
      </w:r>
      <w:r w:rsidRPr="009A03A5">
        <w:rPr>
          <w:vanish/>
          <w:sz w:val="12"/>
        </w:rPr>
        <w:t>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many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workers believe that they deserve better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pay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treatment.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Second,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American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workers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—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especially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long-underappreciated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essential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low-wage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workers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—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are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suddenly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feeling empowered because of today’s labor shortage.</w:t>
      </w:r>
      <w:r w:rsidRPr="009A03A5">
        <w:rPr>
          <w:vanish/>
          <w:sz w:val="12"/>
        </w:rPr>
        <w:t>¶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These factors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have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certainly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helped</w:t>
      </w:r>
      <w:r w:rsidRPr="00BD381E">
        <w:rPr>
          <w:sz w:val="12"/>
        </w:rPr>
        <w:t xml:space="preserve"> </w:t>
      </w:r>
      <w:r w:rsidRPr="00BD381E">
        <w:rPr>
          <w:rStyle w:val="StyleUnderline"/>
          <w:highlight w:val="yellow"/>
        </w:rPr>
        <w:t>cause the wave of walkouts</w:t>
      </w:r>
      <w:r w:rsidRPr="009A03A5">
        <w:rPr>
          <w:vanish/>
          <w:sz w:val="12"/>
        </w:rPr>
        <w:t>,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but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there’s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another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huge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but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often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overlooked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factor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behind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the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strikes: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It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takes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two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to</w:t>
      </w:r>
      <w:r w:rsidRPr="00BD381E">
        <w:rPr>
          <w:sz w:val="12"/>
        </w:rPr>
        <w:t xml:space="preserve"> </w:t>
      </w:r>
      <w:r w:rsidRPr="009A03A5">
        <w:rPr>
          <w:vanish/>
          <w:sz w:val="12"/>
        </w:rPr>
        <w:t>tangle.</w:t>
      </w:r>
    </w:p>
    <w:p w14:paraId="0365F071" w14:textId="77777777" w:rsidR="00C172AF" w:rsidRPr="00BD381E" w:rsidRDefault="00C172AF" w:rsidP="00C172AF">
      <w:pPr>
        <w:pStyle w:val="Heading2"/>
      </w:pPr>
      <w:r w:rsidRPr="00BD381E">
        <w:t>Backlash Turn</w:t>
      </w:r>
    </w:p>
    <w:p w14:paraId="78C5DED0" w14:textId="77777777" w:rsidR="00C172AF" w:rsidRPr="00BD381E" w:rsidRDefault="00C172AF" w:rsidP="00C172AF">
      <w:pPr>
        <w:keepNext/>
        <w:keepLines/>
        <w:spacing w:before="40" w:after="0"/>
        <w:outlineLvl w:val="3"/>
        <w:rPr>
          <w:rFonts w:eastAsia="MS Gothic"/>
          <w:b/>
          <w:iCs/>
          <w:sz w:val="26"/>
        </w:rPr>
      </w:pPr>
      <w:r w:rsidRPr="00BD381E">
        <w:rPr>
          <w:rFonts w:eastAsia="MS Gothic"/>
          <w:b/>
          <w:iCs/>
          <w:sz w:val="26"/>
        </w:rPr>
        <w:t>Turn: More strikes lead to backlash bills that weaken unions – empirically proven. Partelow ‘19</w:t>
      </w:r>
    </w:p>
    <w:p w14:paraId="5A01C181" w14:textId="77777777" w:rsidR="00C172AF" w:rsidRPr="00BD381E" w:rsidRDefault="00C172AF" w:rsidP="00C172AF">
      <w:pPr>
        <w:rPr>
          <w:rFonts w:eastAsia="Cambria"/>
        </w:rPr>
      </w:pPr>
      <w:r w:rsidRPr="009A03A5">
        <w:rPr>
          <w:rFonts w:eastAsia="Cambria"/>
          <w:vanish/>
        </w:rPr>
        <w:t>Lisette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Partelow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[Lisette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Partelow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director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of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K-12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Strategic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Initiatives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American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Progress.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Her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previous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experience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includes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teaching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first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grade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Washington,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D.C.,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working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senior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legislative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assistant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for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Rep.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Dave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Loebsack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(D-IA),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and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working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legislative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associate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Alliance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for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Excellent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Education.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She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has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also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worked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U.S.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House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of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Representatives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Committee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on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Education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and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Labor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and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American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Institutes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for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Research.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“Analysis: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Looming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Legislative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Backlash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Against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Teacher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Strikes?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Why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Walkouts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Could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Become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Illegal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Some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States,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With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Strikers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Facing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Fines,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Jail,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or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Loss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of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Their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License”.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02-18-2019.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74.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https://www.the74million.org/article/analysis-a-looming-legislative-backlash-against-teacher-strikes-why-walkouts-could-become-illegal-in-some-states-with-strikers-facing-fines-jail-or-loss-of-their-license/.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Accessed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11-3-2021;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MJen]</w:t>
      </w:r>
    </w:p>
    <w:p w14:paraId="10695A17" w14:textId="77777777" w:rsidR="00C172AF" w:rsidRPr="00BD381E" w:rsidRDefault="00C172AF" w:rsidP="00C172AF">
      <w:pPr>
        <w:spacing w:after="0" w:line="240" w:lineRule="auto"/>
        <w:ind w:left="720"/>
        <w:textAlignment w:val="baseline"/>
        <w:rPr>
          <w:rFonts w:eastAsia="Cambria"/>
          <w:u w:val="single"/>
          <w:lang w:val="en-HK" w:eastAsia="zh-CN"/>
        </w:rPr>
      </w:pPr>
      <w:r w:rsidRPr="009A03A5">
        <w:rPr>
          <w:rFonts w:eastAsia="Times New Roman"/>
          <w:vanish/>
          <w:color w:val="2C2C25"/>
          <w:spacing w:val="1"/>
          <w:sz w:val="14"/>
          <w:szCs w:val="81"/>
          <w:bdr w:val="none" w:sz="0" w:space="0" w:color="auto" w:frame="1"/>
          <w:lang w:val="en-HK" w:eastAsia="zh-CN"/>
        </w:rPr>
        <w:t>I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2018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2019,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after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decade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disinvestment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stagnant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salaries,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policymakers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have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introduced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53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proposals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in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states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across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country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begin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reinvesting,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spurred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part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walkouts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activism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nationwide.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While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wonderful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finally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see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broad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support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for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raising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salaries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investing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public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schools</w:t>
      </w:r>
      <w:r w:rsidRPr="009A03A5">
        <w:rPr>
          <w:rFonts w:eastAsia="Cambria"/>
          <w:vanish/>
          <w:u w:val="single"/>
          <w:lang w:val="en-HK" w:eastAsia="zh-CN"/>
        </w:rPr>
        <w:t>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predictable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backlash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has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also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emerged.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Legislators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in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some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states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that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were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 xml:space="preserve">hotbeds of teacher activism are </w:t>
      </w:r>
      <w:hyperlink r:id="rId54" w:tgtFrame="_blank" w:history="1">
        <w:r w:rsidRPr="00BD381E">
          <w:rPr>
            <w:rFonts w:eastAsia="Cambria"/>
            <w:highlight w:val="yellow"/>
            <w:u w:val="single"/>
            <w:lang w:val="en-HK" w:eastAsia="zh-CN"/>
          </w:rPr>
          <w:t>introducing bills</w:t>
        </w:r>
      </w:hyperlink>
      <w:r w:rsidRPr="00BD381E">
        <w:rPr>
          <w:rFonts w:eastAsia="Cambria"/>
          <w:highlight w:val="yellow"/>
          <w:u w:val="single"/>
          <w:lang w:val="en-HK" w:eastAsia="zh-CN"/>
        </w:rPr>
        <w:t xml:space="preserve"> to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explicitly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prohibit walkouts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or punish teachers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who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participate,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often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with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sprinkling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of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additional anti-union provisions</w:t>
      </w:r>
      <w:r w:rsidRPr="009A03A5">
        <w:rPr>
          <w:rFonts w:eastAsia="Cambria"/>
          <w:vanish/>
          <w:u w:val="single"/>
          <w:lang w:val="en-HK" w:eastAsia="zh-CN"/>
        </w:rPr>
        <w:t>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b/>
          <w:bCs/>
          <w:highlight w:val="yellow"/>
          <w:u w:val="single"/>
          <w:lang w:val="en-HK" w:eastAsia="zh-CN"/>
        </w:rPr>
        <w:t>Weakening unions and refusing to invest in education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are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long-standing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conservative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tenets,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and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these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bills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are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evidence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that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should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expect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conservative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policymakers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return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them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soon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they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believe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them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politically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viable.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consequences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decade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funding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cuts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came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sharp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relief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last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spring,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after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staged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walkouts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55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half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a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dozen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states</w:t>
        </w:r>
      </w:hyperlink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56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decade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of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disinvestment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roots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Great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Recession,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when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many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forced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drastically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cut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their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K-12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funding.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But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recovery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underway,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many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governors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—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particularly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—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made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intentional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policy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choices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cut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taxes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for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wealthy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residents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corporations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rather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allow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funding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rebound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pre-recession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levels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revenue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increased.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57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result</w:t>
        </w:r>
      </w:hyperlink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wages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stagnated,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school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budgets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strapped,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expenses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such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building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repairs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learning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materials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deferred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year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after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year.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2018,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reports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58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crumbling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schools</w:t>
        </w:r>
      </w:hyperlink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students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learning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from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59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decades-old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textbooks</w:t>
        </w:r>
      </w:hyperlink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high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turnover,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staff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0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shortages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these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became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common.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reached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their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1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boiling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point</w:t>
        </w:r>
      </w:hyperlink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walkouts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have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been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very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effective.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Though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last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resort,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finally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lawmakers’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attention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seen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most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chronic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severe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cuts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where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walked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out,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governors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who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hadn’t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historically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supported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2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education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funding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agreed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enact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significant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3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pay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raises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increases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funding.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For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example,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Arizona,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Republican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Doug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Ducey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forced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sign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bill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4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previously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opposed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provided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5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20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percent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raise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state’s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—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some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lowest-paid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nation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—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invested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additional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$100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million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schools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now,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several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with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low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have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far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avoided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major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protests,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some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governors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have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proposed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salary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increases.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Remarkably,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much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this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movement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happening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6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deep-red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states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with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historically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low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education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spending.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South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Carolina,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Henry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McMaster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wants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give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5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percent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raise;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Texas,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Lt.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Dan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Patrick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proposed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$5,000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increase;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Georgia,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Brian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Kemp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proposed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$3,000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increase.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all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three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of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these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7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paid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less</w:t>
        </w:r>
      </w:hyperlink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national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average.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It’s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likely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last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year’s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walkouts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nudged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these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governors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consider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that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wouldn’t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have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otherwise.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Though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against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traditional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conservative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principles,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supporting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these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raises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smart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politics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for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these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governors.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widespread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public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hyperlink r:id="rId68" w:tgtFrame="_blank" w:history="1"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support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for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increasing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teacher</w:t>
        </w:r>
        <w:r w:rsidRPr="00BD381E">
          <w:rPr>
            <w:rFonts w:eastAsia="Times New Roman"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 xml:space="preserve"> </w:t>
        </w:r>
        <w:r w:rsidRPr="009A03A5">
          <w:rPr>
            <w:rFonts w:eastAsia="Times New Roman"/>
            <w:vanish/>
            <w:color w:val="333333"/>
            <w:spacing w:val="1"/>
            <w:sz w:val="24"/>
            <w:u w:val="single"/>
            <w:bdr w:val="none" w:sz="0" w:space="0" w:color="auto" w:frame="1"/>
            <w:lang w:val="en-HK" w:eastAsia="zh-CN"/>
          </w:rPr>
          <w:t>pay</w:t>
        </w:r>
      </w:hyperlink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,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particularly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states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where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walkouts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occurred.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But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even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some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conservative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policymakers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agree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raise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teacher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salaries,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2019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legislative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sessions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have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begun,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others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in Arizona, Oklahoma, and West Virginia have introduced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bills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that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would</w:t>
      </w:r>
      <w:r w:rsidRPr="00BD381E">
        <w:rPr>
          <w:rFonts w:eastAsia="Cambria"/>
          <w:u w:val="single"/>
          <w:lang w:val="en-HK" w:eastAsia="zh-CN"/>
        </w:rPr>
        <w:t xml:space="preserve"> </w:t>
      </w:r>
      <w:hyperlink r:id="rId69" w:tgtFrame="_blank" w:history="1">
        <w:r w:rsidRPr="00BD381E">
          <w:rPr>
            <w:rFonts w:eastAsia="Cambria"/>
            <w:highlight w:val="yellow"/>
            <w:u w:val="single"/>
            <w:lang w:val="en-HK" w:eastAsia="zh-CN"/>
          </w:rPr>
          <w:t>make walkouts illegal</w:t>
        </w:r>
      </w:hyperlink>
      <w:r w:rsidRPr="00BD381E">
        <w:rPr>
          <w:rFonts w:eastAsia="Cambria"/>
          <w:highlight w:val="yellow"/>
          <w:u w:val="single"/>
          <w:lang w:val="en-HK" w:eastAsia="zh-CN"/>
        </w:rPr>
        <w:t xml:space="preserve"> and penalize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teachers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with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fines</w:t>
      </w:r>
      <w:r w:rsidRPr="009A03A5">
        <w:rPr>
          <w:rFonts w:eastAsia="Cambria"/>
          <w:vanish/>
          <w:u w:val="single"/>
          <w:lang w:val="en-HK" w:eastAsia="zh-CN"/>
        </w:rPr>
        <w:t>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loss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of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their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teaching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licenses</w:t>
      </w:r>
      <w:r w:rsidRPr="009A03A5">
        <w:rPr>
          <w:rFonts w:eastAsia="Cambria"/>
          <w:vanish/>
          <w:u w:val="single"/>
          <w:lang w:val="en-HK" w:eastAsia="zh-CN"/>
        </w:rPr>
        <w:t>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even</w:t>
      </w:r>
      <w:r w:rsidRPr="00BD381E">
        <w:rPr>
          <w:rFonts w:eastAsia="Cambria"/>
          <w:u w:val="single"/>
          <w:lang w:val="en-HK" w:eastAsia="zh-CN"/>
        </w:rPr>
        <w:t xml:space="preserve"> </w:t>
      </w:r>
      <w:hyperlink r:id="rId70" w:tgtFrame="_blank" w:history="1">
        <w:r w:rsidRPr="00BD381E">
          <w:rPr>
            <w:rFonts w:eastAsia="Cambria"/>
            <w:highlight w:val="yellow"/>
            <w:u w:val="single"/>
            <w:lang w:val="en-HK" w:eastAsia="zh-CN"/>
          </w:rPr>
          <w:t>jail time</w:t>
        </w:r>
      </w:hyperlink>
      <w:r w:rsidRPr="009A03A5">
        <w:rPr>
          <w:rFonts w:eastAsia="Cambria"/>
          <w:vanish/>
          <w:u w:val="single"/>
          <w:lang w:val="en-HK" w:eastAsia="zh-CN"/>
        </w:rPr>
        <w:t>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Some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of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bills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also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contain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provisions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designed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specifically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to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weaken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teachers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unions</w:t>
      </w:r>
      <w:r w:rsidRPr="009A03A5">
        <w:rPr>
          <w:rFonts w:eastAsia="Cambria"/>
          <w:vanish/>
          <w:u w:val="single"/>
          <w:lang w:val="en-HK" w:eastAsia="zh-CN"/>
        </w:rPr>
        <w:t>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such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 xml:space="preserve">a requirement that teachers must </w:t>
      </w:r>
      <w:hyperlink r:id="rId71" w:tgtFrame="_blank" w:history="1">
        <w:r w:rsidRPr="00BD381E">
          <w:rPr>
            <w:rFonts w:eastAsia="Cambria"/>
            <w:highlight w:val="yellow"/>
            <w:u w:val="single"/>
            <w:lang w:val="en-HK" w:eastAsia="zh-CN"/>
          </w:rPr>
          <w:t>opt in to due</w:t>
        </w:r>
        <w:r w:rsidRPr="00BD381E">
          <w:rPr>
            <w:rFonts w:eastAsia="Cambria"/>
            <w:highlight w:val="yellow"/>
            <w:u w:val="single"/>
            <w:lang w:val="en-HK" w:eastAsia="zh-CN"/>
          </w:rPr>
          <w:t>s</w:t>
        </w:r>
        <w:r w:rsidRPr="00BD381E">
          <w:rPr>
            <w:rFonts w:eastAsia="Cambria"/>
            <w:highlight w:val="yellow"/>
            <w:u w:val="single"/>
            <w:lang w:val="en-HK" w:eastAsia="zh-CN"/>
          </w:rPr>
          <w:t xml:space="preserve"> each year</w:t>
        </w:r>
      </w:hyperlink>
      <w:r w:rsidRPr="00BD381E">
        <w:rPr>
          <w:rFonts w:eastAsia="Cambria"/>
          <w:highlight w:val="yellow"/>
          <w:u w:val="single"/>
          <w:lang w:val="en-HK" w:eastAsia="zh-CN"/>
        </w:rPr>
        <w:t>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which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sponsors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hope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will reduce membership by adding an extra step to the process</w:t>
      </w:r>
      <w:r w:rsidRPr="009A03A5">
        <w:rPr>
          <w:rFonts w:eastAsia="Cambria"/>
          <w:vanish/>
          <w:u w:val="single"/>
          <w:lang w:val="en-HK" w:eastAsia="zh-CN"/>
        </w:rPr>
        <w:t>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Legislators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in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walkout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states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have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also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introduced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 xml:space="preserve">stand-alone proposals designed to </w:t>
      </w:r>
      <w:r w:rsidRPr="00BD381E">
        <w:rPr>
          <w:rFonts w:eastAsia="Cambria"/>
          <w:b/>
          <w:bCs/>
          <w:highlight w:val="yellow"/>
          <w:u w:val="single"/>
          <w:lang w:val="en-HK" w:eastAsia="zh-CN"/>
        </w:rPr>
        <w:t xml:space="preserve">make </w:t>
      </w:r>
      <w:r w:rsidRPr="009A03A5">
        <w:rPr>
          <w:rFonts w:eastAsia="Cambria"/>
          <w:b/>
          <w:bCs/>
          <w:vanish/>
          <w:u w:val="single"/>
          <w:lang w:val="en-HK" w:eastAsia="zh-CN"/>
        </w:rPr>
        <w:t>union</w:t>
      </w:r>
      <w:r w:rsidRPr="00BD381E">
        <w:rPr>
          <w:rFonts w:eastAsia="Cambria"/>
          <w:b/>
          <w:bCs/>
          <w:u w:val="single"/>
          <w:lang w:val="en-HK" w:eastAsia="zh-CN"/>
        </w:rPr>
        <w:t xml:space="preserve"> </w:t>
      </w:r>
      <w:r w:rsidRPr="00BD381E">
        <w:rPr>
          <w:rFonts w:eastAsia="Cambria"/>
          <w:b/>
          <w:bCs/>
          <w:highlight w:val="yellow"/>
          <w:u w:val="single"/>
          <w:lang w:val="en-HK" w:eastAsia="zh-CN"/>
        </w:rPr>
        <w:t xml:space="preserve">membership </w:t>
      </w:r>
      <w:r w:rsidRPr="009A03A5">
        <w:rPr>
          <w:rFonts w:eastAsia="Cambria"/>
          <w:b/>
          <w:bCs/>
          <w:vanish/>
          <w:u w:val="single"/>
          <w:lang w:val="en-HK" w:eastAsia="zh-CN"/>
        </w:rPr>
        <w:t>more</w:t>
      </w:r>
      <w:r w:rsidRPr="00BD381E">
        <w:rPr>
          <w:rFonts w:eastAsia="Cambria"/>
          <w:b/>
          <w:bCs/>
          <w:u w:val="single"/>
          <w:lang w:val="en-HK" w:eastAsia="zh-CN"/>
        </w:rPr>
        <w:t xml:space="preserve"> </w:t>
      </w:r>
      <w:r w:rsidRPr="009A03A5">
        <w:rPr>
          <w:rFonts w:eastAsia="Cambria"/>
          <w:b/>
          <w:bCs/>
          <w:vanish/>
          <w:u w:val="single"/>
          <w:lang w:val="en-HK" w:eastAsia="zh-CN"/>
        </w:rPr>
        <w:t>difficult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and,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therefore</w:t>
      </w:r>
      <w:r w:rsidRPr="00BD381E">
        <w:rPr>
          <w:rFonts w:eastAsia="Cambria"/>
          <w:highlight w:val="yellow"/>
          <w:u w:val="single"/>
          <w:lang w:val="en-HK" w:eastAsia="zh-CN"/>
        </w:rPr>
        <w:t>, less likely</w:t>
      </w:r>
      <w:r w:rsidRPr="009A03A5">
        <w:rPr>
          <w:rFonts w:eastAsia="Cambria"/>
          <w:vanish/>
          <w:u w:val="single"/>
          <w:lang w:val="en-HK" w:eastAsia="zh-CN"/>
        </w:rPr>
        <w:t>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such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prohibition on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districts</w:t>
      </w:r>
      <w:r w:rsidRPr="00BD381E">
        <w:rPr>
          <w:rFonts w:eastAsia="Cambria"/>
          <w:u w:val="single"/>
          <w:lang w:val="en-HK" w:eastAsia="zh-CN"/>
        </w:rPr>
        <w:t xml:space="preserve"> </w:t>
      </w:r>
      <w:hyperlink r:id="rId72" w:tgtFrame="_blank" w:history="1">
        <w:r w:rsidRPr="00BD381E">
          <w:rPr>
            <w:rFonts w:eastAsia="Cambria"/>
            <w:highlight w:val="yellow"/>
            <w:u w:val="single"/>
            <w:lang w:val="en-HK" w:eastAsia="zh-CN"/>
          </w:rPr>
          <w:t>withholding union dues</w:t>
        </w:r>
      </w:hyperlink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from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teachers’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paychecks</w:t>
      </w:r>
      <w:r w:rsidRPr="009A03A5">
        <w:rPr>
          <w:rFonts w:eastAsia="Cambria"/>
          <w:vanish/>
          <w:u w:val="single"/>
          <w:lang w:val="en-HK" w:eastAsia="zh-CN"/>
        </w:rPr>
        <w:t>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These backlash bills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hint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much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more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familiar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conservative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education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agenda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of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slash</w:t>
      </w:r>
      <w:r w:rsidRPr="009A03A5">
        <w:rPr>
          <w:rFonts w:eastAsia="Cambria"/>
          <w:vanish/>
          <w:u w:val="single"/>
          <w:lang w:val="en-HK" w:eastAsia="zh-CN"/>
        </w:rPr>
        <w:t>ing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funding and work</w:t>
      </w:r>
      <w:r w:rsidRPr="009A03A5">
        <w:rPr>
          <w:rFonts w:eastAsia="Cambria"/>
          <w:vanish/>
          <w:u w:val="single"/>
          <w:lang w:val="en-HK" w:eastAsia="zh-CN"/>
        </w:rPr>
        <w:t>ing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to weaken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teachers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unions</w:t>
      </w:r>
      <w:r w:rsidRPr="009A03A5">
        <w:rPr>
          <w:rFonts w:eastAsia="Cambria"/>
          <w:vanish/>
          <w:u w:val="single"/>
          <w:lang w:val="en-HK" w:eastAsia="zh-CN"/>
        </w:rPr>
        <w:t>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After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all,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it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is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this agenda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that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led to stagnant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teacher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salaries</w:t>
      </w:r>
      <w:r w:rsidRPr="009A03A5">
        <w:rPr>
          <w:rFonts w:eastAsia="Cambria"/>
          <w:vanish/>
          <w:u w:val="single"/>
          <w:lang w:val="en-HK" w:eastAsia="zh-CN"/>
        </w:rPr>
        <w:t>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deplorable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conditions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in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many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school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buildings,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and consequences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for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students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whose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schools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were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BD381E">
        <w:rPr>
          <w:rFonts w:eastAsia="Cambria"/>
          <w:highlight w:val="yellow"/>
          <w:u w:val="single"/>
          <w:lang w:val="en-HK" w:eastAsia="zh-CN"/>
        </w:rPr>
        <w:t>chronically underfunded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in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first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place.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Supporting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increases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teacher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pay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and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greater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investment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in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schools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is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the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right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thing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to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do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for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America’s</w:t>
      </w:r>
      <w:r w:rsidRPr="00BD381E">
        <w:rPr>
          <w:rFonts w:eastAsia="Times New Roman"/>
          <w:color w:val="2C2C25"/>
          <w:spacing w:val="1"/>
          <w:sz w:val="14"/>
          <w:lang w:val="en-HK" w:eastAsia="zh-CN"/>
        </w:rPr>
        <w:t xml:space="preserve"> </w:t>
      </w:r>
      <w:r w:rsidRPr="009A03A5">
        <w:rPr>
          <w:rFonts w:eastAsia="Times New Roman"/>
          <w:vanish/>
          <w:color w:val="2C2C25"/>
          <w:spacing w:val="1"/>
          <w:sz w:val="14"/>
          <w:lang w:val="en-HK" w:eastAsia="zh-CN"/>
        </w:rPr>
        <w:t>students</w:t>
      </w:r>
      <w:r w:rsidRPr="009A03A5">
        <w:rPr>
          <w:rFonts w:eastAsia="Cambria"/>
          <w:vanish/>
          <w:u w:val="single"/>
          <w:lang w:val="en-HK" w:eastAsia="zh-CN"/>
        </w:rPr>
        <w:t>.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Unfortunately,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this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wave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of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backlash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makes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clear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that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for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some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policymakers,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it’s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all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about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politics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—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and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soon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as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they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have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chance,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they’ll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once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again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slash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education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funding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and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attack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hardworking</w:t>
      </w:r>
      <w:r w:rsidRPr="00BD381E">
        <w:rPr>
          <w:rFonts w:eastAsia="Cambria"/>
          <w:u w:val="single"/>
          <w:lang w:val="en-HK" w:eastAsia="zh-CN"/>
        </w:rPr>
        <w:t xml:space="preserve"> </w:t>
      </w:r>
      <w:r w:rsidRPr="009A03A5">
        <w:rPr>
          <w:rFonts w:eastAsia="Cambria"/>
          <w:vanish/>
          <w:u w:val="single"/>
          <w:lang w:val="en-HK" w:eastAsia="zh-CN"/>
        </w:rPr>
        <w:t>teachers.</w:t>
      </w:r>
    </w:p>
    <w:p w14:paraId="34B1F13C" w14:textId="77777777" w:rsidR="00C172AF" w:rsidRPr="00BD381E" w:rsidRDefault="00C172AF" w:rsidP="00C172AF">
      <w:pPr>
        <w:rPr>
          <w:rFonts w:eastAsia="Cambria"/>
        </w:rPr>
      </w:pPr>
      <w:r w:rsidRPr="00BD381E">
        <w:rPr>
          <w:rFonts w:eastAsia="MS Gothic" w:cs="Times New Roman"/>
          <w:b/>
          <w:iCs/>
          <w:sz w:val="26"/>
          <w:highlight w:val="yellow"/>
        </w:rPr>
        <w:t xml:space="preserve">The turns outweigh the Aff. Their solvency is all about how </w:t>
      </w:r>
      <w:r w:rsidRPr="00BD381E">
        <w:rPr>
          <w:rFonts w:eastAsia="MS Gothic" w:cs="Times New Roman"/>
          <w:b/>
          <w:i/>
          <w:iCs/>
          <w:sz w:val="26"/>
          <w:highlight w:val="yellow"/>
        </w:rPr>
        <w:t>unionization</w:t>
      </w:r>
      <w:r w:rsidRPr="00BD381E">
        <w:rPr>
          <w:rFonts w:eastAsia="MS Gothic" w:cs="Times New Roman"/>
          <w:b/>
          <w:iCs/>
          <w:sz w:val="26"/>
          <w:highlight w:val="yellow"/>
        </w:rPr>
        <w:t xml:space="preserve"> is key, not a stronger right to strike. Whatever marginal increase in bargaining power they achieve is drowned out by the fact that there will be much lower union density in the first place.</w:t>
      </w:r>
    </w:p>
    <w:p w14:paraId="29804C36" w14:textId="77777777" w:rsidR="00C172AF" w:rsidRPr="00BD381E" w:rsidRDefault="00C172AF" w:rsidP="00C172AF">
      <w:pPr>
        <w:spacing w:line="240" w:lineRule="auto"/>
        <w:rPr>
          <w:rFonts w:eastAsia="Cambria"/>
          <w:lang w:val="en-HK"/>
        </w:rPr>
      </w:pPr>
    </w:p>
    <w:p w14:paraId="39F87D0C" w14:textId="77777777" w:rsidR="00C172AF" w:rsidRPr="00BD381E" w:rsidRDefault="00C172AF" w:rsidP="00C172AF">
      <w:pPr>
        <w:keepNext/>
        <w:keepLines/>
        <w:spacing w:before="40" w:after="0"/>
        <w:outlineLvl w:val="3"/>
        <w:rPr>
          <w:rFonts w:eastAsia="MS Gothic"/>
          <w:b/>
          <w:iCs/>
          <w:sz w:val="26"/>
        </w:rPr>
      </w:pPr>
      <w:r w:rsidRPr="00BD381E">
        <w:rPr>
          <w:rFonts w:eastAsia="MS Gothic"/>
          <w:b/>
          <w:iCs/>
          <w:sz w:val="26"/>
        </w:rPr>
        <w:t>Turn again: The right to strike just leads businesses to take stronger steps to stop unionization.</w:t>
      </w:r>
    </w:p>
    <w:p w14:paraId="0CE20F80" w14:textId="571EED0F" w:rsidR="00C172AF" w:rsidRPr="00BD381E" w:rsidRDefault="00C172AF" w:rsidP="00C172AF">
      <w:pPr>
        <w:rPr>
          <w:rFonts w:eastAsia="Cambria"/>
        </w:rPr>
      </w:pPr>
      <w:r w:rsidRPr="009A03A5">
        <w:rPr>
          <w:rFonts w:eastAsia="Cambria"/>
          <w:vanish/>
        </w:rPr>
        <w:t>Gordon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b/>
          <w:bCs/>
          <w:vanish/>
          <w:sz w:val="26"/>
        </w:rPr>
        <w:t>Lafer,</w:t>
      </w:r>
      <w:r w:rsidRPr="00BD381E">
        <w:rPr>
          <w:rFonts w:eastAsia="Cambria"/>
          <w:b/>
          <w:bCs/>
          <w:sz w:val="26"/>
        </w:rPr>
        <w:t xml:space="preserve"> </w:t>
      </w:r>
      <w:r w:rsidRPr="009A03A5">
        <w:rPr>
          <w:rFonts w:eastAsia="Cambria"/>
          <w:b/>
          <w:bCs/>
          <w:vanish/>
          <w:sz w:val="26"/>
        </w:rPr>
        <w:t>20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-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("Fear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work: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An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inside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account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of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how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employers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threaten,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intimidate,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and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harass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workers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to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stop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them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from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exercising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their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right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to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collective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bargaining,"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Economic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Policy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Institute,</w:t>
      </w:r>
      <w:r w:rsidRPr="00BD381E">
        <w:rPr>
          <w:rFonts w:eastAsia="Cambria"/>
        </w:rPr>
        <w:t xml:space="preserve"> </w:t>
      </w:r>
      <w:r w:rsidRPr="009A03A5">
        <w:rPr>
          <w:rFonts w:eastAsia="Cambria"/>
          <w:vanish/>
        </w:rPr>
        <w:t>7-23-2020,</w:t>
      </w:r>
      <w:r w:rsidR="009A03A5">
        <w:rPr>
          <w:rFonts w:eastAsia="Cambria"/>
        </w:rPr>
        <w:t xml:space="preserve"> </w:t>
      </w:r>
      <w:r w:rsidRPr="009A03A5">
        <w:rPr>
          <w:rFonts w:eastAsia="Cambria"/>
          <w:vanish/>
        </w:rPr>
        <w:t>https://www.epi.org/publication/fear-at-work-how-employers-scare-workers-out-of-unionizing/)//va</w:t>
      </w:r>
    </w:p>
    <w:p w14:paraId="577968AE" w14:textId="77777777" w:rsidR="00C172AF" w:rsidRPr="00BD381E" w:rsidRDefault="00C172AF" w:rsidP="00C172AF">
      <w:pPr>
        <w:shd w:val="clear" w:color="auto" w:fill="FFFFFF"/>
        <w:spacing w:after="0" w:line="240" w:lineRule="auto"/>
        <w:ind w:left="720"/>
        <w:textAlignment w:val="baseline"/>
        <w:rPr>
          <w:rFonts w:eastAsia="Times New Roman"/>
          <w:color w:val="333333"/>
          <w:sz w:val="12"/>
        </w:rPr>
      </w:pPr>
      <w:r w:rsidRPr="009A03A5">
        <w:rPr>
          <w:rFonts w:eastAsia="Times New Roman"/>
          <w:vanish/>
          <w:color w:val="333333"/>
          <w:sz w:val="12"/>
        </w:rPr>
        <w:t>NLRB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elections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fundamentally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framed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one-sided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control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over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communication,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with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free-speech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rights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for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workers.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Under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current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law,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employers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may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require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workers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to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attend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mass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anti-union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meetings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as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often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as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once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a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day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(mandatory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meetings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which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employer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delivers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anti-union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messaging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dubbed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“captive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audience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meetings”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labor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law).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Not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only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is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the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union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not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granted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equal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time,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but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pro-union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employees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may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be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required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to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attend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condition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not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ask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questions;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those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who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speak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up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despite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condition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can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be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legally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fired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spot.</w:t>
      </w:r>
      <w:hyperlink r:id="rId73" w:anchor="_note19" w:history="1">
        <w:r w:rsidRPr="009A03A5">
          <w:rPr>
            <w:rFonts w:eastAsia="MS Gothic"/>
            <w:vanish/>
            <w:color w:val="034BB0"/>
            <w:sz w:val="12"/>
            <w:szCs w:val="16"/>
            <w:bdr w:val="single" w:sz="6" w:space="1" w:color="034BB0" w:frame="1"/>
          </w:rPr>
          <w:t>19</w:t>
        </w:r>
      </w:hyperlink>
      <w:r w:rsidRPr="009A03A5">
        <w:rPr>
          <w:rFonts w:eastAsia="Times New Roman"/>
          <w:vanish/>
          <w:color w:val="333333"/>
          <w:sz w:val="12"/>
        </w:rPr>
        <w:t> 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most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recent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data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show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nearly 90% of employers force employees to attend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such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anti-union campaign rallies</w:t>
      </w:r>
      <w:r w:rsidRPr="009A03A5">
        <w:rPr>
          <w:rFonts w:eastAsia="Times New Roman"/>
          <w:vanish/>
          <w:color w:val="333333"/>
          <w:sz w:val="12"/>
        </w:rPr>
        <w:t>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with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average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employer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holding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10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such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mandatory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meetings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during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course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election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campaign.</w:t>
      </w:r>
      <w:hyperlink r:id="rId74" w:anchor="_note20" w:history="1">
        <w:r w:rsidRPr="009A03A5">
          <w:rPr>
            <w:rFonts w:eastAsia="MS Gothic"/>
            <w:vanish/>
            <w:color w:val="034BB0"/>
            <w:sz w:val="12"/>
            <w:szCs w:val="16"/>
            <w:bdr w:val="single" w:sz="6" w:space="1" w:color="034BB0" w:frame="1"/>
          </w:rPr>
          <w:t>20</w:t>
        </w:r>
      </w:hyperlink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¶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addition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group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meetings,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employers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typically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have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supervisors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talk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one-on-one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with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each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their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direct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subordinates</w:t>
      </w:r>
      <w:r w:rsidRPr="009A03A5">
        <w:rPr>
          <w:rFonts w:eastAsia="Times New Roman"/>
          <w:vanish/>
          <w:color w:val="333333"/>
          <w:sz w:val="12"/>
        </w:rPr>
        <w:t>.</w:t>
      </w:r>
      <w:hyperlink r:id="rId75" w:anchor="_note21" w:history="1">
        <w:r w:rsidRPr="009A03A5">
          <w:rPr>
            <w:rFonts w:eastAsia="MS Gothic"/>
            <w:vanish/>
            <w:color w:val="034BB0"/>
            <w:sz w:val="12"/>
            <w:szCs w:val="16"/>
            <w:bdr w:val="single" w:sz="6" w:space="1" w:color="034BB0" w:frame="1"/>
          </w:rPr>
          <w:t>21</w:t>
        </w:r>
      </w:hyperlink>
      <w:r w:rsidRPr="009A03A5">
        <w:rPr>
          <w:rFonts w:eastAsia="Times New Roman"/>
          <w:vanish/>
          <w:color w:val="333333"/>
          <w:sz w:val="12"/>
        </w:rPr>
        <w:t> 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conversations,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 xml:space="preserve">the same person who controls one’s schedule, assigns job duties, approves vacation requests, grants raises, and has the power to terminate employees “at will” conveys how important it is that </w:t>
      </w:r>
      <w:r w:rsidRPr="009A03A5">
        <w:rPr>
          <w:rFonts w:eastAsia="Times New Roman"/>
          <w:vanish/>
          <w:u w:val="single"/>
        </w:rPr>
        <w:t>their</w:t>
      </w:r>
      <w:r w:rsidRPr="00BD381E">
        <w:rPr>
          <w:rFonts w:eastAsia="Times New Roman"/>
          <w:u w:val="single"/>
        </w:rPr>
        <w:t xml:space="preserve"> </w:t>
      </w:r>
      <w:r w:rsidRPr="00BD381E">
        <w:rPr>
          <w:rFonts w:eastAsia="Times New Roman"/>
          <w:highlight w:val="yellow"/>
          <w:u w:val="single"/>
        </w:rPr>
        <w:t>underlings oppose unionization</w:t>
      </w:r>
      <w:r w:rsidRPr="009A03A5">
        <w:rPr>
          <w:rFonts w:eastAsia="Times New Roman"/>
          <w:vanish/>
          <w:color w:val="333333"/>
          <w:sz w:val="12"/>
        </w:rPr>
        <w:t>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longtime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consultant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explained,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a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supervisor’s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message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is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especially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powerful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because</w:t>
      </w:r>
      <w:r w:rsidRPr="00BD381E">
        <w:rPr>
          <w:rFonts w:eastAsia="Times New Roman"/>
          <w:u w:val="single"/>
        </w:rPr>
        <w:t xml:space="preserve"> </w:t>
      </w:r>
      <w:r w:rsidRPr="00BD381E">
        <w:rPr>
          <w:rFonts w:eastAsia="Times New Roman"/>
          <w:highlight w:val="yellow"/>
          <w:u w:val="single"/>
        </w:rPr>
        <w:t>“the warnings…come from…the people counted on for that good review and that weekly paycheck.”</w:t>
      </w:r>
      <w:hyperlink r:id="rId76" w:anchor="_note22" w:history="1">
        <w:r w:rsidRPr="00BD381E">
          <w:rPr>
            <w:rFonts w:eastAsia="MS Gothic"/>
            <w:highlight w:val="yellow"/>
            <w:u w:val="single"/>
          </w:rPr>
          <w:t>22</w:t>
        </w:r>
      </w:hyperlink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sz w:val="12"/>
        </w:rPr>
        <w:t>¶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Within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lopsided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campaign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environment,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the employer’s message typically focuses 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few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key themes</w:t>
      </w:r>
      <w:r w:rsidRPr="009A03A5">
        <w:rPr>
          <w:rFonts w:eastAsia="Times New Roman"/>
          <w:vanish/>
          <w:color w:val="333333"/>
          <w:sz w:val="12"/>
        </w:rPr>
        <w:t>: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unions will drive employers out of business</w:t>
      </w:r>
      <w:r w:rsidRPr="00BD381E">
        <w:rPr>
          <w:rFonts w:eastAsia="Times New Roman"/>
          <w:color w:val="333333"/>
          <w:sz w:val="12"/>
          <w:highlight w:val="yellow"/>
        </w:rPr>
        <w:t xml:space="preserve">, </w:t>
      </w:r>
      <w:r w:rsidRPr="00BD381E">
        <w:rPr>
          <w:rFonts w:eastAsia="Times New Roman"/>
          <w:highlight w:val="yellow"/>
          <w:u w:val="single"/>
        </w:rPr>
        <w:t>unions only care about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extorting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dues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payments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from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workers,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unionization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futile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because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employees can’t make management do something it doesn’t want to do</w:t>
      </w:r>
      <w:r w:rsidRPr="009A03A5">
        <w:rPr>
          <w:rFonts w:eastAsia="Times New Roman"/>
          <w:vanish/>
          <w:color w:val="333333"/>
          <w:sz w:val="12"/>
        </w:rPr>
        <w:t>.</w:t>
      </w:r>
      <w:hyperlink r:id="rId77" w:anchor="_note23" w:history="1">
        <w:r w:rsidRPr="009A03A5">
          <w:rPr>
            <w:rFonts w:eastAsia="MS Gothic"/>
            <w:vanish/>
            <w:color w:val="034BB0"/>
            <w:sz w:val="12"/>
            <w:szCs w:val="16"/>
            <w:bdr w:val="single" w:sz="6" w:space="1" w:color="034BB0" w:frame="1"/>
          </w:rPr>
          <w:t>23</w:t>
        </w:r>
      </w:hyperlink>
      <w:r w:rsidRPr="009A03A5">
        <w:rPr>
          <w:rFonts w:eastAsia="Times New Roman"/>
          <w:vanish/>
          <w:color w:val="333333"/>
          <w:sz w:val="12"/>
        </w:rPr>
        <w:t> Many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arguments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highly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deceptive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even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mutually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contradictory.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For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instance,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dues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message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stands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direct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contradiction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management’s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warnings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inevitably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lead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strikes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unemployment.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were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primarily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interested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extracting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dues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money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from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workers,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would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never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risk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strike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bankruptcy,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because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pays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dues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when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strike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out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work.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But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atmosphere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which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pro-union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employees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have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little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effective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right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reply,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messages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may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prove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extremely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powerful.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¶</w:t>
      </w:r>
      <w:bookmarkStart w:id="0" w:name="Table-2"/>
      <w:bookmarkEnd w:id="0"/>
      <w:r w:rsidRPr="00BD381E">
        <w:rPr>
          <w:rFonts w:eastAsia="Times New Roman"/>
          <w:u w:val="single"/>
        </w:rPr>
        <w:t xml:space="preserve"> </w:t>
      </w:r>
      <w:r w:rsidRPr="00BD381E">
        <w:rPr>
          <w:rFonts w:eastAsia="Times New Roman"/>
          <w:highlight w:val="yellow"/>
          <w:u w:val="single"/>
        </w:rPr>
        <w:t>It is common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for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unionization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drives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to start with two-thirds of employees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supporting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unionization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and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still</w:t>
      </w:r>
      <w:r w:rsidRPr="00BD381E">
        <w:rPr>
          <w:rFonts w:eastAsia="Times New Roman"/>
          <w:u w:val="single"/>
        </w:rPr>
        <w:t xml:space="preserve"> </w:t>
      </w:r>
      <w:r w:rsidRPr="00BD381E">
        <w:rPr>
          <w:rFonts w:eastAsia="Times New Roman"/>
          <w:highlight w:val="yellow"/>
          <w:u w:val="single"/>
        </w:rPr>
        <w:t>end in a “no”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vote</w:t>
      </w:r>
      <w:r w:rsidRPr="009A03A5">
        <w:rPr>
          <w:rFonts w:eastAsia="Times New Roman"/>
          <w:vanish/>
          <w:color w:val="333333"/>
          <w:sz w:val="12"/>
        </w:rPr>
        <w:t>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reversal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points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anti-democratic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dynamics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NLRB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elections: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voters are not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convinced</w:t>
      </w:r>
      <w:r w:rsidRPr="00BD381E">
        <w:rPr>
          <w:rFonts w:eastAsia="Times New Roman"/>
          <w:color w:val="333333"/>
          <w:sz w:val="12"/>
          <w:highlight w:val="yellow"/>
        </w:rPr>
        <w:t xml:space="preserve"> </w:t>
      </w:r>
      <w:r w:rsidRPr="00BD381E">
        <w:rPr>
          <w:rFonts w:eastAsia="Times New Roman"/>
          <w:b/>
          <w:iCs/>
          <w:color w:val="333333"/>
          <w:highlight w:val="yellow"/>
          <w:u w:val="single"/>
          <w:bdr w:val="none" w:sz="0" w:space="0" w:color="auto" w:frame="1"/>
        </w:rPr>
        <w:t> </w:t>
      </w:r>
      <w:r w:rsidRPr="00BD381E">
        <w:rPr>
          <w:rFonts w:eastAsia="Times New Roman"/>
          <w:highlight w:val="yellow"/>
          <w:u w:val="single"/>
        </w:rPr>
        <w:t>of the merits of remaining without representation</w:t>
      </w:r>
      <w:r w:rsidRPr="00BD381E">
        <w:rPr>
          <w:rFonts w:eastAsia="Times New Roman"/>
          <w:color w:val="333333"/>
          <w:sz w:val="12"/>
          <w:highlight w:val="yellow"/>
        </w:rPr>
        <w:t>—</w:t>
      </w:r>
      <w:r w:rsidRPr="00BD381E">
        <w:rPr>
          <w:rFonts w:eastAsia="Times New Roman"/>
          <w:highlight w:val="yellow"/>
          <w:u w:val="single"/>
        </w:rPr>
        <w:t>they 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highlight w:val="yellow"/>
          <w:u w:val="single"/>
        </w:rPr>
        <w:t>intimidated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belief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unionization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best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futile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worst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dangerous.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u w:val="single"/>
        </w:rPr>
        <w:t>When</w:t>
      </w:r>
      <w:r w:rsidRPr="00BD381E">
        <w:rPr>
          <w:rFonts w:eastAsia="Times New Roman"/>
          <w:u w:val="single"/>
        </w:rPr>
        <w:t xml:space="preserve"> </w:t>
      </w:r>
      <w:r w:rsidRPr="00BD381E">
        <w:rPr>
          <w:rFonts w:eastAsia="Times New Roman"/>
          <w:highlight w:val="yellow"/>
          <w:u w:val="single"/>
        </w:rPr>
        <w:t>a</w:t>
      </w:r>
      <w:r w:rsidRPr="00BD381E">
        <w:rPr>
          <w:rFonts w:eastAsia="Times New Roman"/>
          <w:u w:val="single"/>
        </w:rPr>
        <w:t xml:space="preserve"> </w:t>
      </w:r>
      <w:r w:rsidRPr="009A03A5">
        <w:rPr>
          <w:rFonts w:eastAsia="Times New Roman"/>
          <w:vanish/>
          <w:u w:val="single"/>
        </w:rPr>
        <w:t>large</w:t>
      </w:r>
      <w:r w:rsidRPr="00BD381E">
        <w:rPr>
          <w:rFonts w:eastAsia="Times New Roman"/>
          <w:u w:val="single"/>
        </w:rPr>
        <w:t xml:space="preserve"> </w:t>
      </w:r>
      <w:r w:rsidRPr="00BD381E">
        <w:rPr>
          <w:rFonts w:eastAsia="Times New Roman"/>
          <w:highlight w:val="yellow"/>
          <w:u w:val="single"/>
        </w:rPr>
        <w:t>national survey asked workers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had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been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through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election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BD381E">
        <w:rPr>
          <w:rFonts w:eastAsia="Times New Roman"/>
          <w:b/>
          <w:iCs/>
          <w:highlight w:val="yellow"/>
          <w:u w:val="single"/>
        </w:rPr>
        <w:t>to name “the most important reason people voted against union representation,” the single most common response was management pressure, including fear of job loss</w:t>
      </w:r>
      <w:r w:rsidRPr="009A03A5">
        <w:rPr>
          <w:rFonts w:eastAsia="Times New Roman"/>
          <w:vanish/>
          <w:color w:val="333333"/>
          <w:sz w:val="12"/>
        </w:rPr>
        <w:t>.</w:t>
      </w:r>
      <w:hyperlink r:id="rId78" w:anchor="_note24" w:history="1">
        <w:r w:rsidRPr="009A03A5">
          <w:rPr>
            <w:rFonts w:eastAsia="MS Gothic"/>
            <w:vanish/>
            <w:color w:val="034BB0"/>
            <w:sz w:val="12"/>
            <w:szCs w:val="16"/>
            <w:bdr w:val="single" w:sz="6" w:space="1" w:color="034BB0" w:frame="1"/>
          </w:rPr>
          <w:t>24</w:t>
        </w:r>
      </w:hyperlink>
      <w:r w:rsidRPr="009A03A5">
        <w:rPr>
          <w:rFonts w:eastAsia="Times New Roman"/>
          <w:vanish/>
          <w:color w:val="333333"/>
          <w:sz w:val="12"/>
        </w:rPr>
        <w:t> Those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vote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basis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not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expressing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 </w:t>
      </w:r>
      <w:r w:rsidRPr="009A03A5">
        <w:rPr>
          <w:rFonts w:eastAsia="Times New Roman"/>
          <w:vanish/>
          <w:sz w:val="12"/>
        </w:rPr>
        <w:t>preference</w:t>
      </w:r>
      <w:r w:rsidRPr="009A03A5">
        <w:rPr>
          <w:rFonts w:eastAsia="Times New Roman"/>
          <w:b/>
          <w:iCs/>
          <w:vanish/>
          <w:color w:val="333333"/>
          <w:u w:val="single"/>
          <w:bdr w:val="none" w:sz="0" w:space="0" w:color="auto" w:frame="1"/>
        </w:rPr>
        <w:t> 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remain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unrepresented.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Indeed,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many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might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still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prefer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unionization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believed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could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work.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Where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fear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motivator,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captured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snapshot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ballot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not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preference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but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despair.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¶To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understand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elections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look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like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reality,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have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profiled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two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cases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which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workers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sought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create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met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with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harsh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(and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typical)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employer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backlash.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both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cases—a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tire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plant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Georgia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satellite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TV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company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Texas—the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employer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response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ranges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from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illegally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firing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activists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engaging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acts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coercion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intimidation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that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illegal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in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any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normal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election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to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public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office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but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are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allowed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under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the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NLRA.</w:t>
      </w:r>
      <w:r w:rsidRPr="00BD381E">
        <w:rPr>
          <w:rFonts w:eastAsia="Times New Roman"/>
          <w:color w:val="333333"/>
          <w:sz w:val="12"/>
        </w:rPr>
        <w:t xml:space="preserve"> </w:t>
      </w:r>
      <w:r w:rsidRPr="009A03A5">
        <w:rPr>
          <w:rFonts w:eastAsia="Times New Roman"/>
          <w:vanish/>
          <w:color w:val="333333"/>
          <w:sz w:val="12"/>
        </w:rPr>
        <w:t>¶</w:t>
      </w:r>
    </w:p>
    <w:p w14:paraId="3A92CB3C" w14:textId="77777777" w:rsidR="00071BEE" w:rsidRPr="00BD381E" w:rsidRDefault="00071BEE" w:rsidP="00071BEE">
      <w:pPr>
        <w:rPr>
          <w:rStyle w:val="Emphasis"/>
          <w:rFonts w:asciiTheme="majorHAnsi" w:hAnsiTheme="majorHAnsi" w:cstheme="majorHAnsi"/>
        </w:rPr>
      </w:pPr>
    </w:p>
    <w:p w14:paraId="3F484E79" w14:textId="77777777" w:rsidR="00071BEE" w:rsidRPr="00071BEE" w:rsidRDefault="00071BEE" w:rsidP="00071BEE"/>
    <w:sectPr w:rsidR="00071BEE" w:rsidRPr="00071BEE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9"/>
  <w:hideSpellingErrors/>
  <w:hideGrammaticalError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BA6F75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1BEE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27A40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2CD5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03A5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A6F75"/>
    <w:rsid w:val="00BB0878"/>
    <w:rsid w:val="00BB1879"/>
    <w:rsid w:val="00BC0ABE"/>
    <w:rsid w:val="00BC30DB"/>
    <w:rsid w:val="00BC64FF"/>
    <w:rsid w:val="00BC7C37"/>
    <w:rsid w:val="00BD2244"/>
    <w:rsid w:val="00BD381E"/>
    <w:rsid w:val="00BE6472"/>
    <w:rsid w:val="00BF29B8"/>
    <w:rsid w:val="00BF46EA"/>
    <w:rsid w:val="00C07769"/>
    <w:rsid w:val="00C07D05"/>
    <w:rsid w:val="00C10856"/>
    <w:rsid w:val="00C172AF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41A2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3CDF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6C18B1"/>
  <w14:defaultImageDpi w14:val="300"/>
  <w15:docId w15:val="{4A568960-2B79-9741-B8E1-543BBDF0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071BEE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BA6F7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BA6F75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BA6F75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Normal Tag,small text,body,heading 2,Heading 2 Char2 Char,Heading 2 Char1 Char Char, Ch,Ch,No Spacing4,No Spacing21,CD - Cite,no read,No Spacing211,No Spacing12,No Spacing2111,No Spacing11111,ta,No Spacing111111,small space,TAG,Ta,t"/>
    <w:basedOn w:val="Normal"/>
    <w:next w:val="Normal"/>
    <w:link w:val="Heading4Char"/>
    <w:uiPriority w:val="9"/>
    <w:unhideWhenUsed/>
    <w:qFormat/>
    <w:rsid w:val="00BA6F75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BA6F7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6F75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BA6F75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BA6F75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BA6F75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Normal Tag Char,small text Char,body Char,heading 2 Char,Heading 2 Char2 Char Char,Heading 2 Char1 Char Char Char, Ch Char,Ch Char,No Spacing4 Char,No Spacing21 Char,CD - Cite Char,no read Char,No Spacing211 Char"/>
    <w:basedOn w:val="DefaultParagraphFont"/>
    <w:link w:val="Heading4"/>
    <w:uiPriority w:val="9"/>
    <w:rsid w:val="00BA6F75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BA6F75"/>
    <w:rPr>
      <w:b/>
      <w:sz w:val="26"/>
      <w:u w:val="none"/>
    </w:rPr>
  </w:style>
  <w:style w:type="character" w:customStyle="1" w:styleId="StyleUnderline">
    <w:name w:val="Style Underline"/>
    <w:aliases w:val="Intense Emphasis,Underline,Style Bold Underline,apple-style-span + 6 pt,Kern at 16 pt,Bold,Intense Emphasis1,Intense Emphasis2,HHeading 3 + 12 pt,Style,ci,Underline Char,Cards + Font: 12 pt Char,Intense Emphasis11,Intense Emphasis111,c,8"/>
    <w:basedOn w:val="DefaultParagraphFont"/>
    <w:uiPriority w:val="1"/>
    <w:qFormat/>
    <w:rsid w:val="00BA6F75"/>
    <w:rPr>
      <w:b w:val="0"/>
      <w:sz w:val="22"/>
      <w:u w:val="single"/>
    </w:rPr>
  </w:style>
  <w:style w:type="character" w:styleId="Emphasis">
    <w:name w:val="Emphasis"/>
    <w:aliases w:val="Evidence,Minimized,minimized,Highlighted,tag2,Size 10,emphasis in card,Underlined,CD Card,ED - Tag,emphasis,Emphasis!!,small,Bold Underline,Qualifications,bold underline,normal card text,Shrunk,qualifications in card,qualifications,Debate,Box,B"/>
    <w:basedOn w:val="DefaultParagraphFont"/>
    <w:link w:val="textbold"/>
    <w:uiPriority w:val="20"/>
    <w:qFormat/>
    <w:rsid w:val="00BA6F75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unhideWhenUsed/>
    <w:rsid w:val="00BA6F75"/>
    <w:rPr>
      <w:color w:val="auto"/>
      <w:u w:val="none"/>
    </w:rPr>
  </w:style>
  <w:style w:type="character" w:styleId="Hyperlink">
    <w:name w:val="Hyperlink"/>
    <w:aliases w:val="heading 1 (block title),Important,Read,Card Text,Internet Link,Analytic Text,Internet link,Underline Char Char Char Char1,Heading 3 Char Char Char Char Char Char Char Char Char Char1,Char Char1,Tags v 2 Char1,Heading 1 Char1,Pocket Char1,TAG "/>
    <w:basedOn w:val="DefaultParagraphFont"/>
    <w:link w:val="NoSpacing"/>
    <w:uiPriority w:val="99"/>
    <w:unhideWhenUsed/>
    <w:rsid w:val="00BA6F75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A6F75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A6F75"/>
    <w:rPr>
      <w:rFonts w:ascii="Lucida Grande" w:hAnsi="Lucida Grande" w:cs="Lucida Grande"/>
    </w:rPr>
  </w:style>
  <w:style w:type="paragraph" w:customStyle="1" w:styleId="textbold">
    <w:name w:val="text bold"/>
    <w:basedOn w:val="Normal"/>
    <w:link w:val="Emphasis"/>
    <w:uiPriority w:val="20"/>
    <w:qFormat/>
    <w:rsid w:val="00071BEE"/>
    <w:pPr>
      <w:ind w:left="720"/>
      <w:jc w:val="both"/>
    </w:pPr>
    <w:rPr>
      <w:b/>
      <w:iCs/>
      <w:u w:val="single"/>
    </w:rPr>
  </w:style>
  <w:style w:type="paragraph" w:styleId="NormalWeb">
    <w:name w:val="Normal (Web)"/>
    <w:basedOn w:val="Normal"/>
    <w:uiPriority w:val="99"/>
    <w:unhideWhenUsed/>
    <w:rsid w:val="00C17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styleId="NoSpacing">
    <w:name w:val="No Spacing"/>
    <w:aliases w:val="Card Format,No Spacing51,No Spacing311,ClearFormatting,Clear,DDI Tag,Tag Title,No Spacing11211,No Spacing6,No Spacing7,No Spacing8,Dont u,No Spacing1111111,No Spacing tnr,ca,Small Text,Note Level 21,Note Level 2,No Spacing111112,nonunderlined"/>
    <w:basedOn w:val="Heading1"/>
    <w:link w:val="Hyperlink"/>
    <w:autoRedefine/>
    <w:uiPriority w:val="99"/>
    <w:qFormat/>
    <w:rsid w:val="00C172AF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56" w:lineRule="auto"/>
      <w:jc w:val="left"/>
      <w:outlineLvl w:val="9"/>
    </w:pPr>
    <w:rPr>
      <w:rFonts w:asciiTheme="minorHAnsi" w:eastAsiaTheme="minorEastAsia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policemag.com/342098/the-2016-police-presidential-poll" TargetMode="External"/><Relationship Id="rId21" Type="http://schemas.openxmlformats.org/officeDocument/2006/relationships/hyperlink" Target="https://plsonline.eku.edu/insidelook/history-policing-united-states-part-3" TargetMode="External"/><Relationship Id="rId42" Type="http://schemas.openxmlformats.org/officeDocument/2006/relationships/hyperlink" Target="https://www.nbcnews.com/politics/politics-news/national-labor-groups-mostly-close-ranks-defend-police-unions-n1231573" TargetMode="External"/><Relationship Id="rId47" Type="http://schemas.openxmlformats.org/officeDocument/2006/relationships/hyperlink" Target="https://www.propublica.org/article/inside-the-union-where-coronavirus-puts-98--of-members-out-of-work" TargetMode="External"/><Relationship Id="rId63" Type="http://schemas.openxmlformats.org/officeDocument/2006/relationships/hyperlink" Target="https://www.latimes.com/nation/la-na-teacher-funding-20180306-story.html" TargetMode="External"/><Relationship Id="rId68" Type="http://schemas.openxmlformats.org/officeDocument/2006/relationships/hyperlink" Target="https://www.apnews.com/883e9d387709112a11ee8901c223294e" TargetMode="External"/><Relationship Id="rId16" Type="http://schemas.openxmlformats.org/officeDocument/2006/relationships/hyperlink" Target="https://www.latimes.com/politics/story/2020-06-15/police-unions-george-floyd-reform" TargetMode="External"/><Relationship Id="rId11" Type="http://schemas.openxmlformats.org/officeDocument/2006/relationships/hyperlink" Target="https://www.salon.com/2020/06/27/police-unions-blamed-for-rise-in-fatal-shootings-even-as-crime-plummeted/" TargetMode="External"/><Relationship Id="rId24" Type="http://schemas.openxmlformats.org/officeDocument/2006/relationships/hyperlink" Target="http://america.aljazeera.com/articles/2014/12/22/police-unions-havealwaysbeenalabormovementapart.html" TargetMode="External"/><Relationship Id="rId32" Type="http://schemas.openxmlformats.org/officeDocument/2006/relationships/hyperlink" Target="https://www.theguardian.com/us-news/2020/jun/11/police-unions-american-labor-movement-protest" TargetMode="External"/><Relationship Id="rId37" Type="http://schemas.openxmlformats.org/officeDocument/2006/relationships/hyperlink" Target="https://www.nytimes.com/2020/05/30/us/derek-chauvin-george-floyd.html" TargetMode="External"/><Relationship Id="rId40" Type="http://schemas.openxmlformats.org/officeDocument/2006/relationships/hyperlink" Target="https://nymag.com/intelligencer/2020/06/george-floyd-protests-police-abuse-reform-qualified-immunity-polls.html" TargetMode="External"/><Relationship Id="rId45" Type="http://schemas.openxmlformats.org/officeDocument/2006/relationships/hyperlink" Target="https://www.seattletimes.com/business/technology/as-seattles-new-hotels-roll-out-automation-to-serve-guests-workers-worry/" TargetMode="External"/><Relationship Id="rId53" Type="http://schemas.openxmlformats.org/officeDocument/2006/relationships/hyperlink" Target="https://thehill.com/homenews/state-watch/426030-states-race-to-prevent-teacher-strikes-by-boosting-pay" TargetMode="External"/><Relationship Id="rId58" Type="http://schemas.openxmlformats.org/officeDocument/2006/relationships/hyperlink" Target="https://www.motherjones.com/politics/2018/01/its-not-just-freezing-classrooms-in-baltimore-americas-schools-are-physically-falling-apart/" TargetMode="External"/><Relationship Id="rId66" Type="http://schemas.openxmlformats.org/officeDocument/2006/relationships/hyperlink" Target="https://thehill.com/homenews/state-watch/426030-states-race-to-prevent-teacher-strikes-by-boosting-pay" TargetMode="External"/><Relationship Id="rId74" Type="http://schemas.openxmlformats.org/officeDocument/2006/relationships/hyperlink" Target="https://www.epi.org/publication/fear-at-work-how-employers-scare-workers-out-of-unionizing/" TargetMode="External"/><Relationship Id="rId79" Type="http://schemas.openxmlformats.org/officeDocument/2006/relationships/fontTable" Target="fontTable.xml"/><Relationship Id="rId5" Type="http://schemas.openxmlformats.org/officeDocument/2006/relationships/numbering" Target="numbering.xml"/><Relationship Id="rId61" Type="http://schemas.openxmlformats.org/officeDocument/2006/relationships/hyperlink" Target="https://morningconsult.com/opinions/americas-teachers-are-at-their-boiling-point/" TargetMode="External"/><Relationship Id="rId19" Type="http://schemas.openxmlformats.org/officeDocument/2006/relationships/hyperlink" Target="https://theconversation.com/essential-us-workers-often-lack-sick-leave-and-health-care-benefits-taken-for-granted-in-most-other-countries-136802" TargetMode="External"/><Relationship Id="rId14" Type="http://schemas.openxmlformats.org/officeDocument/2006/relationships/hyperlink" Target="https://www.npr.org/2020/06/03/868910542/chauvin-and-3-former-officers-face-new-charges-over-george-floyds-death" TargetMode="External"/><Relationship Id="rId22" Type="http://schemas.openxmlformats.org/officeDocument/2006/relationships/hyperlink" Target="https://www.businessinsider.com/mayhem-in-madison-police-remove-protesters-lockdown-capitol-2011-3" TargetMode="External"/><Relationship Id="rId27" Type="http://schemas.openxmlformats.org/officeDocument/2006/relationships/hyperlink" Target="https://theintercept.com/2016/10/09/police-unions-reject-charges-of-bias-find-a-hero-in-donald-trump/" TargetMode="External"/><Relationship Id="rId30" Type="http://schemas.openxmlformats.org/officeDocument/2006/relationships/hyperlink" Target="https://aflcio.org/what-unions-do/social-economic-justice" TargetMode="External"/><Relationship Id="rId35" Type="http://schemas.openxmlformats.org/officeDocument/2006/relationships/hyperlink" Target="https://www.theatlantic.com/politics/archive/2016/06/restorative-justice-police-violence/489221/" TargetMode="External"/><Relationship Id="rId43" Type="http://schemas.openxmlformats.org/officeDocument/2006/relationships/hyperlink" Target="https://obamawhitehouse.archives.gov/sites/whitehouse.gov/files/documents/Artificial-Intelligence-Automation-Economy.PDF" TargetMode="External"/><Relationship Id="rId48" Type="http://schemas.openxmlformats.org/officeDocument/2006/relationships/hyperlink" Target="https://www.apa.org/advocacy/socioeconomic-status/scarcity-fact-sheet.pdf" TargetMode="External"/><Relationship Id="rId56" Type="http://schemas.openxmlformats.org/officeDocument/2006/relationships/hyperlink" Target="https://www.americanprogress.org/issues/education-k-12/reports/2018/09/20/457750/fixing-chronic-disinvestment-k-12-schools/" TargetMode="External"/><Relationship Id="rId64" Type="http://schemas.openxmlformats.org/officeDocument/2006/relationships/hyperlink" Target="https://tucson.com/news/local/gov-ducey-teachers-aren-t-going-to-get-percent-pay/article_75a9b7dc-930b-5374-be12-61fb840e4ced.html" TargetMode="External"/><Relationship Id="rId69" Type="http://schemas.openxmlformats.org/officeDocument/2006/relationships/hyperlink" Target="http://nymag.com/intelligencer/2019/01/teacher-walkouts-gop-lawmakers-push-retaliatory-bills.html" TargetMode="External"/><Relationship Id="rId77" Type="http://schemas.openxmlformats.org/officeDocument/2006/relationships/hyperlink" Target="https://www.epi.org/publication/fear-at-work-how-employers-scare-workers-out-of-unionizing/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csmonitor.com/Business/2021/1108/A-struggle-and-a-journey-Report-shows-US-economy-recovering" TargetMode="External"/><Relationship Id="rId72" Type="http://schemas.openxmlformats.org/officeDocument/2006/relationships/hyperlink" Target="https://newsok.com/article/5593286/bill-is-revenge-for-teacher-walkout-unions-say" TargetMode="External"/><Relationship Id="rId80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www.nytimes.com/2020/05/30/us/derek-chauvin-george-floyd.html" TargetMode="External"/><Relationship Id="rId17" Type="http://schemas.openxmlformats.org/officeDocument/2006/relationships/hyperlink" Target="https://www.newyorker.com/news/news-desk/how-police-union-power-helped-increase-abuses" TargetMode="External"/><Relationship Id="rId25" Type="http://schemas.openxmlformats.org/officeDocument/2006/relationships/hyperlink" Target="https://www.smithsonianmag.com/history/how-1897-massacre-pennsylvania-coal-miners-morphed-galvanizing-crisis-forgotten-history-180971695/" TargetMode="External"/><Relationship Id="rId33" Type="http://schemas.openxmlformats.org/officeDocument/2006/relationships/hyperlink" Target="https://www.bjs.gov/content/pub/pdf/ftelea9716.pdf" TargetMode="External"/><Relationship Id="rId38" Type="http://schemas.openxmlformats.org/officeDocument/2006/relationships/hyperlink" Target="https://www.theguardian.com/us-news/2020/jun/23/police-unions-spending-policy-reform-chicago-new-york-la" TargetMode="External"/><Relationship Id="rId46" Type="http://schemas.openxmlformats.org/officeDocument/2006/relationships/hyperlink" Target="https://usw.org/blog/2018/members-of-unite-here-set-standard-in-contract-with-marriott" TargetMode="External"/><Relationship Id="rId59" Type="http://schemas.openxmlformats.org/officeDocument/2006/relationships/hyperlink" Target="https://www.cnn.com/2018/04/03/us/oklahoma-teachers-textbooks-trnd/index.html" TargetMode="External"/><Relationship Id="rId67" Type="http://schemas.openxmlformats.org/officeDocument/2006/relationships/hyperlink" Target="http://www.nea.org/assets/docs/180413-Rankings_And_Estimates_Report_2018.pdf" TargetMode="External"/><Relationship Id="rId20" Type="http://schemas.openxmlformats.org/officeDocument/2006/relationships/hyperlink" Target="https://onlinelibrary.wiley.com/doi/full/10.1111/bjir.12526" TargetMode="External"/><Relationship Id="rId41" Type="http://schemas.openxmlformats.org/officeDocument/2006/relationships/hyperlink" Target="https://www.nytimes.com/2020/05/30/us/derek-chauvin-george-floyd.html" TargetMode="External"/><Relationship Id="rId54" Type="http://schemas.openxmlformats.org/officeDocument/2006/relationships/hyperlink" Target="http://nymag.com/intelligencer/2019/01/teacher-walkouts-gop-lawmakers-push-retaliatory-bills.html" TargetMode="External"/><Relationship Id="rId62" Type="http://schemas.openxmlformats.org/officeDocument/2006/relationships/hyperlink" Target="https://www.americanprogressaction.org/issues/education/news/2018/10/09/171813/little-late-many-gubernatorial-candidates-education-funding/" TargetMode="External"/><Relationship Id="rId70" Type="http://schemas.openxmlformats.org/officeDocument/2006/relationships/hyperlink" Target="https://www.vox.com/policy-and-politics/2018/4/23/17270422/colorado-teachers-strike-jail-bill" TargetMode="External"/><Relationship Id="rId75" Type="http://schemas.openxmlformats.org/officeDocument/2006/relationships/hyperlink" Target="https://www.epi.org/publication/fear-at-work-how-employers-scare-workers-out-of-unionizing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mercurynews.com/2020/05/30/minneapolis-officers-work-personal-background-detailed-2/" TargetMode="External"/><Relationship Id="rId23" Type="http://schemas.openxmlformats.org/officeDocument/2006/relationships/hyperlink" Target="https://plsonline.eku.edu/insidelook/history-policing-united-states-part-3" TargetMode="External"/><Relationship Id="rId28" Type="http://schemas.openxmlformats.org/officeDocument/2006/relationships/hyperlink" Target="https://www.wsj.com/articles/democrats-labor-to-stem-flow-of-union-voters-to-trump-11567422002" TargetMode="External"/><Relationship Id="rId36" Type="http://schemas.openxmlformats.org/officeDocument/2006/relationships/hyperlink" Target="https://www.wsj.com/articles/the-problem-with-police-unions-11591830984" TargetMode="External"/><Relationship Id="rId49" Type="http://schemas.openxmlformats.org/officeDocument/2006/relationships/hyperlink" Target="https://thecorrespondent.com/283/poverty-isnt-a-lack-of-character-its-a-lack-of-cash/37442933638-a4773584" TargetMode="External"/><Relationship Id="rId57" Type="http://schemas.openxmlformats.org/officeDocument/2006/relationships/hyperlink" Target="https://www.americanprogress.org/issues/education-k-12/reports/2018/09/20/457750/fixing-chronic-disinvestment-k-12-schools/%5b" TargetMode="External"/><Relationship Id="rId10" Type="http://schemas.openxmlformats.org/officeDocument/2006/relationships/hyperlink" Target="https://theconversation.com/why-police-unions-are-not-part-of-the-american-labor-movement-142538%20//accessed%2010/20/2021" TargetMode="External"/><Relationship Id="rId31" Type="http://schemas.openxmlformats.org/officeDocument/2006/relationships/hyperlink" Target="https://www.teenvogue.com/story/what-to-know-police-unions-labor-movement" TargetMode="External"/><Relationship Id="rId44" Type="http://schemas.openxmlformats.org/officeDocument/2006/relationships/hyperlink" Target="https://www.smithsonianmag.com/history/what-the-luddites-really-fought-against-264412/" TargetMode="External"/><Relationship Id="rId52" Type="http://schemas.openxmlformats.org/officeDocument/2006/relationships/hyperlink" Target="https://www.bls.gov/news.release/union2.nr0.htm" TargetMode="External"/><Relationship Id="rId60" Type="http://schemas.openxmlformats.org/officeDocument/2006/relationships/hyperlink" Target="https://tucson.com/news/local/we-continue-to-worsen-nearly-arizona-teaching-jobs-remain-vacant/article_1c8d665a-a422-5c7b-95b9-98afe0cb0c6f.html" TargetMode="External"/><Relationship Id="rId65" Type="http://schemas.openxmlformats.org/officeDocument/2006/relationships/hyperlink" Target="https://www.reuters.com/article/us-usa-education-arizona/arizona-governor-signs-bill-to-boost-teachers-wages-amid-strike-idUSKBN1I40N8" TargetMode="External"/><Relationship Id="rId73" Type="http://schemas.openxmlformats.org/officeDocument/2006/relationships/hyperlink" Target="https://www.epi.org/publication/fear-at-work-how-employers-scare-workers-out-of-unionizing/" TargetMode="External"/><Relationship Id="rId78" Type="http://schemas.openxmlformats.org/officeDocument/2006/relationships/hyperlink" Target="https://www.epi.org/publication/fear-at-work-how-employers-scare-workers-out-of-unionizing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nber.org/digest/jul10/evidence-effects-nurses-strikes" TargetMode="External"/><Relationship Id="rId13" Type="http://schemas.openxmlformats.org/officeDocument/2006/relationships/hyperlink" Target="https://www.washingtonpost.com/outlook/2020/06/09/limits-when-police-can-use-force-is-better-solution-than-banning-police-unions/" TargetMode="External"/><Relationship Id="rId18" Type="http://schemas.openxmlformats.org/officeDocument/2006/relationships/hyperlink" Target="https://ler.la.psu.edu/people/pfc2" TargetMode="External"/><Relationship Id="rId39" Type="http://schemas.openxmlformats.org/officeDocument/2006/relationships/hyperlink" Target="https://www.thedailybeast.com/the-gop-and-police-unions-a-love-story" TargetMode="External"/><Relationship Id="rId34" Type="http://schemas.openxmlformats.org/officeDocument/2006/relationships/hyperlink" Target="https://www.washingtonpost.com/business/2020/06/10/police-unions-violence-research-george-floyd/" TargetMode="External"/><Relationship Id="rId50" Type="http://schemas.openxmlformats.org/officeDocument/2006/relationships/hyperlink" Target="https://www.jstor.org/stable/10.1086/669034" TargetMode="External"/><Relationship Id="rId55" Type="http://schemas.openxmlformats.org/officeDocument/2006/relationships/hyperlink" Target="https://www.nytimes.com/2018/05/16/us/teacher-walkout-north-carolina.html" TargetMode="External"/><Relationship Id="rId76" Type="http://schemas.openxmlformats.org/officeDocument/2006/relationships/hyperlink" Target="https://www.epi.org/publication/fear-at-work-how-employers-scare-workers-out-of-unionizing/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www.nytimes.com/aponline/2019/01/28/us/ap-us-education-bill-west-virginia.html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justfacts.votesmart.org/candidate/evaluations/55463/hillary-clint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oliviaohr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35</TotalTime>
  <Pages>1</Pages>
  <Words>10597</Words>
  <Characters>59347</Characters>
  <Application>Microsoft Office Word</Application>
  <DocSecurity>0</DocSecurity>
  <Lines>674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69846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Ohr, Olivia</cp:lastModifiedBy>
  <cp:revision>4</cp:revision>
  <dcterms:created xsi:type="dcterms:W3CDTF">2021-12-11T18:36:00Z</dcterms:created>
  <dcterms:modified xsi:type="dcterms:W3CDTF">2021-12-11T19:24:00Z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