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60792" w14:textId="70E18FA8" w:rsidR="0045112E" w:rsidRDefault="0045112E" w:rsidP="0045112E">
      <w:pPr>
        <w:pStyle w:val="Heading1"/>
      </w:pPr>
      <w:r>
        <w:t>T</w:t>
      </w:r>
      <w:r w:rsidR="00C4781F">
        <w:t xml:space="preserve"> </w:t>
      </w:r>
    </w:p>
    <w:p w14:paraId="78F88A71" w14:textId="77777777" w:rsidR="00C4781F" w:rsidRDefault="00C4781F" w:rsidP="00C4781F">
      <w:pPr>
        <w:pStyle w:val="Heading2"/>
      </w:pPr>
      <w:r>
        <w:t>NC – T Nebel</w:t>
      </w:r>
    </w:p>
    <w:p w14:paraId="71E3FE98" w14:textId="38F23B4F" w:rsidR="00C4781F" w:rsidRPr="00540EE0" w:rsidRDefault="00C4781F" w:rsidP="00C4781F">
      <w:pPr>
        <w:pStyle w:val="Heading3"/>
      </w:pPr>
      <w:r>
        <w:t xml:space="preserve">NC – T </w:t>
      </w:r>
      <w:proofErr w:type="gramStart"/>
      <w:r>
        <w:t xml:space="preserve">Nebel </w:t>
      </w:r>
      <w:r>
        <w:t xml:space="preserve"> Government</w:t>
      </w:r>
      <w:proofErr w:type="gramEnd"/>
    </w:p>
    <w:p w14:paraId="52AAFCA3" w14:textId="164BDB76" w:rsidR="00C4781F" w:rsidRPr="00BD7CB4" w:rsidRDefault="00C4781F" w:rsidP="00C4781F">
      <w:pPr>
        <w:pStyle w:val="Heading4"/>
        <w:rPr>
          <w:rFonts w:cs="Calibri"/>
        </w:rPr>
      </w:pPr>
      <w:r w:rsidRPr="00BD7CB4">
        <w:rPr>
          <w:rFonts w:cs="Calibri"/>
        </w:rPr>
        <w:t>Interpretation—the aff may not defend a subset of</w:t>
      </w:r>
      <w:r>
        <w:rPr>
          <w:rFonts w:cs="Calibri"/>
        </w:rPr>
        <w:t xml:space="preserve"> government</w:t>
      </w:r>
      <w:r>
        <w:rPr>
          <w:rFonts w:cs="Calibri"/>
        </w:rPr>
        <w:t>.</w:t>
      </w:r>
    </w:p>
    <w:p w14:paraId="04AAD6F4" w14:textId="2C7F3977" w:rsidR="00C4781F" w:rsidRPr="00BD7CB4" w:rsidRDefault="00C4781F" w:rsidP="00C4781F">
      <w:pPr>
        <w:pStyle w:val="Heading4"/>
        <w:rPr>
          <w:rFonts w:cs="Calibri"/>
        </w:rPr>
      </w:pPr>
      <w:r>
        <w:rPr>
          <w:rFonts w:cs="Calibri"/>
        </w:rPr>
        <w:t xml:space="preserve">Government </w:t>
      </w:r>
      <w:r w:rsidRPr="00BD7CB4">
        <w:rPr>
          <w:rFonts w:cs="Calibri"/>
        </w:rPr>
        <w:t xml:space="preserve">is a generic indefinite singular. Cohen 01 </w:t>
      </w:r>
    </w:p>
    <w:p w14:paraId="29050B09" w14:textId="77777777" w:rsidR="00C4781F" w:rsidRPr="00BD7CB4" w:rsidRDefault="00C4781F" w:rsidP="00C4781F">
      <w:pPr>
        <w:rPr>
          <w:rStyle w:val="Style13ptBold"/>
        </w:rPr>
      </w:pPr>
      <w:r w:rsidRPr="00BD7CB4">
        <w:t xml:space="preserve">Ariel Cohen (Ben-Gurion University of the Negev), “On the Generic Use of Indefinite Singulars,” Journal of Semantics 18:3, 2001 </w:t>
      </w:r>
      <w:hyperlink r:id="rId9" w:history="1">
        <w:r w:rsidRPr="00BD7CB4">
          <w:rPr>
            <w:rStyle w:val="Hyperlink"/>
            <w:sz w:val="16"/>
          </w:rPr>
          <w:t>https://core.ac.uk/download/pdf/188590876.pdf</w:t>
        </w:r>
      </w:hyperlink>
    </w:p>
    <w:p w14:paraId="41851B2E" w14:textId="77777777" w:rsidR="00C4781F" w:rsidRPr="00BD7CB4" w:rsidRDefault="00C4781F" w:rsidP="00C4781F">
      <w:pPr>
        <w:rPr>
          <w:rStyle w:val="Style13ptBold"/>
        </w:rPr>
      </w:pPr>
      <w:r w:rsidRPr="00BD7CB4">
        <w:rPr>
          <w:rStyle w:val="Style13ptBold"/>
        </w:rPr>
        <w:t>*IS generic = Indefinite Singulars</w:t>
      </w:r>
    </w:p>
    <w:p w14:paraId="2A70956B" w14:textId="77777777" w:rsidR="00C4781F" w:rsidRPr="00BD7CB4" w:rsidRDefault="00C4781F" w:rsidP="00C4781F">
      <w:pPr>
        <w:rPr>
          <w:sz w:val="16"/>
        </w:rPr>
      </w:pPr>
      <w:r w:rsidRPr="00BD7CB4">
        <w:rPr>
          <w:sz w:val="16"/>
        </w:rPr>
        <w:t xml:space="preserve">French, then, expresses </w:t>
      </w:r>
      <w:r w:rsidRPr="00BD7CB4">
        <w:rPr>
          <w:rStyle w:val="StyleUnderline"/>
        </w:rPr>
        <w:t>the two types of reading differently. In English, on</w:t>
      </w:r>
      <w:r w:rsidRPr="00BD7CB4">
        <w:rPr>
          <w:rStyle w:val="StyleUnderline"/>
          <w:sz w:val="12"/>
        </w:rPr>
        <w:t xml:space="preserve">¶ </w:t>
      </w:r>
      <w:r w:rsidRPr="00BD7CB4">
        <w:rPr>
          <w:rStyle w:val="StyleUnderline"/>
        </w:rPr>
        <w:t>the other hand, generic BPs are ambiguous between inductivist and normative</w:t>
      </w:r>
      <w:r w:rsidRPr="00BD7CB4">
        <w:rPr>
          <w:rStyle w:val="StyleUnderline"/>
          <w:sz w:val="12"/>
        </w:rPr>
        <w:t xml:space="preserve">¶ </w:t>
      </w:r>
      <w:r w:rsidRPr="00BD7CB4">
        <w:rPr>
          <w:rStyle w:val="StyleUnderline"/>
        </w:rPr>
        <w:t>readings. But even in English there is one type of generic that can express only</w:t>
      </w:r>
      <w:r w:rsidRPr="00BD7CB4">
        <w:rPr>
          <w:rStyle w:val="StyleUnderline"/>
          <w:sz w:val="12"/>
        </w:rPr>
        <w:t xml:space="preserve">¶ </w:t>
      </w:r>
      <w:r w:rsidRPr="00BD7CB4">
        <w:rPr>
          <w:rStyle w:val="StyleUnderline"/>
        </w:rPr>
        <w:t xml:space="preserve">one of these readings, and this is the IS generic. </w:t>
      </w:r>
      <w:r w:rsidRPr="00BD7CB4">
        <w:rPr>
          <w:rStyle w:val="StyleUnderline"/>
          <w:highlight w:val="yellow"/>
        </w:rPr>
        <w:t>While BPs are ambiguous</w:t>
      </w:r>
      <w:r w:rsidRPr="00BD7CB4">
        <w:rPr>
          <w:rStyle w:val="StyleUnderline"/>
          <w:sz w:val="12"/>
          <w:highlight w:val="yellow"/>
        </w:rPr>
        <w:t xml:space="preserve">¶ </w:t>
      </w:r>
      <w:r w:rsidRPr="00BD7CB4">
        <w:rPr>
          <w:rStyle w:val="StyleUnderline"/>
          <w:highlight w:val="yellow"/>
        </w:rPr>
        <w:t>between the inductivist and the rules and regulations readings, ISs are not</w:t>
      </w:r>
      <w:r w:rsidRPr="00BD7CB4">
        <w:rPr>
          <w:rStyle w:val="StyleUnderline"/>
        </w:rPr>
        <w:t>. In</w:t>
      </w:r>
      <w:r w:rsidRPr="00BD7CB4">
        <w:rPr>
          <w:rStyle w:val="StyleUnderline"/>
          <w:sz w:val="12"/>
        </w:rPr>
        <w:t xml:space="preserve">¶ </w:t>
      </w:r>
      <w:r w:rsidRPr="00BD7CB4">
        <w:rPr>
          <w:rStyle w:val="StyleUnderline"/>
        </w:rPr>
        <w:t xml:space="preserve">the supermarket scenario discussed above, only (44.b) is </w:t>
      </w:r>
      <w:proofErr w:type="gramStart"/>
      <w:r w:rsidRPr="00BD7CB4">
        <w:rPr>
          <w:rStyle w:val="StyleUnderline"/>
        </w:rPr>
        <w:t>true:</w:t>
      </w:r>
      <w:r w:rsidRPr="00BD7CB4">
        <w:rPr>
          <w:rStyle w:val="StyleUnderline"/>
          <w:sz w:val="12"/>
        </w:rPr>
        <w:t>¶</w:t>
      </w:r>
      <w:proofErr w:type="gramEnd"/>
      <w:r w:rsidRPr="00BD7CB4">
        <w:rPr>
          <w:rStyle w:val="StyleUnderline"/>
          <w:sz w:val="12"/>
        </w:rPr>
        <w:t xml:space="preserve"> </w:t>
      </w:r>
      <w:r w:rsidRPr="00BD7CB4">
        <w:rPr>
          <w:rStyle w:val="StyleUnderline"/>
        </w:rPr>
        <w:t>(44) a. A banana sells for $.49/lb.</w:t>
      </w:r>
      <w:r w:rsidRPr="00BD7CB4">
        <w:rPr>
          <w:rStyle w:val="StyleUnderline"/>
          <w:sz w:val="12"/>
        </w:rPr>
        <w:t xml:space="preserve">¶ </w:t>
      </w:r>
      <w:r w:rsidRPr="00BD7CB4">
        <w:rPr>
          <w:rStyle w:val="StyleUnderline"/>
        </w:rPr>
        <w:t>b. A banana sells for $1.00/lb.</w:t>
      </w:r>
      <w:r w:rsidRPr="00BD7CB4">
        <w:rPr>
          <w:rStyle w:val="StyleUnderline"/>
          <w:sz w:val="12"/>
        </w:rPr>
        <w:t xml:space="preserve">¶ </w:t>
      </w:r>
      <w:r w:rsidRPr="00BD7CB4">
        <w:rPr>
          <w:rStyle w:val="StyleUnderline"/>
        </w:rPr>
        <w:t xml:space="preserve">The normative force of </w:t>
      </w:r>
      <w:r w:rsidRPr="004D4CB5">
        <w:rPr>
          <w:rStyle w:val="StyleUnderline"/>
          <w:highlight w:val="yellow"/>
        </w:rPr>
        <w:t>the generic IS</w:t>
      </w:r>
      <w:r w:rsidRPr="00BD7CB4">
        <w:rPr>
          <w:rStyle w:val="StyleUnderline"/>
        </w:rPr>
        <w:t xml:space="preserve"> </w:t>
      </w:r>
      <w:proofErr w:type="gramStart"/>
      <w:r w:rsidRPr="00BD7CB4">
        <w:rPr>
          <w:rStyle w:val="StyleUnderline"/>
        </w:rPr>
        <w:t>has</w:t>
      </w:r>
      <w:proofErr w:type="gramEnd"/>
      <w:r w:rsidRPr="00BD7CB4">
        <w:rPr>
          <w:rStyle w:val="StyleUnderline"/>
        </w:rPr>
        <w:t xml:space="preserve"> been noted before.</w:t>
      </w:r>
      <w:r w:rsidRPr="00BD7CB4">
        <w:rPr>
          <w:sz w:val="16"/>
        </w:rPr>
        <w:t xml:space="preserve"> Burton-Roberts</w:t>
      </w:r>
      <w:r w:rsidRPr="00BD7CB4">
        <w:rPr>
          <w:sz w:val="12"/>
        </w:rPr>
        <w:t>¶</w:t>
      </w:r>
      <w:r w:rsidRPr="00BD7CB4">
        <w:rPr>
          <w:sz w:val="16"/>
        </w:rPr>
        <w:t xml:space="preserve"> (1977) considers the following minimal </w:t>
      </w:r>
      <w:proofErr w:type="gramStart"/>
      <w:r w:rsidRPr="00BD7CB4">
        <w:rPr>
          <w:sz w:val="16"/>
        </w:rPr>
        <w:t>pair:</w:t>
      </w:r>
      <w:r w:rsidRPr="00BD7CB4">
        <w:rPr>
          <w:sz w:val="12"/>
        </w:rPr>
        <w:t>¶</w:t>
      </w:r>
      <w:proofErr w:type="gramEnd"/>
      <w:r w:rsidRPr="00BD7CB4">
        <w:rPr>
          <w:sz w:val="16"/>
        </w:rPr>
        <w:t xml:space="preserve"> (45) a. Gentlemen open doors for ladies.</w:t>
      </w:r>
      <w:r w:rsidRPr="00BD7CB4">
        <w:rPr>
          <w:sz w:val="12"/>
        </w:rPr>
        <w:t>¶</w:t>
      </w:r>
      <w:r w:rsidRPr="00BD7CB4">
        <w:rPr>
          <w:sz w:val="16"/>
        </w:rPr>
        <w:t xml:space="preserve"> b. </w:t>
      </w:r>
      <w:r w:rsidRPr="00BD7CB4">
        <w:rPr>
          <w:rStyle w:val="StyleUnderline"/>
        </w:rPr>
        <w:t xml:space="preserve">A gentleman opens doors for </w:t>
      </w:r>
      <w:proofErr w:type="gramStart"/>
      <w:r w:rsidRPr="00BD7CB4">
        <w:rPr>
          <w:rStyle w:val="StyleUnderline"/>
        </w:rPr>
        <w:t>ladies.</w:t>
      </w:r>
      <w:r w:rsidRPr="00BD7CB4">
        <w:rPr>
          <w:rStyle w:val="StyleUnderline"/>
          <w:sz w:val="12"/>
        </w:rPr>
        <w:t>¶</w:t>
      </w:r>
      <w:proofErr w:type="gramEnd"/>
      <w:r w:rsidRPr="00BD7CB4">
        <w:rPr>
          <w:rStyle w:val="StyleUnderline"/>
          <w:sz w:val="12"/>
        </w:rPr>
        <w:t xml:space="preserve"> </w:t>
      </w:r>
      <w:r w:rsidRPr="00BD7CB4">
        <w:rPr>
          <w:rStyle w:val="StyleUnderline"/>
        </w:rPr>
        <w:t xml:space="preserve">He notes that (45.b), but not (45.a), </w:t>
      </w:r>
      <w:r w:rsidRPr="00BD7CB4">
        <w:rPr>
          <w:rStyle w:val="StyleUnderline"/>
          <w:highlight w:val="yellow"/>
        </w:rPr>
        <w:t>expresses what he calls “moral necessity.</w:t>
      </w:r>
      <w:r w:rsidRPr="00BD7CB4">
        <w:rPr>
          <w:rStyle w:val="StyleUnderline"/>
        </w:rPr>
        <w:t>”7</w:t>
      </w:r>
      <w:r w:rsidRPr="00BD7CB4">
        <w:rPr>
          <w:rStyle w:val="StyleUnderline"/>
          <w:sz w:val="12"/>
        </w:rPr>
        <w:t xml:space="preserve">¶ </w:t>
      </w:r>
      <w:r w:rsidRPr="00BD7CB4">
        <w:rPr>
          <w:rStyle w:val="StyleUnderline"/>
        </w:rPr>
        <w:t>Burton-Roberts observes that if Emile does not as a rule open doors for ladies, his mother could utter [(45.b)] and thereby successfully imply that Emile was not, or was</w:t>
      </w:r>
      <w:r w:rsidRPr="00BD7CB4">
        <w:rPr>
          <w:rStyle w:val="StyleUnderline"/>
          <w:sz w:val="12"/>
        </w:rPr>
        <w:t xml:space="preserve">¶ </w:t>
      </w:r>
      <w:r w:rsidRPr="00BD7CB4">
        <w:rPr>
          <w:rStyle w:val="StyleUnderline"/>
        </w:rPr>
        <w:t>not being, a gentleman</w:t>
      </w:r>
      <w:r w:rsidRPr="00BD7CB4">
        <w:rPr>
          <w:sz w:val="16"/>
        </w:rPr>
        <w:t>. Notice that, if she were to utter. . . [(45.a)] she</w:t>
      </w:r>
      <w:r w:rsidRPr="00BD7CB4">
        <w:rPr>
          <w:sz w:val="12"/>
        </w:rPr>
        <w:t>¶</w:t>
      </w:r>
      <w:r w:rsidRPr="00BD7CB4">
        <w:rPr>
          <w:sz w:val="16"/>
        </w:rPr>
        <w:t xml:space="preserve"> might achieve the same effect (that of getting Emile to open doors for</w:t>
      </w:r>
      <w:r w:rsidRPr="00BD7CB4">
        <w:rPr>
          <w:sz w:val="12"/>
        </w:rPr>
        <w:t>¶</w:t>
      </w:r>
      <w:r w:rsidRPr="00BD7CB4">
        <w:rPr>
          <w:sz w:val="16"/>
        </w:rPr>
        <w:t xml:space="preserve"> ladies) but would do so by different means. . . For [(45.a)] merely makes a</w:t>
      </w:r>
      <w:r w:rsidRPr="00BD7CB4">
        <w:rPr>
          <w:sz w:val="12"/>
        </w:rPr>
        <w:t>¶</w:t>
      </w:r>
      <w:r w:rsidRPr="00BD7CB4">
        <w:rPr>
          <w:sz w:val="16"/>
        </w:rPr>
        <w:t xml:space="preserve"> generalisation about gentlemen (p. 188</w:t>
      </w:r>
      <w:proofErr w:type="gramStart"/>
      <w:r w:rsidRPr="00BD7CB4">
        <w:rPr>
          <w:sz w:val="16"/>
        </w:rPr>
        <w:t>).</w:t>
      </w:r>
      <w:r w:rsidRPr="00BD7CB4">
        <w:rPr>
          <w:sz w:val="12"/>
        </w:rPr>
        <w:t>¶</w:t>
      </w:r>
      <w:proofErr w:type="gramEnd"/>
      <w:r w:rsidRPr="00BD7CB4">
        <w:rPr>
          <w:sz w:val="16"/>
        </w:rPr>
        <w:t xml:space="preserve"> </w:t>
      </w:r>
      <w:r w:rsidRPr="00BD7CB4">
        <w:rPr>
          <w:rStyle w:val="StyleUnderline"/>
        </w:rPr>
        <w:t>Sentence (45.b), then, unlike (45.a), does not have a reading where it makes</w:t>
      </w:r>
      <w:r w:rsidRPr="00BD7CB4">
        <w:rPr>
          <w:rStyle w:val="StyleUnderline"/>
          <w:sz w:val="12"/>
        </w:rPr>
        <w:t xml:space="preserve">¶ </w:t>
      </w:r>
      <w:r w:rsidRPr="00BD7CB4">
        <w:rPr>
          <w:rStyle w:val="StyleUnderline"/>
        </w:rPr>
        <w:t xml:space="preserve">a generalization about gentlemen; </w:t>
      </w:r>
      <w:r w:rsidRPr="00BD7CB4">
        <w:rPr>
          <w:rStyle w:val="StyleUnderline"/>
          <w:highlight w:val="yellow"/>
        </w:rPr>
        <w:t xml:space="preserve">it is, </w:t>
      </w:r>
      <w:r w:rsidRPr="00BD7CB4">
        <w:rPr>
          <w:rStyle w:val="StyleUnderline"/>
        </w:rPr>
        <w:t xml:space="preserve">rather, </w:t>
      </w:r>
      <w:r w:rsidRPr="00BD7CB4">
        <w:rPr>
          <w:rStyle w:val="StyleUnderline"/>
          <w:highlight w:val="yellow"/>
        </w:rPr>
        <w:t>a statement about some social</w:t>
      </w:r>
      <w:r w:rsidRPr="00BD7CB4">
        <w:rPr>
          <w:rStyle w:val="StyleUnderline"/>
          <w:sz w:val="12"/>
          <w:highlight w:val="yellow"/>
        </w:rPr>
        <w:t xml:space="preserve">¶ </w:t>
      </w:r>
      <w:r w:rsidRPr="00BD7CB4">
        <w:rPr>
          <w:rStyle w:val="StyleUnderline"/>
          <w:highlight w:val="yellow"/>
        </w:rPr>
        <w:t>norm</w:t>
      </w:r>
      <w:r w:rsidRPr="00BD7CB4">
        <w:rPr>
          <w:rStyle w:val="StyleUnderline"/>
        </w:rPr>
        <w:t xml:space="preserve">. It is true just in case this norm is in effect, i.e. </w:t>
      </w:r>
      <w:r w:rsidRPr="00BD7CB4">
        <w:rPr>
          <w:rStyle w:val="StyleUnderline"/>
          <w:highlight w:val="yellow"/>
        </w:rPr>
        <w:t>it is a member of a set of</w:t>
      </w:r>
      <w:r w:rsidRPr="00BD7CB4">
        <w:rPr>
          <w:rStyle w:val="StyleUnderline"/>
          <w:sz w:val="12"/>
          <w:highlight w:val="yellow"/>
        </w:rPr>
        <w:t xml:space="preserve">¶ </w:t>
      </w:r>
      <w:r w:rsidRPr="00BD7CB4">
        <w:rPr>
          <w:rStyle w:val="StyleUnderline"/>
          <w:highlight w:val="yellow"/>
        </w:rPr>
        <w:t xml:space="preserve">socially accepted rules and </w:t>
      </w:r>
      <w:proofErr w:type="gramStart"/>
      <w:r w:rsidRPr="00BD7CB4">
        <w:rPr>
          <w:rStyle w:val="StyleUnderline"/>
          <w:highlight w:val="yellow"/>
        </w:rPr>
        <w:t>regulations.</w:t>
      </w:r>
      <w:r w:rsidRPr="00BD7CB4">
        <w:rPr>
          <w:sz w:val="12"/>
        </w:rPr>
        <w:t>¶</w:t>
      </w:r>
      <w:proofErr w:type="gramEnd"/>
      <w:r w:rsidRPr="00BD7CB4">
        <w:rPr>
          <w:sz w:val="16"/>
        </w:rPr>
        <w:t xml:space="preserve"> An IS that, in the null context, cannot be read generically, </w:t>
      </w:r>
      <w:r w:rsidRPr="00BD7CB4">
        <w:rPr>
          <w:rStyle w:val="StyleUnderline"/>
          <w:highlight w:val="yellow"/>
        </w:rPr>
        <w:t>may receive a</w:t>
      </w:r>
      <w:r w:rsidRPr="00BD7CB4">
        <w:rPr>
          <w:rStyle w:val="StyleUnderline"/>
          <w:sz w:val="12"/>
          <w:highlight w:val="yellow"/>
        </w:rPr>
        <w:t xml:space="preserve">¶ </w:t>
      </w:r>
      <w:r w:rsidRPr="00BD7CB4">
        <w:rPr>
          <w:rStyle w:val="StyleUnderline"/>
          <w:highlight w:val="yellow"/>
        </w:rPr>
        <w:t>generic reading in a context that makes it clear that a rule or a regulation is</w:t>
      </w:r>
      <w:r w:rsidRPr="00BD7CB4">
        <w:rPr>
          <w:rStyle w:val="StyleUnderline"/>
          <w:sz w:val="12"/>
          <w:highlight w:val="yellow"/>
        </w:rPr>
        <w:t xml:space="preserve">¶ </w:t>
      </w:r>
      <w:r w:rsidRPr="00BD7CB4">
        <w:rPr>
          <w:rStyle w:val="StyleUnderline"/>
          <w:highlight w:val="yellow"/>
        </w:rPr>
        <w:t>referred to</w:t>
      </w:r>
      <w:r w:rsidRPr="00BD7CB4">
        <w:rPr>
          <w:rStyle w:val="StyleUnderline"/>
        </w:rPr>
        <w:t>.</w:t>
      </w:r>
      <w:r w:rsidRPr="00BD7CB4">
        <w:rPr>
          <w:sz w:val="16"/>
        </w:rPr>
        <w:t xml:space="preserve"> For example, Greenberg (1998) notes that, out of the blue, (</w:t>
      </w:r>
      <w:proofErr w:type="gramStart"/>
      <w:r w:rsidRPr="00BD7CB4">
        <w:rPr>
          <w:sz w:val="16"/>
        </w:rPr>
        <w:t>46.a)</w:t>
      </w:r>
      <w:r w:rsidRPr="00BD7CB4">
        <w:rPr>
          <w:sz w:val="12"/>
        </w:rPr>
        <w:t>¶</w:t>
      </w:r>
      <w:proofErr w:type="gramEnd"/>
      <w:r w:rsidRPr="00BD7CB4">
        <w:rPr>
          <w:sz w:val="16"/>
        </w:rPr>
        <w:t xml:space="preserve"> and (46.b) do not have a generic reading:</w:t>
      </w:r>
      <w:r w:rsidRPr="00BD7CB4">
        <w:rPr>
          <w:sz w:val="12"/>
        </w:rPr>
        <w:t>¶</w:t>
      </w:r>
      <w:r w:rsidRPr="00BD7CB4">
        <w:rPr>
          <w:sz w:val="16"/>
        </w:rPr>
        <w:t xml:space="preserve"> (46) a. A Norwegian student whose name ends with ‘s’ or ‘j’ wears green</w:t>
      </w:r>
      <w:r w:rsidRPr="00BD7CB4">
        <w:rPr>
          <w:sz w:val="12"/>
        </w:rPr>
        <w:t>¶</w:t>
      </w:r>
      <w:r w:rsidRPr="00BD7CB4">
        <w:rPr>
          <w:sz w:val="16"/>
        </w:rPr>
        <w:t xml:space="preserve"> thick </w:t>
      </w:r>
      <w:proofErr w:type="gramStart"/>
      <w:r w:rsidRPr="00BD7CB4">
        <w:rPr>
          <w:sz w:val="16"/>
        </w:rPr>
        <w:t>socks.</w:t>
      </w:r>
      <w:r w:rsidRPr="00BD7CB4">
        <w:rPr>
          <w:sz w:val="12"/>
        </w:rPr>
        <w:t>¶</w:t>
      </w:r>
      <w:proofErr w:type="gramEnd"/>
      <w:r w:rsidRPr="00BD7CB4">
        <w:rPr>
          <w:sz w:val="16"/>
        </w:rPr>
        <w:t xml:space="preserve"> b. A tall, left-handed, brown haired neurologist in Hadassa hospital</w:t>
      </w:r>
      <w:r w:rsidRPr="00BD7CB4">
        <w:rPr>
          <w:sz w:val="12"/>
        </w:rPr>
        <w:t>¶</w:t>
      </w:r>
      <w:r w:rsidRPr="00BD7CB4">
        <w:rPr>
          <w:sz w:val="16"/>
        </w:rPr>
        <w:t xml:space="preserve"> earns more than $50,000 a </w:t>
      </w:r>
      <w:proofErr w:type="gramStart"/>
      <w:r w:rsidRPr="00BD7CB4">
        <w:rPr>
          <w:sz w:val="16"/>
        </w:rPr>
        <w:t>year.</w:t>
      </w:r>
      <w:r w:rsidRPr="00BD7CB4">
        <w:rPr>
          <w:sz w:val="12"/>
        </w:rPr>
        <w:t>¶</w:t>
      </w:r>
      <w:proofErr w:type="gramEnd"/>
      <w:r w:rsidRPr="00BD7CB4">
        <w:rPr>
          <w:sz w:val="16"/>
        </w:rPr>
        <w:t xml:space="preserve"> However, Greenberg points out that in the context of (47.a) and (47.b),</w:t>
      </w:r>
      <w:r w:rsidRPr="00BD7CB4">
        <w:rPr>
          <w:sz w:val="12"/>
        </w:rPr>
        <w:t>¶</w:t>
      </w:r>
      <w:r w:rsidRPr="00BD7CB4">
        <w:rPr>
          <w:sz w:val="16"/>
        </w:rPr>
        <w:t xml:space="preserve"> respectively, the generic readings of the IS subject are quite natural:</w:t>
      </w:r>
      <w:r w:rsidRPr="00BD7CB4">
        <w:rPr>
          <w:sz w:val="12"/>
        </w:rPr>
        <w:t>¶</w:t>
      </w:r>
      <w:r w:rsidRPr="00BD7CB4">
        <w:rPr>
          <w:sz w:val="16"/>
        </w:rPr>
        <w:t xml:space="preserve"> (47) a. You know, there are very interesting traditions in Norway, concerning the connection between name, profession, and clothing. For</w:t>
      </w:r>
      <w:r w:rsidRPr="00BD7CB4">
        <w:rPr>
          <w:sz w:val="12"/>
        </w:rPr>
        <w:t>¶</w:t>
      </w:r>
      <w:r w:rsidRPr="00BD7CB4">
        <w:rPr>
          <w:sz w:val="16"/>
        </w:rPr>
        <w:t xml:space="preserve"> example, a Norwegian student. . .</w:t>
      </w:r>
      <w:r w:rsidRPr="00BD7CB4">
        <w:rPr>
          <w:sz w:val="12"/>
        </w:rPr>
        <w:t>¶</w:t>
      </w:r>
      <w:r w:rsidRPr="00BD7CB4">
        <w:rPr>
          <w:sz w:val="16"/>
        </w:rPr>
        <w:t xml:space="preserve"> b. The new Hadassa manager has some very funny paying criteria. For</w:t>
      </w:r>
      <w:r w:rsidRPr="00BD7CB4">
        <w:rPr>
          <w:sz w:val="12"/>
        </w:rPr>
        <w:t>¶</w:t>
      </w:r>
      <w:r w:rsidRPr="00BD7CB4">
        <w:rPr>
          <w:sz w:val="16"/>
        </w:rPr>
        <w:t xml:space="preserve"> example, a left-handed. . .</w:t>
      </w:r>
      <w:r w:rsidRPr="00BD7CB4">
        <w:rPr>
          <w:sz w:val="12"/>
        </w:rPr>
        <w:t>¶</w:t>
      </w:r>
      <w:r w:rsidRPr="00BD7CB4">
        <w:rPr>
          <w:sz w:val="16"/>
        </w:rPr>
        <w:t xml:space="preserve"> Even IS sentences that were claimed above to lack a generic reading, such</w:t>
      </w:r>
      <w:r w:rsidRPr="00BD7CB4">
        <w:rPr>
          <w:sz w:val="12"/>
        </w:rPr>
        <w:t>¶</w:t>
      </w:r>
      <w:r w:rsidRPr="00BD7CB4">
        <w:rPr>
          <w:sz w:val="16"/>
        </w:rPr>
        <w:t xml:space="preserve"> as (3.b) and (4.b), may, in the appropriate context, receive such a </w:t>
      </w:r>
      <w:proofErr w:type="gramStart"/>
      <w:r w:rsidRPr="00BD7CB4">
        <w:rPr>
          <w:sz w:val="16"/>
        </w:rPr>
        <w:t>reading:</w:t>
      </w:r>
      <w:r w:rsidRPr="00BD7CB4">
        <w:rPr>
          <w:sz w:val="12"/>
        </w:rPr>
        <w:t>¶</w:t>
      </w:r>
      <w:proofErr w:type="gramEnd"/>
      <w:r w:rsidRPr="00BD7CB4">
        <w:rPr>
          <w:sz w:val="16"/>
        </w:rPr>
        <w:t xml:space="preserve"> (48) a. Sire, please don’t send her to the axe. Remember, a king is </w:t>
      </w:r>
      <w:proofErr w:type="gramStart"/>
      <w:r w:rsidRPr="00BD7CB4">
        <w:rPr>
          <w:sz w:val="16"/>
        </w:rPr>
        <w:t>generous!</w:t>
      </w:r>
      <w:r w:rsidRPr="00BD7CB4">
        <w:rPr>
          <w:sz w:val="12"/>
        </w:rPr>
        <w:t>¶</w:t>
      </w:r>
      <w:proofErr w:type="gramEnd"/>
      <w:r w:rsidRPr="00BD7CB4">
        <w:rPr>
          <w:sz w:val="16"/>
        </w:rPr>
        <w:t xml:space="preserve"> b. How dare you build me such a room? Don’t you know a room is</w:t>
      </w:r>
      <w:r w:rsidRPr="00BD7CB4">
        <w:rPr>
          <w:sz w:val="12"/>
        </w:rPr>
        <w:t>¶</w:t>
      </w:r>
      <w:r w:rsidRPr="00BD7CB4">
        <w:rPr>
          <w:sz w:val="16"/>
        </w:rPr>
        <w:t xml:space="preserve"> square?</w:t>
      </w:r>
    </w:p>
    <w:p w14:paraId="3C20FE51" w14:textId="77777777" w:rsidR="00C4781F" w:rsidRPr="00BD7CB4" w:rsidRDefault="00C4781F" w:rsidP="00C4781F">
      <w:pPr>
        <w:pStyle w:val="Heading4"/>
        <w:rPr>
          <w:rFonts w:cs="Calibri"/>
        </w:rPr>
      </w:pPr>
      <w:r>
        <w:rPr>
          <w:rFonts w:cs="Calibri"/>
        </w:rPr>
        <w:t xml:space="preserve">Their plan violates. </w:t>
      </w:r>
      <w:r w:rsidRPr="00BD7CB4">
        <w:rPr>
          <w:rFonts w:cs="Calibri"/>
        </w:rPr>
        <w:t>Rules readings are always generalized – specific instances are not consistent. Cohen 01</w:t>
      </w:r>
    </w:p>
    <w:p w14:paraId="58C93819" w14:textId="77777777" w:rsidR="00C4781F" w:rsidRPr="00BD7CB4" w:rsidRDefault="00C4781F" w:rsidP="00C4781F">
      <w:r w:rsidRPr="00BD7CB4">
        <w:t>Ariel Cohen (Ben-Gurion University of the Negev), “On the Generic Use of Indefinite Singulars,” Journal of Semantics 18:3, 2001 https://core.ac.uk/download/pdf/188590876.pdf</w:t>
      </w:r>
    </w:p>
    <w:p w14:paraId="3A7A0CA5" w14:textId="77777777" w:rsidR="00C4781F" w:rsidRPr="00BD7CB4" w:rsidRDefault="00C4781F" w:rsidP="00C4781F">
      <w:pPr>
        <w:rPr>
          <w:sz w:val="16"/>
          <w:szCs w:val="16"/>
        </w:rPr>
      </w:pPr>
      <w:r w:rsidRPr="00BD7CB4">
        <w:rPr>
          <w:rStyle w:val="StyleUnderline"/>
        </w:rPr>
        <w:t>In general, as, again, already noted by Aristotle</w:t>
      </w:r>
      <w:r w:rsidRPr="00BD7CB4">
        <w:rPr>
          <w:rStyle w:val="StyleUnderline"/>
          <w:highlight w:val="yellow"/>
        </w:rPr>
        <w:t>, rules and definitions are not relativized to particular individuals</w:t>
      </w:r>
      <w:r w:rsidRPr="00BD7CB4">
        <w:rPr>
          <w:rStyle w:val="StyleUnderline"/>
        </w:rPr>
        <w:t xml:space="preserve">; </w:t>
      </w:r>
      <w:r w:rsidRPr="00BD7CB4">
        <w:rPr>
          <w:rStyle w:val="StyleUnderline"/>
          <w:highlight w:val="yellow"/>
        </w:rPr>
        <w:t>it is rarely the case that a specific individual</w:t>
      </w:r>
      <w:r w:rsidRPr="00BD7CB4">
        <w:rPr>
          <w:rStyle w:val="StyleUnderline"/>
          <w:sz w:val="12"/>
          <w:highlight w:val="yellow"/>
        </w:rPr>
        <w:t xml:space="preserve">¶ </w:t>
      </w:r>
      <w:r w:rsidRPr="00BD7CB4">
        <w:rPr>
          <w:rStyle w:val="StyleUnderline"/>
          <w:highlight w:val="yellow"/>
        </w:rPr>
        <w:t xml:space="preserve">forms part of the description of a general </w:t>
      </w:r>
      <w:proofErr w:type="gramStart"/>
      <w:r w:rsidRPr="00BD7CB4">
        <w:rPr>
          <w:rStyle w:val="StyleUnderline"/>
          <w:highlight w:val="yellow"/>
        </w:rPr>
        <w:t>rule</w:t>
      </w:r>
      <w:r w:rsidRPr="00BD7CB4">
        <w:rPr>
          <w:rStyle w:val="StyleUnderline"/>
          <w:sz w:val="16"/>
          <w:szCs w:val="16"/>
        </w:rPr>
        <w:t>.¶</w:t>
      </w:r>
      <w:proofErr w:type="gramEnd"/>
      <w:r w:rsidRPr="00BD7CB4">
        <w:rPr>
          <w:rStyle w:val="StyleUnderline"/>
          <w:sz w:val="16"/>
          <w:szCs w:val="16"/>
        </w:rPr>
        <w:t xml:space="preserve"> </w:t>
      </w:r>
      <w:r w:rsidRPr="00BD7CB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w:t>
      </w:r>
      <w:proofErr w:type="gramStart"/>
      <w:r w:rsidRPr="00BD7CB4">
        <w:rPr>
          <w:sz w:val="16"/>
          <w:szCs w:val="16"/>
        </w:rPr>
        <w:t>point:¶</w:t>
      </w:r>
      <w:proofErr w:type="gramEnd"/>
      <w:r w:rsidRPr="00BD7CB4">
        <w:rPr>
          <w:sz w:val="16"/>
          <w:szCs w:val="16"/>
        </w:rPr>
        <w:t xml:space="preserve"> (74) a. A fanatic is a person who is very enthusiastic about a particular¶ activity, sport, or way of </w:t>
      </w:r>
      <w:proofErr w:type="gramStart"/>
      <w:r w:rsidRPr="00BD7CB4">
        <w:rPr>
          <w:sz w:val="16"/>
          <w:szCs w:val="16"/>
        </w:rPr>
        <w:t>life.¶</w:t>
      </w:r>
      <w:proofErr w:type="gramEnd"/>
      <w:r w:rsidRPr="00BD7CB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BD7CB4">
        <w:rPr>
          <w:sz w:val="16"/>
          <w:szCs w:val="16"/>
        </w:rPr>
        <w:t>operation.¶</w:t>
      </w:r>
      <w:proofErr w:type="gramEnd"/>
      <w:r w:rsidRPr="00BD7CB4">
        <w:rPr>
          <w:sz w:val="16"/>
          <w:szCs w:val="16"/>
        </w:rPr>
        <w:t xml:space="preserve"> d. If something sheers in a particular direction, it suddenly changes¶ direction, for example to avoid hitting something.</w:t>
      </w:r>
    </w:p>
    <w:p w14:paraId="7743EF8D" w14:textId="77777777" w:rsidR="00C4781F" w:rsidRPr="00BD7CB4" w:rsidRDefault="00C4781F" w:rsidP="00C4781F">
      <w:pPr>
        <w:pStyle w:val="Heading4"/>
        <w:rPr>
          <w:rFonts w:cs="Calibri"/>
          <w:highlight w:val="yellow"/>
          <w:u w:val="single"/>
        </w:rPr>
      </w:pPr>
      <w:r w:rsidRPr="00BD7CB4">
        <w:rPr>
          <w:rFonts w:cs="Calibri"/>
        </w:rPr>
        <w:t>That outweighs—only our evidence speaks to how indefinite singulars are interpreted in the context of normative statements like the resolution. This means throw out aff counter-interpretations that are purely descriptive</w:t>
      </w:r>
    </w:p>
    <w:p w14:paraId="0449FDB8" w14:textId="77777777" w:rsidR="00C4781F" w:rsidRPr="00BD7CB4" w:rsidRDefault="00C4781F" w:rsidP="00C4781F">
      <w:pPr>
        <w:pStyle w:val="Heading4"/>
        <w:rPr>
          <w:rFonts w:cs="Calibri"/>
        </w:rPr>
      </w:pPr>
      <w:r w:rsidRPr="00BD7CB4">
        <w:rPr>
          <w:rFonts w:cs="Calibri"/>
        </w:rPr>
        <w:t>Vote neg:</w:t>
      </w:r>
    </w:p>
    <w:p w14:paraId="25973B4F" w14:textId="77777777" w:rsidR="00C4781F" w:rsidRPr="00BD7CB4" w:rsidRDefault="00C4781F" w:rsidP="00C4781F">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35CB19C5" w14:textId="77777777" w:rsidR="00C4781F" w:rsidRPr="00BD7CB4" w:rsidRDefault="00C4781F" w:rsidP="00C4781F">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Pr>
          <w:rFonts w:cs="Calibri"/>
        </w:rPr>
        <w:t>space is, quite literally, infinite</w:t>
      </w:r>
      <w:r w:rsidRPr="00BD7CB4">
        <w:rPr>
          <w:rFonts w:cs="Calibri"/>
        </w:rPr>
        <w:t>.</w:t>
      </w:r>
    </w:p>
    <w:p w14:paraId="6284AD9F" w14:textId="6DD46B9D" w:rsidR="00C4781F" w:rsidRPr="00C4781F" w:rsidRDefault="00C4781F" w:rsidP="00C4781F">
      <w:pPr>
        <w:pStyle w:val="Heading4"/>
        <w:rPr>
          <w:rFonts w:cs="Calibri"/>
        </w:rPr>
      </w:pPr>
      <w:r w:rsidRPr="00BD7CB4">
        <w:rPr>
          <w:rFonts w:cs="Calibri"/>
        </w:rPr>
        <w:t>Drop the debater to preserve fairness and education – use competing interps –reasonability invites arbitrary judge intervention and a race to the bottom of questionable argumentation</w:t>
      </w:r>
    </w:p>
    <w:p w14:paraId="176158A6" w14:textId="77777777" w:rsidR="00C4781F" w:rsidRPr="00BD7CB4" w:rsidRDefault="00C4781F" w:rsidP="00C4781F">
      <w:pPr>
        <w:pStyle w:val="Heading4"/>
        <w:rPr>
          <w:rFonts w:cs="Calibri"/>
        </w:rPr>
      </w:pPr>
      <w:r w:rsidRPr="00BD7CB4">
        <w:rPr>
          <w:rFonts w:cs="Calibri"/>
        </w:rPr>
        <w:t>Hypothetical neg abuse doesn’t justify aff abuse, and theory checks cheaty CPs</w:t>
      </w:r>
    </w:p>
    <w:p w14:paraId="0C9289B0" w14:textId="77777777" w:rsidR="00C4781F" w:rsidRPr="00BD7CB4" w:rsidRDefault="00C4781F" w:rsidP="00C4781F">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185110A7" w14:textId="77777777" w:rsidR="00C4781F" w:rsidRPr="00C4781F" w:rsidRDefault="00C4781F" w:rsidP="00C4781F"/>
    <w:p w14:paraId="02B25BD3" w14:textId="192AB392" w:rsidR="00040D2E" w:rsidRDefault="00040D2E" w:rsidP="00040D2E">
      <w:pPr>
        <w:pStyle w:val="Heading1"/>
      </w:pPr>
      <w:r>
        <w:t>Climate Change DA</w:t>
      </w:r>
      <w:r w:rsidR="00BC2F54">
        <w:t xml:space="preserve"> – 2:30</w:t>
      </w:r>
    </w:p>
    <w:p w14:paraId="2F5ED056" w14:textId="775B3FFA" w:rsidR="00040D2E" w:rsidRDefault="00040D2E" w:rsidP="00040D2E">
      <w:pPr>
        <w:pStyle w:val="Heading4"/>
      </w:pPr>
      <w:r>
        <w:t>The private sector is essential for space exploration – competition is key and government development is not effective, efficient, or cheap enough. Thiessen 21:</w:t>
      </w:r>
    </w:p>
    <w:p w14:paraId="636B44EA" w14:textId="77777777" w:rsidR="00040D2E" w:rsidRDefault="00040D2E" w:rsidP="00040D2E">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53F9E66" w14:textId="77777777" w:rsidR="00040D2E" w:rsidRPr="00777D49" w:rsidRDefault="00040D2E" w:rsidP="00040D2E">
      <w:pPr>
        <w:ind w:left="720"/>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4AC7D48" w14:textId="77777777" w:rsidR="00040D2E" w:rsidRPr="00D6385B" w:rsidRDefault="00040D2E" w:rsidP="00040D2E">
      <w:pPr>
        <w:pStyle w:val="Heading4"/>
      </w:pPr>
      <w:r>
        <w:t>Continued private space development is the only way to make sustainable energy feasible – empirics prove. Autry 19:</w:t>
      </w:r>
    </w:p>
    <w:p w14:paraId="384EFEE9" w14:textId="77777777" w:rsidR="00040D2E" w:rsidRDefault="00040D2E" w:rsidP="00040D2E">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10" w:history="1">
        <w:r w:rsidRPr="00F81AA0">
          <w:rPr>
            <w:rStyle w:val="Hyperlink"/>
          </w:rPr>
          <w:t>https://foreignpolicy.com/2019/07/20/space-research-can-save-the-planet-again-climate-change-environment/)//marlborough-wr/</w:t>
        </w:r>
      </w:hyperlink>
    </w:p>
    <w:p w14:paraId="4995FC9F" w14:textId="77777777" w:rsidR="00040D2E" w:rsidRPr="00D6385B" w:rsidRDefault="00040D2E" w:rsidP="00040D2E">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radiation to </w:t>
      </w:r>
      <w:proofErr w:type="gramStart"/>
      <w:r w:rsidRPr="003A439E">
        <w:rPr>
          <w:rStyle w:val="Emphasis"/>
        </w:rPr>
        <w:t xml:space="preserve">Earth </w:t>
      </w:r>
      <w:r w:rsidRPr="0013230D">
        <w:rPr>
          <w:rStyle w:val="Emphasis"/>
          <w:highlight w:val="yellow"/>
        </w:rPr>
        <w:t>day</w:t>
      </w:r>
      <w:proofErr w:type="gramEnd"/>
      <w:r w:rsidRPr="0013230D">
        <w:rPr>
          <w:rStyle w:val="Emphasis"/>
          <w:highlight w:val="yellow"/>
        </w:rPr>
        <w:t xml:space="preserve">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w:t>
      </w:r>
      <w:proofErr w:type="gramStart"/>
      <w:r w:rsidRPr="00D6385B">
        <w:rPr>
          <w:rStyle w:val="StyleUnderline"/>
        </w:rPr>
        <w:t>therefore</w:t>
      </w:r>
      <w:proofErr w:type="gramEnd"/>
      <w:r w:rsidRPr="00D6385B">
        <w:rPr>
          <w:rStyle w:val="StyleUnderline"/>
        </w:rPr>
        <w:t xml:space="preserv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D6385B">
        <w:rPr>
          <w:rStyle w:val="StyleUnderline"/>
        </w:rPr>
        <w:t>.</w:t>
      </w:r>
      <w:r w:rsidRPr="00D6385B">
        <w:rPr>
          <w:sz w:val="12"/>
        </w:rPr>
        <w:t xml:space="preserve"> </w:t>
      </w:r>
      <w:r w:rsidRPr="0013230D">
        <w:rPr>
          <w:rStyle w:val="StyleUnderline"/>
          <w:highlight w:val="yellow"/>
        </w:rPr>
        <w:t>Moving solar power generation away from Earth</w:t>
      </w:r>
      <w:r w:rsidRPr="00D6385B">
        <w:rPr>
          <w:rStyle w:val="Emphasis"/>
        </w:rPr>
        <w:t>—</w:t>
      </w:r>
      <w:r w:rsidRPr="0013230D">
        <w:rPr>
          <w:rStyle w:val="Emphasis"/>
          <w:highlight w:val="yellow"/>
        </w:rPr>
        <w:t>already possible but held back by</w:t>
      </w:r>
      <w:r w:rsidRPr="00D6385B">
        <w:rPr>
          <w:sz w:val="12"/>
        </w:rPr>
        <w:t xml:space="preserve"> </w:t>
      </w:r>
      <w:r w:rsidRPr="00D6385B">
        <w:rPr>
          <w:rStyle w:val="Emphasis"/>
        </w:rPr>
        <w:t>the</w:t>
      </w:r>
      <w:r w:rsidRPr="00D6385B">
        <w:rPr>
          <w:sz w:val="12"/>
        </w:rPr>
        <w:t xml:space="preserve"> current </w:t>
      </w:r>
      <w:r w:rsidRPr="0013230D">
        <w:rPr>
          <w:rStyle w:val="Emphasis"/>
          <w:highlight w:val="yellow"/>
        </w:rPr>
        <w:t>steep costs</w:t>
      </w:r>
      <w:r w:rsidRPr="00D6385B">
        <w:rPr>
          <w:sz w:val="12"/>
        </w:rPr>
        <w:t xml:space="preserve"> </w:t>
      </w:r>
      <w:r w:rsidRPr="00D6385B">
        <w:rPr>
          <w:rStyle w:val="StyleUnderline"/>
        </w:rPr>
        <w:t xml:space="preserve">of lifting </w:t>
      </w:r>
      <w:r w:rsidRPr="00D6385B">
        <w:rPr>
          <w:sz w:val="12"/>
        </w:rPr>
        <w:t xml:space="preserve">the </w:t>
      </w:r>
      <w:r w:rsidRPr="00D6385B">
        <w:rPr>
          <w:rStyle w:val="StyleUnderline"/>
        </w:rPr>
        <w:t>materials into space—would preserve land and cultural resources</w:t>
      </w:r>
      <w:r w:rsidRPr="00D6385B">
        <w:rPr>
          <w:sz w:val="12"/>
        </w:rPr>
        <w:t xml:space="preserve"> from the blight of huge panel farms </w:t>
      </w:r>
      <w:r w:rsidRPr="00D6385B">
        <w:rPr>
          <w:rStyle w:val="StyleUnderline"/>
        </w:rPr>
        <w:t>and save landfills from the growing problem of discarded old solar panels.</w:t>
      </w:r>
      <w:r w:rsidRPr="00D6385B">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D6385B">
        <w:rPr>
          <w:rStyle w:val="StyleUnderline"/>
        </w:rPr>
        <w:t xml:space="preserve">U.S. </w:t>
      </w:r>
      <w:r w:rsidRPr="0013230D">
        <w:rPr>
          <w:rStyle w:val="StyleUnderline"/>
          <w:highlight w:val="yellow"/>
        </w:rPr>
        <w:t>start-up</w:t>
      </w:r>
      <w:r w:rsidRPr="00D6385B">
        <w:rPr>
          <w:sz w:val="12"/>
        </w:rPr>
        <w:t xml:space="preserve"> Made in Space </w:t>
      </w:r>
      <w:r w:rsidRPr="00D6385B">
        <w:rPr>
          <w:rStyle w:val="StyleUnderline"/>
        </w:rPr>
        <w:t>is</w:t>
      </w:r>
      <w:r w:rsidRPr="00D6385B">
        <w:rPr>
          <w:sz w:val="12"/>
        </w:rPr>
        <w:t xml:space="preserve"> currently </w:t>
      </w:r>
      <w:r w:rsidRPr="00D6385B">
        <w:rPr>
          <w:rStyle w:val="StyleUnderline"/>
        </w:rPr>
        <w:t>taking the first steps toward manufacturing in orbit.</w:t>
      </w:r>
      <w:r w:rsidRPr="00D6385B">
        <w:rPr>
          <w:sz w:val="12"/>
        </w:rPr>
        <w:t xml:space="preserve"> </w:t>
      </w:r>
      <w:r w:rsidRPr="00D6385B">
        <w:rPr>
          <w:rStyle w:val="StyleUnderline"/>
        </w:rPr>
        <w:t xml:space="preserve">The company’s </w:t>
      </w:r>
      <w:r w:rsidRPr="00D6385B">
        <w:rPr>
          <w:sz w:val="12"/>
        </w:rPr>
        <w:t xml:space="preserve">fiber-optic </w:t>
      </w:r>
      <w:r w:rsidRPr="00D6385B">
        <w:rPr>
          <w:rStyle w:val="StyleUnderline"/>
        </w:rPr>
        <w:t>cable</w:t>
      </w:r>
      <w:r w:rsidRPr="00D6385B">
        <w:rPr>
          <w:sz w:val="12"/>
        </w:rPr>
        <w:t xml:space="preserve">, produced by machinery on the International Space Station, </w:t>
      </w:r>
      <w:r w:rsidRPr="0013230D">
        <w:rPr>
          <w:rStyle w:val="Emphasis"/>
          <w:highlight w:val="yellow"/>
        </w:rPr>
        <w:t>is orders of magnitude more efficient than anything made on Earth</w:t>
      </w:r>
      <w:r w:rsidRPr="00D6385B">
        <w:rPr>
          <w:sz w:val="12"/>
        </w:rPr>
        <w:t xml:space="preserve">, where the heavy gravity creates tiny flaws in the material. Made in Space and others are </w:t>
      </w:r>
      <w:r w:rsidRPr="00D6385B">
        <w:rPr>
          <w:rStyle w:val="StyleUnderline"/>
        </w:rPr>
        <w:t>eventually planning to build large structures, such as solar power stations, in space.</w:t>
      </w:r>
      <w:r w:rsidRPr="00D6385B">
        <w:rPr>
          <w:sz w:val="12"/>
        </w:rPr>
        <w:t xml:space="preserve"> </w:t>
      </w:r>
      <w:r w:rsidRPr="0013230D">
        <w:rPr>
          <w:rStyle w:val="StyleUnderline"/>
          <w:highlight w:val="yellow"/>
        </w:rPr>
        <w:t>As these technologies develop, they will augment each other, bringing costs down dramatically; space manufacturing, for instance, slashes the cost of solar installations in space.</w:t>
      </w:r>
      <w:r>
        <w:rPr>
          <w:rStyle w:val="StyleUnderline"/>
        </w:rPr>
        <w:t xml:space="preserve"> </w:t>
      </w:r>
      <w:r w:rsidRPr="00D6385B">
        <w:rPr>
          <w:sz w:val="12"/>
        </w:rPr>
        <w:t xml:space="preserve">Eventually, </w:t>
      </w:r>
      <w:r w:rsidRPr="00FC391A">
        <w:rPr>
          <w:rStyle w:val="StyleUnderline"/>
          <w:highlight w:val="yellow"/>
        </w:rPr>
        <w:t>firms will be able to supply</w:t>
      </w:r>
      <w:r w:rsidRPr="00D6385B">
        <w:rPr>
          <w:rStyle w:val="StyleUnderline"/>
        </w:rPr>
        <w:t xml:space="preserve"> endeavors in space </w:t>
      </w:r>
      <w:r w:rsidRPr="00FC391A">
        <w:rPr>
          <w:rStyle w:val="StyleUnderline"/>
          <w:highlight w:val="yellow"/>
        </w:rPr>
        <w:t>with materials from the moon and asteroids, avoiding the cost and environmental impact of lifting them into orbit.</w:t>
      </w:r>
      <w:r w:rsidRPr="00D6385B">
        <w:rPr>
          <w:sz w:val="12"/>
        </w:rPr>
        <w:t xml:space="preserve"> Mining the solar system comes with its own potential </w:t>
      </w:r>
      <w:proofErr w:type="gramStart"/>
      <w:r w:rsidRPr="00D6385B">
        <w:rPr>
          <w:sz w:val="12"/>
        </w:rPr>
        <w:t>impacts, but</w:t>
      </w:r>
      <w:proofErr w:type="gramEnd"/>
      <w:r w:rsidRPr="00D6385B">
        <w:rPr>
          <w:sz w:val="12"/>
        </w:rPr>
        <w:t xml:space="preserve"> </w:t>
      </w:r>
      <w:r w:rsidRPr="00D6385B">
        <w:rPr>
          <w:rStyle w:val="Emphasis"/>
        </w:rPr>
        <w:t>extracting resources from distant and lifeless worlds is clearly preferable to the continued degradation of the Earth.</w:t>
      </w:r>
    </w:p>
    <w:p w14:paraId="1A0940A6" w14:textId="77777777" w:rsidR="00040D2E" w:rsidRPr="003055BE" w:rsidRDefault="00040D2E" w:rsidP="00040D2E">
      <w:pPr>
        <w:pStyle w:val="Heading4"/>
      </w:pPr>
      <w:r>
        <w:t>Warming causes extinction – outweighs all aff impacts</w:t>
      </w:r>
    </w:p>
    <w:p w14:paraId="7001CE75" w14:textId="77777777" w:rsidR="00040D2E" w:rsidRDefault="00040D2E" w:rsidP="00040D2E">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1424D334" w14:textId="3778D7FD" w:rsidR="0045112E" w:rsidRDefault="00040D2E" w:rsidP="0045112E">
      <w:pPr>
        <w:ind w:left="720"/>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777D49">
        <w:rPr>
          <w:rStyle w:val="StyleUnderline"/>
        </w:rPr>
        <w:t xml:space="preserve">the debate between </w:t>
      </w:r>
      <w:r w:rsidRPr="00777D49">
        <w:rPr>
          <w:rStyle w:val="Emphasis"/>
        </w:rPr>
        <w:t>human extinction</w:t>
      </w:r>
      <w:r w:rsidRPr="00777D49">
        <w:rPr>
          <w:sz w:val="16"/>
        </w:rPr>
        <w:t xml:space="preserve"> </w:t>
      </w:r>
      <w:r w:rsidRPr="00777D49">
        <w:rPr>
          <w:rStyle w:val="StyleUnderline"/>
        </w:rPr>
        <w:t>and mere</w:t>
      </w:r>
      <w:r w:rsidRPr="00777D49">
        <w:rPr>
          <w:sz w:val="16"/>
        </w:rPr>
        <w:t xml:space="preserve"> </w:t>
      </w:r>
      <w:r w:rsidRPr="00777D49">
        <w:rPr>
          <w:rStyle w:val="Emphasis"/>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w:t>
      </w:r>
      <w:proofErr w:type="gramStart"/>
      <w:r w:rsidRPr="00E65E42">
        <w:rPr>
          <w:sz w:val="16"/>
        </w:rPr>
        <w:t>doomed, and</w:t>
      </w:r>
      <w:proofErr w:type="gramEnd"/>
      <w:r w:rsidRPr="00E65E42">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E65E42">
        <w:rPr>
          <w:sz w:val="16"/>
        </w:rPr>
        <w:t>more</w:t>
      </w:r>
      <w:proofErr w:type="gramEnd"/>
      <w:r w:rsidRPr="00E65E42">
        <w:rPr>
          <w:sz w:val="16"/>
        </w:rPr>
        <w:t xml:space="preserve"> right? Let’s take a closer look. First, </w:t>
      </w:r>
      <w:r w:rsidRPr="00E65E42">
        <w:rPr>
          <w:rStyle w:val="StyleUnderline"/>
        </w:rPr>
        <w:t xml:space="preserve">the question of human </w:t>
      </w:r>
      <w:r w:rsidRPr="00777D49">
        <w:rPr>
          <w:rStyle w:val="StyleUnderline"/>
        </w:rPr>
        <w:t>extinction is</w:t>
      </w:r>
      <w:r w:rsidRPr="00777D49">
        <w:rPr>
          <w:sz w:val="16"/>
        </w:rPr>
        <w:t xml:space="preserve"> </w:t>
      </w:r>
      <w:r w:rsidRPr="00777D49">
        <w:rPr>
          <w:rStyle w:val="Emphasis"/>
        </w:rPr>
        <w:t>totally bounded by uncertainty</w:t>
      </w:r>
      <w:r w:rsidRPr="00E65E42">
        <w:rPr>
          <w:rStyle w:val="StyleUnderline"/>
        </w:rPr>
        <w:t xml:space="preserve">. There’s uncertainty in climate data, uncertainty in models and projections, and even more uncertainty in the behavior of human systems. We don’t know how we’ll respond to the myriad </w:t>
      </w:r>
      <w:proofErr w:type="gramStart"/>
      <w:r w:rsidRPr="00E65E42">
        <w:rPr>
          <w:rStyle w:val="StyleUnderline"/>
        </w:rPr>
        <w:t>impacts</w:t>
      </w:r>
      <w:proofErr w:type="gramEnd"/>
      <w:r w:rsidRPr="00E65E42">
        <w:rPr>
          <w:rStyle w:val="StyleUnderline"/>
        </w:rPr>
        <w:t xml:space="preserve">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 xml:space="preserve">sensitive to ecological </w:t>
      </w:r>
      <w:proofErr w:type="gramStart"/>
      <w:r w:rsidRPr="00E65E42">
        <w:rPr>
          <w:rStyle w:val="StyleUnderline"/>
        </w:rPr>
        <w:t>collapse, or</w:t>
      </w:r>
      <w:proofErr w:type="gramEnd"/>
      <w:r w:rsidRPr="00E65E42">
        <w:rPr>
          <w:rStyle w:val="StyleUnderline"/>
        </w:rPr>
        <w:t xml:space="preserve">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proofErr w:type="gramStart"/>
      <w:r w:rsidRPr="00E65E42">
        <w:rPr>
          <w:rStyle w:val="Emphasis"/>
        </w:rPr>
        <w:t>worst case</w:t>
      </w:r>
      <w:proofErr w:type="gramEnd"/>
      <w:r w:rsidRPr="00E65E42">
        <w:rPr>
          <w:rStyle w:val="Emphasis"/>
        </w:rPr>
        <w:t xml:space="preserve"> scenarios</w:t>
      </w:r>
      <w:r w:rsidRPr="00E65E42">
        <w:rPr>
          <w:sz w:val="16"/>
        </w:rPr>
        <w:t xml:space="preserve">. While a frightening thought experiment, it is easily dismissed as it’s based on so many uncertainties and doesn’t carry the weight of anything near consensus. </w:t>
      </w:r>
      <w:r w:rsidRPr="00777D49">
        <w:rPr>
          <w:rStyle w:val="StyleUnderline"/>
        </w:rPr>
        <w:t>What’s more frightening than potentially implausible uncertainties are the</w:t>
      </w:r>
      <w:r w:rsidRPr="00777D49">
        <w:rPr>
          <w:sz w:val="16"/>
        </w:rPr>
        <w:t xml:space="preserve"> </w:t>
      </w:r>
      <w:r w:rsidRPr="00777D49">
        <w:rPr>
          <w:rStyle w:val="Emphasis"/>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w:t>
      </w:r>
      <w:proofErr w:type="gramStart"/>
      <w:r w:rsidRPr="00E65E42">
        <w:rPr>
          <w:rStyle w:val="StyleUnderline"/>
        </w:rPr>
        <w:t>predicted</w:t>
      </w:r>
      <w:proofErr w:type="gramEnd"/>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w:t>
      </w:r>
      <w:proofErr w:type="gramStart"/>
      <w:r w:rsidRPr="00E65E42">
        <w:rPr>
          <w:sz w:val="16"/>
        </w:rPr>
        <w:t>fast, and</w:t>
      </w:r>
      <w:proofErr w:type="gramEnd"/>
      <w:r w:rsidRPr="00E65E42">
        <w:rPr>
          <w:sz w:val="16"/>
        </w:rPr>
        <w:t xml:space="preserve">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E65E42">
        <w:rPr>
          <w:sz w:val="16"/>
        </w:rPr>
        <w:t>has to</w:t>
      </w:r>
      <w:proofErr w:type="gramEnd"/>
      <w:r w:rsidRPr="00E65E42">
        <w:rPr>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E65E42">
        <w:rPr>
          <w:sz w:val="16"/>
        </w:rPr>
        <w:t>similar to</w:t>
      </w:r>
      <w:proofErr w:type="gramEnd"/>
      <w:r w:rsidRPr="00E65E42">
        <w:rPr>
          <w:sz w:val="16"/>
        </w:rPr>
        <w:t xml:space="preserve"> agrarian serfdom. There is a prominent view in left politics that greater wealth equality, </w:t>
      </w:r>
      <w:proofErr w:type="gramStart"/>
      <w:r w:rsidRPr="00E65E42">
        <w:rPr>
          <w:sz w:val="16"/>
        </w:rPr>
        <w:t>some kind of ecosocialism</w:t>
      </w:r>
      <w:proofErr w:type="gramEnd"/>
      <w:r w:rsidRPr="00E65E42">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77D49">
        <w:rPr>
          <w:rStyle w:val="StyleUnderline"/>
        </w:rPr>
        <w:t xml:space="preserve">Even with </w:t>
      </w:r>
      <w:r w:rsidRPr="00777D49">
        <w:rPr>
          <w:rStyle w:val="Emphasis"/>
        </w:rPr>
        <w:t>this perfect storm</w:t>
      </w:r>
      <w:r w:rsidRPr="00777D49">
        <w:rPr>
          <w:sz w:val="16"/>
        </w:rPr>
        <w:t xml:space="preserve"> </w:t>
      </w:r>
      <w:r w:rsidRPr="00777D49">
        <w:rPr>
          <w:rStyle w:val="StyleUnderline"/>
        </w:rPr>
        <w:t xml:space="preserve">of issues, it’s </w:t>
      </w:r>
      <w:r w:rsidRPr="00777D49">
        <w:rPr>
          <w:rStyle w:val="Emphasis"/>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w:t>
      </w:r>
      <w:proofErr w:type="gramStart"/>
      <w:r w:rsidRPr="00E65E42">
        <w:rPr>
          <w:sz w:val="16"/>
        </w:rPr>
        <w:t>also</w:t>
      </w:r>
      <w:proofErr w:type="gramEnd"/>
      <w:r w:rsidRPr="00E65E42">
        <w:rPr>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77D49">
        <w:rPr>
          <w:rStyle w:val="StyleUnderline"/>
        </w:rPr>
        <w:t>What we</w:t>
      </w:r>
      <w:r w:rsidRPr="00777D49">
        <w:rPr>
          <w:sz w:val="16"/>
        </w:rPr>
        <w:t xml:space="preserve"> </w:t>
      </w:r>
      <w:r w:rsidRPr="00777D49">
        <w:rPr>
          <w:rStyle w:val="Emphasis"/>
        </w:rPr>
        <w:t>do know</w:t>
      </w:r>
      <w:r w:rsidRPr="00777D49">
        <w:rPr>
          <w:sz w:val="16"/>
        </w:rPr>
        <w:t xml:space="preserve"> </w:t>
      </w:r>
      <w:r w:rsidRPr="00777D49">
        <w:rPr>
          <w:rStyle w:val="StyleUnderline"/>
        </w:rPr>
        <w:t>is that</w:t>
      </w:r>
      <w:r w:rsidRPr="00E65E42">
        <w:rPr>
          <w:rStyle w:val="StyleUnderline"/>
        </w:rPr>
        <w:t xml:space="preserve">, given everything above, </w:t>
      </w:r>
      <w:r w:rsidRPr="00777D49">
        <w:rPr>
          <w:rStyle w:val="StyleUnderline"/>
        </w:rPr>
        <w:t xml:space="preserve">we are living through a confluence of </w:t>
      </w:r>
      <w:r w:rsidRPr="00877105">
        <w:rPr>
          <w:rStyle w:val="StyleUnderline"/>
          <w:highlight w:val="yellow"/>
        </w:rPr>
        <w:t xml:space="preserve">events </w:t>
      </w:r>
      <w:r w:rsidRPr="00777D49">
        <w:rPr>
          <w:rStyle w:val="StyleUnderline"/>
        </w:rPr>
        <w:t xml:space="preserve">that </w:t>
      </w:r>
      <w:r w:rsidRPr="00877105">
        <w:rPr>
          <w:rStyle w:val="StyleUnderline"/>
          <w:highlight w:val="yellow"/>
        </w:rPr>
        <w:t>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2FCCC417" w14:textId="35BC2A87" w:rsidR="0045112E" w:rsidRDefault="0045112E" w:rsidP="0045112E">
      <w:pPr>
        <w:pStyle w:val="Heading1"/>
      </w:pPr>
      <w:r>
        <w:t>Asteroid Mining DA</w:t>
      </w:r>
      <w:r w:rsidR="00C4781F">
        <w:t xml:space="preserve"> – 3min</w:t>
      </w:r>
    </w:p>
    <w:p w14:paraId="5D8B8450" w14:textId="77777777" w:rsidR="0045112E" w:rsidRDefault="0045112E" w:rsidP="0045112E">
      <w:pPr>
        <w:pStyle w:val="Heading4"/>
      </w:pPr>
      <w:r>
        <w:t>Private sector is key to asteroid mining—governments aren’t investing in space innovation. Sandipep 18</w:t>
      </w:r>
    </w:p>
    <w:p w14:paraId="4C5FE8B9" w14:textId="77777777" w:rsidR="0045112E" w:rsidRDefault="0045112E" w:rsidP="0045112E">
      <w:r>
        <w:t xml:space="preserve">Sandipep Deb, 2018, Mint, Space: The next frontier for capitalism, </w:t>
      </w:r>
      <w:r w:rsidRPr="00471B28">
        <w:t>https://www.livemint.com/Opinion/NPClPMlOIIAbnwToBO0QiO/Space-the-next-frontier-for-capitalism.html</w:t>
      </w:r>
    </w:p>
    <w:p w14:paraId="166FDE1F" w14:textId="77777777" w:rsidR="0045112E" w:rsidRDefault="0045112E" w:rsidP="0045112E">
      <w:pPr>
        <w:rPr>
          <w:b/>
          <w:bCs/>
          <w:u w:val="single"/>
        </w:rPr>
      </w:pPr>
      <w:r w:rsidRPr="00471B28">
        <w:rPr>
          <w:sz w:val="16"/>
        </w:rPr>
        <w:t xml:space="preserve">Investment bank Goldman Sachs estimates that </w:t>
      </w:r>
      <w:r w:rsidRPr="000D6F23">
        <w:rPr>
          <w:b/>
          <w:bCs/>
          <w:highlight w:val="yellow"/>
          <w:u w:val="single"/>
        </w:rPr>
        <w:t xml:space="preserve">space start-ups have, </w:t>
      </w:r>
      <w:r w:rsidRPr="005966B7">
        <w:rPr>
          <w:b/>
          <w:bCs/>
          <w:u w:val="single"/>
        </w:rPr>
        <w:t>globally</w:t>
      </w:r>
      <w:r w:rsidRPr="000D6F23">
        <w:rPr>
          <w:b/>
          <w:bCs/>
          <w:highlight w:val="yellow"/>
          <w:u w:val="single"/>
        </w:rPr>
        <w:t>, attracted $13</w:t>
      </w:r>
      <w:r w:rsidRPr="00471B28">
        <w:rPr>
          <w:sz w:val="16"/>
        </w:rPr>
        <w:t xml:space="preserve">.3 </w:t>
      </w:r>
      <w:r w:rsidRPr="000D6F23">
        <w:rPr>
          <w:b/>
          <w:bCs/>
          <w:highlight w:val="yellow"/>
          <w:u w:val="single"/>
        </w:rPr>
        <w:t>billion of investmen</w:t>
      </w:r>
      <w:r w:rsidRPr="00471B28">
        <w:rPr>
          <w:b/>
          <w:bCs/>
          <w:u w:val="single"/>
        </w:rPr>
        <w:t>t</w:t>
      </w:r>
      <w:r w:rsidRPr="00471B28">
        <w:rPr>
          <w:sz w:val="16"/>
        </w:rPr>
        <w:t xml:space="preserve"> since 2010 Jeff Bezos, the richest man on earth, has said that he has been funding his space technology firm Blue Origin at the rate of $1 billion a year and will continue to pump in his “Amazon lottery winnings into a much lower price of admission so we can go explore the solar system." He can afford it — with a net worth of $131 billion, he is richer than two-thirds of the countries of the world. And, along with Elon Musk, the founder of SpaceX, he is the face of the next giant leap of capitalism — into space. Science fiction predicted most of humanity’s technological advancements — from submarines to television, from rockets to robots. But even the most clairvoyant of sci-fi authors failed to foresee that planet earth would lose interest in manned space exploration after putting a man on the moon. </w:t>
      </w:r>
      <w:r w:rsidRPr="00471B28">
        <w:rPr>
          <w:b/>
          <w:bCs/>
          <w:u w:val="single"/>
        </w:rPr>
        <w:t>The space race of the 1950s and 1960s had a grandiose political purpose</w:t>
      </w:r>
      <w:r w:rsidRPr="00471B28">
        <w:rPr>
          <w:sz w:val="16"/>
        </w:rPr>
        <w:t xml:space="preserve">. </w:t>
      </w:r>
      <w:r w:rsidRPr="000D6F23">
        <w:rPr>
          <w:rStyle w:val="StyleUnderline"/>
        </w:rPr>
        <w:t>When that battle had been settled, placing communication satellites in orbit became by far the major activity. Yes, space shuttles were launched, an International Space Station (ISS) is up there, but this was hardly space exploration</w:t>
      </w:r>
      <w:r w:rsidRPr="000D6F23">
        <w:rPr>
          <w:rStyle w:val="StyleUnderline"/>
          <w:highlight w:val="yellow"/>
        </w:rPr>
        <w:t>. The</w:t>
      </w:r>
      <w:r w:rsidRPr="000D6F23">
        <w:rPr>
          <w:rStyle w:val="StyleUnderline"/>
        </w:rPr>
        <w:t xml:space="preserve"> US National Aeronautics and Space Administration’s (</w:t>
      </w:r>
      <w:r w:rsidRPr="000D6F23">
        <w:rPr>
          <w:rStyle w:val="StyleUnderline"/>
          <w:highlight w:val="yellow"/>
        </w:rPr>
        <w:t>NASA) budget</w:t>
      </w:r>
      <w:r w:rsidRPr="000D6F23">
        <w:rPr>
          <w:rStyle w:val="StyleUnderline"/>
        </w:rPr>
        <w:t xml:space="preserve">, in constant </w:t>
      </w:r>
      <w:proofErr w:type="gramStart"/>
      <w:r w:rsidRPr="000D6F23">
        <w:rPr>
          <w:rStyle w:val="StyleUnderline"/>
        </w:rPr>
        <w:t>2014 dollar</w:t>
      </w:r>
      <w:proofErr w:type="gramEnd"/>
      <w:r w:rsidRPr="000D6F23">
        <w:rPr>
          <w:rStyle w:val="StyleUnderline"/>
        </w:rPr>
        <w:t xml:space="preserve"> terms, </w:t>
      </w:r>
      <w:r w:rsidRPr="000D6F23">
        <w:rPr>
          <w:rStyle w:val="StyleUnderline"/>
          <w:highlight w:val="yellow"/>
        </w:rPr>
        <w:t>peaked at $43.6 billion in 1966; it was $18.9 billion in 2017</w:t>
      </w:r>
      <w:r w:rsidRPr="00471B28">
        <w:rPr>
          <w:sz w:val="16"/>
        </w:rPr>
        <w:t xml:space="preserve">. </w:t>
      </w:r>
      <w:r w:rsidRPr="000D6F23">
        <w:rPr>
          <w:rStyle w:val="StyleUnderline"/>
          <w:highlight w:val="yellow"/>
        </w:rPr>
        <w:t xml:space="preserve">There were huge potential pay-offs — the obvious one being mining </w:t>
      </w:r>
      <w:r w:rsidRPr="005569DE">
        <w:rPr>
          <w:rStyle w:val="StyleUnderline"/>
        </w:rPr>
        <w:t>minerals o</w:t>
      </w:r>
      <w:r w:rsidRPr="000D6F23">
        <w:rPr>
          <w:rStyle w:val="StyleUnderline"/>
          <w:highlight w:val="yellow"/>
        </w:rPr>
        <w:t>n asteroids</w:t>
      </w:r>
      <w:r w:rsidRPr="000D6F23">
        <w:rPr>
          <w:rStyle w:val="StyleUnderline"/>
        </w:rPr>
        <w:t xml:space="preserve"> and other planets, </w:t>
      </w:r>
      <w:r w:rsidRPr="000D6F23">
        <w:rPr>
          <w:rStyle w:val="StyleUnderline"/>
          <w:highlight w:val="yellow"/>
        </w:rPr>
        <w:t>b</w:t>
      </w:r>
      <w:r w:rsidRPr="000D6F23">
        <w:rPr>
          <w:b/>
          <w:bCs/>
          <w:highlight w:val="yellow"/>
          <w:u w:val="single"/>
        </w:rPr>
        <w:t>ut to governments, the returns on investments were too far-off to commit the massive upfront cash outlays.</w:t>
      </w:r>
      <w:r w:rsidRPr="00471B28">
        <w:rPr>
          <w:b/>
          <w:bCs/>
          <w:u w:val="single"/>
        </w:rPr>
        <w:t xml:space="preserve"> And </w:t>
      </w:r>
      <w:proofErr w:type="gramStart"/>
      <w:r w:rsidRPr="00471B28">
        <w:rPr>
          <w:b/>
          <w:bCs/>
          <w:u w:val="single"/>
        </w:rPr>
        <w:t>thus</w:t>
      </w:r>
      <w:proofErr w:type="gramEnd"/>
      <w:r w:rsidRPr="00471B28">
        <w:rPr>
          <w:b/>
          <w:bCs/>
          <w:u w:val="single"/>
        </w:rPr>
        <w:t xml:space="preserve"> it stayed for 40 years, till a new breed of capitalists emerged — whose dreams sought frontiers beyond earth</w:t>
      </w:r>
      <w:r w:rsidRPr="00471B28">
        <w:rPr>
          <w:sz w:val="16"/>
        </w:rPr>
        <w:t xml:space="preserve">. “Our planet is finite," Bezos has said. </w:t>
      </w:r>
      <w:r w:rsidRPr="000D6F23">
        <w:rPr>
          <w:b/>
          <w:bCs/>
          <w:highlight w:val="yellow"/>
          <w:u w:val="single"/>
        </w:rPr>
        <w:t>The turning point was the retirement of the space shuttle</w:t>
      </w:r>
      <w:r w:rsidRPr="00471B28">
        <w:rPr>
          <w:b/>
          <w:bCs/>
          <w:u w:val="single"/>
        </w:rPr>
        <w:t xml:space="preserve"> in</w:t>
      </w:r>
      <w:r w:rsidRPr="00471B28">
        <w:rPr>
          <w:sz w:val="16"/>
        </w:rPr>
        <w:t xml:space="preserve"> 2011. As a result, NASA awarded billions of dollars of contracts to private companies to carry astronauts and cargo to the ISS. The industry suddenly bloomed; there are more than a thousand space companies in the US today. Investment bank Goldman Sachs estimates that space start-ups have, globally, attracted $13.3 billion of investment since 2010. </w:t>
      </w:r>
      <w:r w:rsidRPr="000D6F23">
        <w:rPr>
          <w:rStyle w:val="StyleUnderline"/>
        </w:rPr>
        <w:t xml:space="preserve">In 2015, President Barack </w:t>
      </w:r>
      <w:r w:rsidRPr="001C10BE">
        <w:rPr>
          <w:rStyle w:val="StyleUnderline"/>
          <w:highlight w:val="yellow"/>
        </w:rPr>
        <w:t>Obama signed the</w:t>
      </w:r>
      <w:r w:rsidRPr="000D6F23">
        <w:rPr>
          <w:rStyle w:val="StyleUnderline"/>
        </w:rPr>
        <w:t xml:space="preserve"> US </w:t>
      </w:r>
      <w:r w:rsidRPr="001C10BE">
        <w:rPr>
          <w:rStyle w:val="StyleUnderline"/>
          <w:highlight w:val="yellow"/>
        </w:rPr>
        <w:t>Commercial Space Launch Competitive Act</w:t>
      </w:r>
      <w:r w:rsidRPr="000D6F23">
        <w:rPr>
          <w:rStyle w:val="StyleUnderline"/>
        </w:rPr>
        <w:t xml:space="preserve"> into law, </w:t>
      </w:r>
      <w:r w:rsidRPr="001C10BE">
        <w:rPr>
          <w:rStyle w:val="StyleUnderline"/>
          <w:highlight w:val="yellow"/>
        </w:rPr>
        <w:t>guaranteeing private companies rights to own, sell and profit from resources extracted from asteroids</w:t>
      </w:r>
      <w:r w:rsidRPr="000D6F23">
        <w:rPr>
          <w:rStyle w:val="StyleUnderline"/>
        </w:rPr>
        <w:t xml:space="preserve"> and other “celestial bodies". In August 2017, Luxembourg became the first European country that officially allows space resources to be “appropriated" by commercial groups based in the country</w:t>
      </w:r>
      <w:r w:rsidRPr="00471B28">
        <w:rPr>
          <w:sz w:val="16"/>
        </w:rPr>
        <w:t xml:space="preserve">. Many companies have since then set up shop in Luxembourg. Bezos’ Blue Origin has successfully launched and landed several sub-orbital flights. In February this </w:t>
      </w:r>
      <w:r w:rsidRPr="00314E3F">
        <w:rPr>
          <w:rStyle w:val="StyleUnderline"/>
        </w:rPr>
        <w:t>year, SpaceX launched Falcon Heavy into orbit around the sun</w:t>
      </w:r>
      <w:r w:rsidRPr="00471B28">
        <w:rPr>
          <w:sz w:val="16"/>
        </w:rPr>
        <w:t xml:space="preserve">. The company is aiming to have manned flights by the end of the year, and says that Big Falcon Rocket (BFR), its spaceship for interplanetary travel that may carry up to 100 passengers, will be ready in 2019. Meanwhile, Bigelow Aerospace, owned by Robert Bigelow, who made his billions from his budget hotel chain, plans to set up hotels that will orbit earth. Among start-ups that are focused on space mining, Planetary Resources points out that just one little near-earth asteroid called 3554 Anum has $8 trillion worth of platinum reserves, while our current annual output is $12 billion, of which 88% comes from three mines in South Africa. The 1967 UN Outer Space Treaty avers that “outer space, including the Moon and other celestial bodies, is not subject to national appropriation by claim of sovereignty, by means of use or occupation, or by any other means". So, if </w:t>
      </w:r>
      <w:proofErr w:type="gramStart"/>
      <w:r w:rsidRPr="00471B28">
        <w:rPr>
          <w:sz w:val="16"/>
        </w:rPr>
        <w:t>a country lays</w:t>
      </w:r>
      <w:proofErr w:type="gramEnd"/>
      <w:r w:rsidRPr="00471B28">
        <w:rPr>
          <w:sz w:val="16"/>
        </w:rPr>
        <w:t xml:space="preserve"> claim to territory on Venus, it would be breaching international law on earth, which could lead to some nasty stand-offs. But the UN treaty is silent about private ownership. Musk has clearly stated that his objective is to set up colonies on Mars, and the BFR is the first step towards this. So, is what Musk is doing legal? But then, </w:t>
      </w:r>
      <w:r w:rsidRPr="00471B28">
        <w:rPr>
          <w:b/>
          <w:bCs/>
          <w:u w:val="single"/>
        </w:rPr>
        <w:t xml:space="preserve">the history of capitalism is about finding loopholes in, working ways around, </w:t>
      </w:r>
      <w:proofErr w:type="gramStart"/>
      <w:r w:rsidRPr="00471B28">
        <w:rPr>
          <w:b/>
          <w:bCs/>
          <w:u w:val="single"/>
        </w:rPr>
        <w:t>bending</w:t>
      </w:r>
      <w:proofErr w:type="gramEnd"/>
      <w:r w:rsidRPr="00471B28">
        <w:rPr>
          <w:b/>
          <w:bCs/>
          <w:u w:val="single"/>
        </w:rPr>
        <w:t xml:space="preserve"> and reshaping laws. There’s no reason why the next stage of the capitalist’s progress will be any different.</w:t>
      </w:r>
    </w:p>
    <w:p w14:paraId="5CA907BA" w14:textId="77777777" w:rsidR="0045112E" w:rsidRDefault="0045112E" w:rsidP="0045112E">
      <w:pPr>
        <w:pStyle w:val="Heading4"/>
      </w:pPr>
      <w:r>
        <w:t xml:space="preserve">Space regulation scares investors away and spills over to other space activities. </w:t>
      </w:r>
    </w:p>
    <w:p w14:paraId="5B9A5AD0" w14:textId="77777777" w:rsidR="0045112E" w:rsidRPr="003537A9" w:rsidRDefault="0045112E" w:rsidP="0045112E">
      <w:pPr>
        <w:pStyle w:val="Heading4"/>
      </w:pPr>
      <w:r w:rsidRPr="003537A9">
        <w:t>The non-appropriation principle undermines space tourism. Freeland 5</w:t>
      </w:r>
    </w:p>
    <w:p w14:paraId="4B9ABB26" w14:textId="77777777" w:rsidR="0045112E" w:rsidRPr="002C77DA" w:rsidRDefault="0045112E" w:rsidP="0045112E">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0A0A75A1" w14:textId="77777777" w:rsidR="0045112E" w:rsidRPr="00BE7D84" w:rsidRDefault="0045112E" w:rsidP="0045112E">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4E4F4647" w14:textId="77777777" w:rsidR="0045112E" w:rsidRPr="0023115E" w:rsidRDefault="0045112E" w:rsidP="0045112E">
      <w:pPr>
        <w:rPr>
          <w:b/>
          <w:bCs/>
          <w:u w:val="single"/>
        </w:rPr>
      </w:pPr>
    </w:p>
    <w:p w14:paraId="5247F2C0" w14:textId="77777777" w:rsidR="0045112E" w:rsidRPr="000832CC" w:rsidRDefault="0045112E" w:rsidP="0045112E">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2D388B3D" w14:textId="77777777" w:rsidR="0045112E" w:rsidRPr="000832CC" w:rsidRDefault="0045112E" w:rsidP="0045112E">
      <w:pPr>
        <w:rPr>
          <w:szCs w:val="22"/>
        </w:rPr>
      </w:pPr>
      <w:r w:rsidRPr="000832CC">
        <w:rPr>
          <w:szCs w:val="22"/>
        </w:rPr>
        <w:t>Chris Taylor [journalist], 19 - ("How asteroid mining will save the Earth — and mint trillionaires," Mashable, 2019, accessed 12-13-2021, https://mashable.com/feature/asteroid-mining-space-economy)//ML</w:t>
      </w:r>
    </w:p>
    <w:p w14:paraId="6D4274AE" w14:textId="77777777" w:rsidR="0045112E" w:rsidRPr="0097088D" w:rsidRDefault="0045112E" w:rsidP="0045112E">
      <w:pPr>
        <w:rPr>
          <w:sz w:val="12"/>
          <w:szCs w:val="22"/>
        </w:rPr>
      </w:pPr>
      <w:r w:rsidRPr="000832CC">
        <w:rPr>
          <w:sz w:val="12"/>
          <w:szCs w:val="22"/>
        </w:rPr>
        <w:t>How much, exactly? We’re only just beginning to guess</w:t>
      </w:r>
      <w:r w:rsidRPr="000832CC">
        <w:rPr>
          <w:rStyle w:val="StyleUnderline"/>
        </w:rPr>
        <w:t>. </w:t>
      </w:r>
      <w:hyperlink r:id="rId1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Vannevar Bush first proposed </w:t>
      </w:r>
      <w:hyperlink r:id="rId13"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9"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9832907" w14:textId="77777777" w:rsidR="0045112E" w:rsidRPr="00405D88" w:rsidRDefault="0045112E" w:rsidP="0045112E">
      <w:pPr>
        <w:pStyle w:val="Heading4"/>
        <w:rPr>
          <w:rFonts w:cs="Calibri"/>
        </w:rPr>
      </w:pPr>
      <w:r w:rsidRPr="00405D88">
        <w:rPr>
          <w:rFonts w:cs="Calibri"/>
        </w:rPr>
        <w:t>Warming causes extinction.</w:t>
      </w:r>
    </w:p>
    <w:p w14:paraId="27C9C816" w14:textId="77777777" w:rsidR="0045112E" w:rsidRPr="00405D88" w:rsidRDefault="0045112E" w:rsidP="0045112E">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030DC5F8" w14:textId="77777777" w:rsidR="0045112E" w:rsidRPr="00405D88" w:rsidRDefault="0045112E" w:rsidP="0045112E">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3202C859" w14:textId="5AB3248C" w:rsidR="0045112E" w:rsidRDefault="00C4781F" w:rsidP="00C4781F">
      <w:pPr>
        <w:pStyle w:val="Heading1"/>
        <w:rPr>
          <w:rStyle w:val="Emphasis"/>
        </w:rPr>
      </w:pPr>
      <w:r>
        <w:rPr>
          <w:rStyle w:val="Emphasis"/>
        </w:rPr>
        <w:t>Case</w:t>
      </w:r>
    </w:p>
    <w:p w14:paraId="5258535A" w14:textId="77777777" w:rsidR="00C4781F" w:rsidRPr="00F35F0D" w:rsidRDefault="00C4781F" w:rsidP="00C4781F">
      <w:pPr>
        <w:pStyle w:val="Heading4"/>
        <w:rPr>
          <w:rFonts w:cs="Arial"/>
        </w:rPr>
      </w:pPr>
      <w:r w:rsidRPr="00F35F0D">
        <w:rPr>
          <w:rFonts w:cs="Arial"/>
        </w:rPr>
        <w:t xml:space="preserve">China cheats by creating </w:t>
      </w:r>
      <w:r w:rsidRPr="00F35F0D">
        <w:rPr>
          <w:rFonts w:cs="Arial"/>
          <w:u w:val="single"/>
        </w:rPr>
        <w:t>domestic laws</w:t>
      </w:r>
      <w:r w:rsidRPr="00F35F0D">
        <w:rPr>
          <w:rFonts w:cs="Arial"/>
        </w:rPr>
        <w:t xml:space="preserve"> that contradict agreements</w:t>
      </w:r>
    </w:p>
    <w:p w14:paraId="21827AFD" w14:textId="77777777" w:rsidR="00C4781F" w:rsidRDefault="00C4781F" w:rsidP="00C4781F">
      <w:r w:rsidRPr="00F35F0D">
        <w:rPr>
          <w:rStyle w:val="Style13ptBold"/>
        </w:rPr>
        <w:t>McDevitt 19</w:t>
      </w:r>
      <w:r w:rsidRPr="00F35F0D">
        <w:t xml:space="preserve"> [Michael McDevitt is a Senior Fellow at CNA, a Washington DC area non-profit research and analysis company. During his 21 years at </w:t>
      </w:r>
      <w:proofErr w:type="gramStart"/>
      <w:r w:rsidRPr="00F35F0D">
        <w:t>CNA</w:t>
      </w:r>
      <w:proofErr w:type="gramEnd"/>
      <w:r w:rsidRPr="00F35F0D">
        <w:t xml:space="preserve">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31" w:history="1">
        <w:r w:rsidRPr="00135D45">
          <w:rPr>
            <w:rStyle w:val="FollowedHyperlink"/>
          </w:rPr>
          <w:t>https://www.uscc.gov/sites/default/files/transcripts/April%2025%2C%202019%20Hearing%20Transcript%20%282%29.pdf</w:t>
        </w:r>
      </w:hyperlink>
    </w:p>
    <w:p w14:paraId="25B506D7" w14:textId="77777777" w:rsidR="00C4781F" w:rsidRPr="00F35F0D" w:rsidRDefault="00C4781F" w:rsidP="00C4781F">
      <w:pPr>
        <w:rPr>
          <w:sz w:val="16"/>
        </w:rPr>
      </w:pPr>
      <w:r w:rsidRPr="00F35F0D">
        <w:rPr>
          <w:sz w:val="16"/>
        </w:rPr>
        <w:t xml:space="preserve">But </w:t>
      </w:r>
      <w:r w:rsidRPr="00F35F0D">
        <w:rPr>
          <w:u w:val="single"/>
        </w:rPr>
        <w:t xml:space="preserve">there </w:t>
      </w:r>
      <w:r w:rsidRPr="00A71E15">
        <w:rPr>
          <w:highlight w:val="cyan"/>
          <w:u w:val="single"/>
        </w:rPr>
        <w:t>one huge caveat</w:t>
      </w:r>
      <w:r w:rsidRPr="00F35F0D">
        <w:rPr>
          <w:sz w:val="16"/>
        </w:rPr>
        <w:t xml:space="preserve"> to that statement, </w:t>
      </w:r>
      <w:r w:rsidRPr="00F35F0D">
        <w:rPr>
          <w:u w:val="single"/>
        </w:rPr>
        <w:t xml:space="preserve">which is </w:t>
      </w:r>
      <w:r w:rsidRPr="00A71E15">
        <w:rPr>
          <w:rStyle w:val="Emphasis"/>
          <w:highlight w:val="cyan"/>
        </w:rPr>
        <w:t>i</w:t>
      </w:r>
      <w:r w:rsidRPr="00F35F0D">
        <w:rPr>
          <w:u w:val="single"/>
        </w:rPr>
        <w:t xml:space="preserve">nternational </w:t>
      </w:r>
      <w:r w:rsidRPr="00A71E15">
        <w:rPr>
          <w:rStyle w:val="Emphasis"/>
          <w:highlight w:val="cyan"/>
        </w:rPr>
        <w:t>law</w:t>
      </w:r>
      <w:r w:rsidRPr="00A71E15">
        <w:rPr>
          <w:highlight w:val="cyan"/>
          <w:u w:val="single"/>
        </w:rPr>
        <w:t xml:space="preserve"> is </w:t>
      </w:r>
      <w:r w:rsidRPr="00A71E15">
        <w:rPr>
          <w:rStyle w:val="Emphasis"/>
          <w:highlight w:val="cyan"/>
        </w:rPr>
        <w:t xml:space="preserve">fine </w:t>
      </w:r>
      <w:proofErr w:type="gramStart"/>
      <w:r w:rsidRPr="00A71E15">
        <w:rPr>
          <w:rStyle w:val="Emphasis"/>
          <w:highlight w:val="cyan"/>
        </w:rPr>
        <w:t>as long</w:t>
      </w:r>
      <w:r w:rsidRPr="00A71E15">
        <w:rPr>
          <w:highlight w:val="cyan"/>
          <w:u w:val="single"/>
        </w:rPr>
        <w:t xml:space="preserve"> as</w:t>
      </w:r>
      <w:proofErr w:type="gramEnd"/>
      <w:r w:rsidRPr="00A71E15">
        <w:rPr>
          <w:highlight w:val="cyan"/>
          <w:u w:val="single"/>
        </w:rPr>
        <w:t xml:space="preserve"> it </w:t>
      </w:r>
      <w:r w:rsidRPr="00A71E15">
        <w:rPr>
          <w:rStyle w:val="Emphasis"/>
          <w:highlight w:val="cyan"/>
        </w:rPr>
        <w:t>moves their ball forward</w:t>
      </w:r>
      <w:r w:rsidRPr="00F35F0D">
        <w:rPr>
          <w:u w:val="single"/>
        </w:rPr>
        <w:t xml:space="preserve"> on what they hope to achieve</w:t>
      </w:r>
      <w:r w:rsidRPr="00F35F0D">
        <w:rPr>
          <w:sz w:val="16"/>
        </w:rPr>
        <w:t xml:space="preserve">. </w:t>
      </w:r>
      <w:r w:rsidRPr="00F35F0D">
        <w:rPr>
          <w:u w:val="single"/>
        </w:rPr>
        <w:t xml:space="preserve">If </w:t>
      </w:r>
      <w:r w:rsidRPr="00A71E15">
        <w:rPr>
          <w:highlight w:val="cyan"/>
          <w:u w:val="single"/>
        </w:rPr>
        <w:t>it doesn't</w:t>
      </w:r>
      <w:r w:rsidRPr="00A71E15">
        <w:rPr>
          <w:sz w:val="16"/>
          <w:highlight w:val="cyan"/>
        </w:rPr>
        <w:t xml:space="preserve">, </w:t>
      </w:r>
      <w:r w:rsidRPr="00A71E15">
        <w:rPr>
          <w:rStyle w:val="Emphasis"/>
          <w:highlight w:val="cyan"/>
        </w:rPr>
        <w:t>suddenly</w:t>
      </w:r>
      <w:r w:rsidRPr="00A71E15">
        <w:rPr>
          <w:sz w:val="16"/>
          <w:highlight w:val="cyan"/>
        </w:rPr>
        <w:t xml:space="preserve">, </w:t>
      </w:r>
      <w:r w:rsidRPr="00A71E15">
        <w:rPr>
          <w:rStyle w:val="Emphasis"/>
          <w:highlight w:val="cyan"/>
        </w:rPr>
        <w:t>domestic law</w:t>
      </w:r>
      <w:r w:rsidRPr="00A71E15">
        <w:rPr>
          <w:sz w:val="16"/>
          <w:highlight w:val="cyan"/>
        </w:rPr>
        <w:t xml:space="preserve"> </w:t>
      </w:r>
      <w:r w:rsidRPr="00A71E15">
        <w:rPr>
          <w:highlight w:val="cyan"/>
          <w:u w:val="single"/>
        </w:rPr>
        <w:t>takes priority</w:t>
      </w:r>
      <w:r w:rsidRPr="00F35F0D">
        <w:rPr>
          <w:sz w:val="16"/>
        </w:rPr>
        <w:t xml:space="preserve">, </w:t>
      </w:r>
      <w:r w:rsidRPr="00F35F0D">
        <w:rPr>
          <w:u w:val="single"/>
        </w:rPr>
        <w:t xml:space="preserve">and </w:t>
      </w:r>
      <w:r w:rsidRPr="00A71E15">
        <w:rPr>
          <w:highlight w:val="cyan"/>
          <w:u w:val="single"/>
        </w:rPr>
        <w:t>domestic law</w:t>
      </w:r>
      <w:r w:rsidRPr="00F35F0D">
        <w:rPr>
          <w:sz w:val="16"/>
        </w:rPr>
        <w:t xml:space="preserve"> coming </w:t>
      </w:r>
      <w:r w:rsidRPr="00F35F0D">
        <w:rPr>
          <w:u w:val="single"/>
        </w:rPr>
        <w:t xml:space="preserve">out of the National People's Congress </w:t>
      </w:r>
      <w:r w:rsidRPr="00A71E15">
        <w:rPr>
          <w:highlight w:val="cyan"/>
          <w:u w:val="single"/>
        </w:rPr>
        <w:t xml:space="preserve">can be </w:t>
      </w:r>
      <w:r w:rsidRPr="00A71E15">
        <w:rPr>
          <w:rStyle w:val="Emphasis"/>
          <w:highlight w:val="cyan"/>
        </w:rPr>
        <w:t>cooked up</w:t>
      </w:r>
      <w:r w:rsidRPr="00F35F0D">
        <w:rPr>
          <w:u w:val="single"/>
        </w:rPr>
        <w:t xml:space="preserve"> </w:t>
      </w:r>
      <w:proofErr w:type="gramStart"/>
      <w:r w:rsidRPr="00F35F0D">
        <w:rPr>
          <w:u w:val="single"/>
        </w:rPr>
        <w:t xml:space="preserve">pretty </w:t>
      </w:r>
      <w:r w:rsidRPr="00A71E15">
        <w:rPr>
          <w:rStyle w:val="Emphasis"/>
          <w:highlight w:val="cyan"/>
        </w:rPr>
        <w:t>quickly</w:t>
      </w:r>
      <w:proofErr w:type="gramEnd"/>
      <w:r w:rsidRPr="00F35F0D">
        <w:rPr>
          <w:sz w:val="16"/>
        </w:rPr>
        <w:t xml:space="preserve">. And so, </w:t>
      </w:r>
      <w:r w:rsidRPr="00A71E15">
        <w:rPr>
          <w:highlight w:val="cyan"/>
          <w:u w:val="single"/>
        </w:rPr>
        <w:t>they decide which law</w:t>
      </w:r>
      <w:r w:rsidRPr="00F35F0D">
        <w:rPr>
          <w:sz w:val="16"/>
        </w:rPr>
        <w:t xml:space="preserve">, which approach </w:t>
      </w:r>
      <w:r w:rsidRPr="00A71E15">
        <w:rPr>
          <w:highlight w:val="cyan"/>
          <w:u w:val="single"/>
        </w:rPr>
        <w:t>they want to use</w:t>
      </w:r>
      <w:r w:rsidRPr="00A71E15">
        <w:rPr>
          <w:sz w:val="16"/>
          <w:highlight w:val="cyan"/>
        </w:rPr>
        <w:t xml:space="preserve"> </w:t>
      </w:r>
      <w:r w:rsidRPr="00A71E15">
        <w:rPr>
          <w:highlight w:val="cyan"/>
          <w:u w:val="single"/>
        </w:rPr>
        <w:t xml:space="preserve">in the </w:t>
      </w:r>
      <w:r w:rsidRPr="00A71E15">
        <w:rPr>
          <w:rStyle w:val="Emphasis"/>
          <w:highlight w:val="cyan"/>
        </w:rPr>
        <w:t>S</w:t>
      </w:r>
      <w:r w:rsidRPr="00A71E15">
        <w:rPr>
          <w:highlight w:val="cyan"/>
          <w:u w:val="single"/>
        </w:rPr>
        <w:t>outh</w:t>
      </w:r>
      <w:r w:rsidRPr="00F35F0D">
        <w:rPr>
          <w:u w:val="single"/>
        </w:rPr>
        <w:t xml:space="preserve"> </w:t>
      </w:r>
      <w:r w:rsidRPr="00F35F0D">
        <w:rPr>
          <w:rStyle w:val="Emphasis"/>
        </w:rPr>
        <w:t>C</w:t>
      </w:r>
      <w:r w:rsidRPr="00F35F0D">
        <w:rPr>
          <w:u w:val="single"/>
        </w:rPr>
        <w:t xml:space="preserve">hina </w:t>
      </w:r>
      <w:r w:rsidRPr="00F35F0D">
        <w:rPr>
          <w:rStyle w:val="Emphasis"/>
        </w:rPr>
        <w:t>S</w:t>
      </w:r>
      <w:r w:rsidRPr="00F35F0D">
        <w:rPr>
          <w:u w:val="single"/>
        </w:rPr>
        <w:t xml:space="preserve">ea </w:t>
      </w:r>
      <w:r w:rsidRPr="00A71E15">
        <w:rPr>
          <w:highlight w:val="cyan"/>
          <w:u w:val="single"/>
        </w:rPr>
        <w:t xml:space="preserve">or </w:t>
      </w:r>
      <w:r w:rsidRPr="00A71E15">
        <w:rPr>
          <w:rStyle w:val="Emphasis"/>
          <w:highlight w:val="cyan"/>
        </w:rPr>
        <w:t>E</w:t>
      </w:r>
      <w:r w:rsidRPr="00A71E15">
        <w:rPr>
          <w:highlight w:val="cyan"/>
          <w:u w:val="single"/>
        </w:rPr>
        <w:t xml:space="preserve">ast </w:t>
      </w:r>
      <w:r w:rsidRPr="00A71E15">
        <w:rPr>
          <w:rStyle w:val="Emphasis"/>
          <w:highlight w:val="cyan"/>
        </w:rPr>
        <w:t>C</w:t>
      </w:r>
      <w:r w:rsidRPr="00A71E15">
        <w:rPr>
          <w:highlight w:val="cyan"/>
          <w:u w:val="single"/>
        </w:rPr>
        <w:t xml:space="preserve">hina </w:t>
      </w:r>
      <w:r w:rsidRPr="00A71E15">
        <w:rPr>
          <w:rStyle w:val="Emphasis"/>
          <w:highlight w:val="cyan"/>
        </w:rPr>
        <w:t>S</w:t>
      </w:r>
      <w:r w:rsidRPr="00A71E15">
        <w:rPr>
          <w:highlight w:val="cyan"/>
          <w:u w:val="single"/>
        </w:rPr>
        <w:t>ea</w:t>
      </w:r>
      <w:r w:rsidRPr="00A71E15">
        <w:rPr>
          <w:sz w:val="16"/>
          <w:highlight w:val="cyan"/>
        </w:rPr>
        <w:t xml:space="preserve">, </w:t>
      </w:r>
      <w:r w:rsidRPr="00A71E15">
        <w:rPr>
          <w:rStyle w:val="Emphasis"/>
          <w:highlight w:val="cyan"/>
        </w:rPr>
        <w:t>whichever</w:t>
      </w:r>
      <w:r w:rsidRPr="00F35F0D">
        <w:rPr>
          <w:u w:val="single"/>
        </w:rPr>
        <w:t xml:space="preserve"> one </w:t>
      </w:r>
      <w:r w:rsidRPr="00A71E15">
        <w:rPr>
          <w:rStyle w:val="Emphasis"/>
          <w:highlight w:val="cyan"/>
        </w:rPr>
        <w:t>moves the ball</w:t>
      </w:r>
      <w:r w:rsidRPr="00F35F0D">
        <w:rPr>
          <w:u w:val="single"/>
        </w:rPr>
        <w:t xml:space="preserve"> most effectively</w:t>
      </w:r>
      <w:r w:rsidRPr="00F35F0D">
        <w:rPr>
          <w:sz w:val="16"/>
        </w:rPr>
        <w:t>.</w:t>
      </w:r>
    </w:p>
    <w:p w14:paraId="2CD43229" w14:textId="77777777" w:rsidR="00C4781F" w:rsidRDefault="00C4781F" w:rsidP="00C4781F">
      <w:pPr>
        <w:rPr>
          <w:sz w:val="16"/>
        </w:rPr>
      </w:pPr>
      <w:r w:rsidRPr="00F35F0D">
        <w:rPr>
          <w:sz w:val="16"/>
        </w:rPr>
        <w:t xml:space="preserve">And so, </w:t>
      </w:r>
      <w:r w:rsidRPr="00A71E15">
        <w:rPr>
          <w:highlight w:val="cyan"/>
          <w:u w:val="single"/>
        </w:rPr>
        <w:t>one would have to worry about</w:t>
      </w:r>
      <w:r w:rsidRPr="00F35F0D">
        <w:rPr>
          <w:sz w:val="16"/>
        </w:rPr>
        <w:t xml:space="preserve"> — now this may be a bridge too far but — </w:t>
      </w:r>
      <w:r w:rsidRPr="00F35F0D">
        <w:rPr>
          <w:u w:val="single"/>
        </w:rPr>
        <w:t xml:space="preserve">a </w:t>
      </w:r>
      <w:r w:rsidRPr="00A71E15">
        <w:rPr>
          <w:rStyle w:val="Emphasis"/>
          <w:highlight w:val="cyan"/>
        </w:rPr>
        <w:t>Chinese domestic space law</w:t>
      </w:r>
      <w:r w:rsidRPr="00F35F0D">
        <w:rPr>
          <w:sz w:val="16"/>
        </w:rPr>
        <w:t xml:space="preserve">. In fact, one may exist. I have no idea if it does or doesn't. But </w:t>
      </w:r>
      <w:r w:rsidRPr="00F35F0D">
        <w:rPr>
          <w:u w:val="single"/>
        </w:rPr>
        <w:t xml:space="preserve">it </w:t>
      </w:r>
      <w:r w:rsidRPr="00A71E15">
        <w:rPr>
          <w:highlight w:val="cyan"/>
          <w:u w:val="single"/>
        </w:rPr>
        <w:t xml:space="preserve">would </w:t>
      </w:r>
      <w:r w:rsidRPr="00A71E15">
        <w:rPr>
          <w:rStyle w:val="Emphasis"/>
          <w:highlight w:val="cyan"/>
        </w:rPr>
        <w:t>counteract any agreements</w:t>
      </w:r>
      <w:r w:rsidRPr="00F35F0D">
        <w:rPr>
          <w:u w:val="single"/>
        </w:rPr>
        <w:t xml:space="preserve"> that are either </w:t>
      </w:r>
      <w:r w:rsidRPr="00A71E15">
        <w:rPr>
          <w:highlight w:val="cyan"/>
          <w:u w:val="single"/>
        </w:rPr>
        <w:t xml:space="preserve">in place or that </w:t>
      </w:r>
      <w:r w:rsidRPr="00A71E15">
        <w:rPr>
          <w:rStyle w:val="Emphasis"/>
          <w:highlight w:val="cyan"/>
        </w:rPr>
        <w:t>could be made</w:t>
      </w:r>
      <w:r w:rsidRPr="00F35F0D">
        <w:rPr>
          <w:sz w:val="16"/>
        </w:rPr>
        <w:t>.</w:t>
      </w:r>
    </w:p>
    <w:p w14:paraId="258DF763" w14:textId="77777777" w:rsidR="00C4781F" w:rsidRPr="00C4781F" w:rsidRDefault="00C4781F" w:rsidP="00C4781F"/>
    <w:p w14:paraId="754F1EBD" w14:textId="77777777" w:rsidR="00040D2E" w:rsidRPr="00CC5CEA" w:rsidRDefault="00040D2E" w:rsidP="00040D2E">
      <w:pPr>
        <w:spacing w:after="0" w:line="240" w:lineRule="auto"/>
        <w:rPr>
          <w:rFonts w:ascii="Times New Roman" w:eastAsia="Times New Roman" w:hAnsi="Times New Roman" w:cs="Times New Roman"/>
          <w:sz w:val="24"/>
        </w:rPr>
      </w:pPr>
    </w:p>
    <w:p w14:paraId="54764D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2"/>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4B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D2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B37"/>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112E"/>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6914"/>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F54"/>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81F"/>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682D57"/>
  <w14:defaultImageDpi w14:val="300"/>
  <w15:docId w15:val="{2E327D54-9D9B-1F42-9B5A-E6AFD0B6E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0D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E4B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4B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E4B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1E4B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4B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4B37"/>
  </w:style>
  <w:style w:type="character" w:customStyle="1" w:styleId="Heading1Char">
    <w:name w:val="Heading 1 Char"/>
    <w:aliases w:val="Pocket Char"/>
    <w:basedOn w:val="DefaultParagraphFont"/>
    <w:link w:val="Heading1"/>
    <w:uiPriority w:val="9"/>
    <w:rsid w:val="001E4B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4B3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1E4B3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1E4B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E4B37"/>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1E4B3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1E4B3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1E4B37"/>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NoSpacing"/>
    <w:uiPriority w:val="99"/>
    <w:unhideWhenUsed/>
    <w:rsid w:val="001E4B37"/>
    <w:rPr>
      <w:color w:val="auto"/>
      <w:u w:val="none"/>
    </w:rPr>
  </w:style>
  <w:style w:type="paragraph" w:styleId="DocumentMap">
    <w:name w:val="Document Map"/>
    <w:basedOn w:val="Normal"/>
    <w:link w:val="DocumentMapChar"/>
    <w:uiPriority w:val="99"/>
    <w:semiHidden/>
    <w:unhideWhenUsed/>
    <w:rsid w:val="001E4B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4B37"/>
    <w:rPr>
      <w:rFonts w:ascii="Lucida Grande" w:hAnsi="Lucida Grande" w:cs="Lucida Grande"/>
    </w:rPr>
  </w:style>
  <w:style w:type="paragraph" w:customStyle="1" w:styleId="Emphasis1">
    <w:name w:val="Emphasis1"/>
    <w:basedOn w:val="Normal"/>
    <w:link w:val="Emphasis"/>
    <w:autoRedefine/>
    <w:uiPriority w:val="20"/>
    <w:qFormat/>
    <w:rsid w:val="00040D2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45112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C4781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en.wikipedia.org/wiki/O%27Neill_cylinde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foreignpolicy.com/2019/07/20/space-research-can-save-the-planet-again-climate-change-environment/)//marlborough-wr/"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www.uscc.gov/sites/default/files/transcripts/April%2025%2C%202019%20Hearing%20Transcript%20%282%29.pdf"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10004</Words>
  <Characters>54827</Characters>
  <Application>Microsoft Office Word</Application>
  <DocSecurity>0</DocSecurity>
  <Lines>480</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3</cp:revision>
  <dcterms:created xsi:type="dcterms:W3CDTF">2021-12-17T23:22:00Z</dcterms:created>
  <dcterms:modified xsi:type="dcterms:W3CDTF">2021-12-18T00:13:00Z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